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68CE4" w14:textId="626315F6" w:rsidR="007166CE" w:rsidRDefault="00237F5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E4E6074" wp14:editId="17E7B3D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87F4E7" w14:textId="77777777" w:rsidR="007166CE" w:rsidRDefault="007166CE" w:rsidP="007166CE">
      <w:pPr>
        <w:pStyle w:val="berschrift1"/>
      </w:pPr>
      <w:r>
        <w:br w:type="page"/>
      </w:r>
      <w:r>
        <w:lastRenderedPageBreak/>
        <w:t>Vorwort</w:t>
      </w:r>
    </w:p>
    <w:p w14:paraId="28CAEEE0"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C3AE09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9C7CDB0" w14:textId="77777777" w:rsidR="007166CE" w:rsidRDefault="007166CE" w:rsidP="007166CE">
      <w:r>
        <w:t>Euch allen wünsche ich Gottes reichen Segen und dass Ihr für Euch interessante Texte hier findet. Für Anregungen bin ich immer dankbar.</w:t>
      </w:r>
    </w:p>
    <w:p w14:paraId="112AACEF" w14:textId="77777777" w:rsidR="007166CE" w:rsidRDefault="007166CE" w:rsidP="007166CE">
      <w:r>
        <w:t>Gruß &amp; Segen,</w:t>
      </w:r>
    </w:p>
    <w:p w14:paraId="2D39180E" w14:textId="77777777" w:rsidR="007166CE" w:rsidRDefault="007166CE" w:rsidP="007166CE">
      <w:r>
        <w:t>Andreas</w:t>
      </w:r>
    </w:p>
    <w:p w14:paraId="025C92A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474F8A" w14:textId="76632DBE" w:rsidR="00BD71A4" w:rsidRDefault="000F5606" w:rsidP="000F5606">
      <w:pPr>
        <w:pStyle w:val="berschrift1"/>
      </w:pPr>
      <w:r>
        <w:t>Karl August Flügge – Bibelarbeiten aus „Der Schriftforscher“</w:t>
      </w:r>
    </w:p>
    <w:p w14:paraId="127901AA" w14:textId="20036285" w:rsidR="002727B7" w:rsidRDefault="002727B7" w:rsidP="000F5606">
      <w:pPr>
        <w:pStyle w:val="berschrift1"/>
      </w:pPr>
      <w:r>
        <w:t>Gott</w:t>
      </w:r>
    </w:p>
    <w:p w14:paraId="00184373" w14:textId="77777777" w:rsidR="002727B7" w:rsidRDefault="002727B7" w:rsidP="002727B7">
      <w:pPr>
        <w:pStyle w:val="berschrift3"/>
        <w:rPr>
          <w:sz w:val="48"/>
          <w:szCs w:val="48"/>
          <w:lang w:eastAsia="de-DE"/>
        </w:rPr>
      </w:pPr>
      <w:r>
        <w:t>Das ABC der Bezeichnungen Gottes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09"/>
        <w:gridCol w:w="1349"/>
      </w:tblGrid>
      <w:tr w:rsidR="002727B7" w14:paraId="0098715F" w14:textId="77777777" w:rsidTr="00DB1C79">
        <w:trPr>
          <w:tblCellSpacing w:w="15" w:type="dxa"/>
        </w:trPr>
        <w:tc>
          <w:tcPr>
            <w:tcW w:w="0" w:type="auto"/>
            <w:vAlign w:val="center"/>
            <w:hideMark/>
          </w:tcPr>
          <w:p w14:paraId="3DE05623" w14:textId="77777777" w:rsidR="002727B7" w:rsidRDefault="002727B7" w:rsidP="00DB1C79">
            <w:r>
              <w:t>Arzt</w:t>
            </w:r>
          </w:p>
        </w:tc>
        <w:tc>
          <w:tcPr>
            <w:tcW w:w="0" w:type="auto"/>
            <w:vAlign w:val="center"/>
            <w:hideMark/>
          </w:tcPr>
          <w:p w14:paraId="625561DE" w14:textId="77777777" w:rsidR="002727B7" w:rsidRDefault="002727B7" w:rsidP="00DB1C79">
            <w:r>
              <w:t>2. Mo 15,26</w:t>
            </w:r>
          </w:p>
        </w:tc>
      </w:tr>
      <w:tr w:rsidR="002727B7" w14:paraId="67B333DC" w14:textId="77777777" w:rsidTr="00DB1C79">
        <w:trPr>
          <w:tblCellSpacing w:w="15" w:type="dxa"/>
        </w:trPr>
        <w:tc>
          <w:tcPr>
            <w:tcW w:w="0" w:type="auto"/>
            <w:vAlign w:val="center"/>
            <w:hideMark/>
          </w:tcPr>
          <w:p w14:paraId="7341F651" w14:textId="77777777" w:rsidR="002727B7" w:rsidRDefault="002727B7" w:rsidP="00DB1C79">
            <w:r>
              <w:t>Burg</w:t>
            </w:r>
          </w:p>
        </w:tc>
        <w:tc>
          <w:tcPr>
            <w:tcW w:w="0" w:type="auto"/>
            <w:vAlign w:val="center"/>
            <w:hideMark/>
          </w:tcPr>
          <w:p w14:paraId="44937318" w14:textId="77777777" w:rsidR="002727B7" w:rsidRDefault="002727B7" w:rsidP="00DB1C79">
            <w:r>
              <w:t>2. Sam 22,2</w:t>
            </w:r>
          </w:p>
        </w:tc>
      </w:tr>
      <w:tr w:rsidR="002727B7" w14:paraId="0BDA43FD" w14:textId="77777777" w:rsidTr="00DB1C79">
        <w:trPr>
          <w:tblCellSpacing w:w="15" w:type="dxa"/>
        </w:trPr>
        <w:tc>
          <w:tcPr>
            <w:tcW w:w="0" w:type="auto"/>
            <w:vAlign w:val="center"/>
            <w:hideMark/>
          </w:tcPr>
          <w:p w14:paraId="60D97E73" w14:textId="77777777" w:rsidR="002727B7" w:rsidRDefault="002727B7" w:rsidP="00DB1C79">
            <w:r>
              <w:t>Erbarmer</w:t>
            </w:r>
          </w:p>
        </w:tc>
        <w:tc>
          <w:tcPr>
            <w:tcW w:w="0" w:type="auto"/>
            <w:vAlign w:val="center"/>
            <w:hideMark/>
          </w:tcPr>
          <w:p w14:paraId="12D4E177" w14:textId="77777777" w:rsidR="002727B7" w:rsidRDefault="002727B7" w:rsidP="00DB1C79">
            <w:r>
              <w:t>Jes 54,10</w:t>
            </w:r>
          </w:p>
        </w:tc>
      </w:tr>
      <w:tr w:rsidR="002727B7" w14:paraId="3C39CB79" w14:textId="77777777" w:rsidTr="00DB1C79">
        <w:trPr>
          <w:tblCellSpacing w:w="15" w:type="dxa"/>
        </w:trPr>
        <w:tc>
          <w:tcPr>
            <w:tcW w:w="0" w:type="auto"/>
            <w:vAlign w:val="center"/>
            <w:hideMark/>
          </w:tcPr>
          <w:p w14:paraId="4F6EE566" w14:textId="77777777" w:rsidR="002727B7" w:rsidRDefault="002727B7" w:rsidP="00DB1C79">
            <w:r>
              <w:t xml:space="preserve">Erretter </w:t>
            </w:r>
          </w:p>
        </w:tc>
        <w:tc>
          <w:tcPr>
            <w:tcW w:w="0" w:type="auto"/>
            <w:vAlign w:val="center"/>
            <w:hideMark/>
          </w:tcPr>
          <w:p w14:paraId="6C636580" w14:textId="77777777" w:rsidR="002727B7" w:rsidRDefault="002727B7" w:rsidP="00DB1C79">
            <w:r>
              <w:t>Ps. 18,3</w:t>
            </w:r>
          </w:p>
        </w:tc>
      </w:tr>
      <w:tr w:rsidR="002727B7" w14:paraId="7F390D42" w14:textId="77777777" w:rsidTr="00DB1C79">
        <w:trPr>
          <w:tblCellSpacing w:w="15" w:type="dxa"/>
        </w:trPr>
        <w:tc>
          <w:tcPr>
            <w:tcW w:w="0" w:type="auto"/>
            <w:vAlign w:val="center"/>
            <w:hideMark/>
          </w:tcPr>
          <w:p w14:paraId="103FB10F" w14:textId="77777777" w:rsidR="002727B7" w:rsidRDefault="002727B7" w:rsidP="00DB1C79">
            <w:r>
              <w:t>Fels meiner Stärke</w:t>
            </w:r>
          </w:p>
        </w:tc>
        <w:tc>
          <w:tcPr>
            <w:tcW w:w="0" w:type="auto"/>
            <w:vAlign w:val="center"/>
            <w:hideMark/>
          </w:tcPr>
          <w:p w14:paraId="76784697" w14:textId="77777777" w:rsidR="002727B7" w:rsidRDefault="002727B7" w:rsidP="00DB1C79">
            <w:r>
              <w:t>Ps. 62,8</w:t>
            </w:r>
          </w:p>
        </w:tc>
      </w:tr>
      <w:tr w:rsidR="002727B7" w14:paraId="228D03CA" w14:textId="77777777" w:rsidTr="00DB1C79">
        <w:trPr>
          <w:tblCellSpacing w:w="15" w:type="dxa"/>
        </w:trPr>
        <w:tc>
          <w:tcPr>
            <w:tcW w:w="0" w:type="auto"/>
            <w:vAlign w:val="center"/>
            <w:hideMark/>
          </w:tcPr>
          <w:p w14:paraId="4ABE874D" w14:textId="77777777" w:rsidR="002727B7" w:rsidRDefault="002727B7" w:rsidP="00DB1C79">
            <w:r>
              <w:t>Feste den Kindern Israels</w:t>
            </w:r>
          </w:p>
        </w:tc>
        <w:tc>
          <w:tcPr>
            <w:tcW w:w="0" w:type="auto"/>
            <w:vAlign w:val="center"/>
            <w:hideMark/>
          </w:tcPr>
          <w:p w14:paraId="0A596539" w14:textId="77777777" w:rsidR="002727B7" w:rsidRDefault="002727B7" w:rsidP="00DB1C79">
            <w:r>
              <w:t>Joel 3,21</w:t>
            </w:r>
          </w:p>
        </w:tc>
      </w:tr>
      <w:tr w:rsidR="002727B7" w14:paraId="0081C748" w14:textId="77777777" w:rsidTr="00DB1C79">
        <w:trPr>
          <w:tblCellSpacing w:w="15" w:type="dxa"/>
        </w:trPr>
        <w:tc>
          <w:tcPr>
            <w:tcW w:w="0" w:type="auto"/>
            <w:vAlign w:val="center"/>
            <w:hideMark/>
          </w:tcPr>
          <w:p w14:paraId="16D72C2F" w14:textId="77777777" w:rsidR="002727B7" w:rsidRDefault="002727B7" w:rsidP="00DB1C79">
            <w:r>
              <w:t>Freude</w:t>
            </w:r>
          </w:p>
        </w:tc>
        <w:tc>
          <w:tcPr>
            <w:tcW w:w="0" w:type="auto"/>
            <w:vAlign w:val="center"/>
            <w:hideMark/>
          </w:tcPr>
          <w:p w14:paraId="57C6CBB5" w14:textId="77777777" w:rsidR="002727B7" w:rsidRDefault="002727B7" w:rsidP="00DB1C79">
            <w:r>
              <w:t>Ps. 43,4</w:t>
            </w:r>
          </w:p>
        </w:tc>
      </w:tr>
      <w:tr w:rsidR="002727B7" w14:paraId="7CA209CF" w14:textId="77777777" w:rsidTr="00DB1C79">
        <w:trPr>
          <w:tblCellSpacing w:w="15" w:type="dxa"/>
        </w:trPr>
        <w:tc>
          <w:tcPr>
            <w:tcW w:w="0" w:type="auto"/>
            <w:vAlign w:val="center"/>
            <w:hideMark/>
          </w:tcPr>
          <w:p w14:paraId="0DC6D78C" w14:textId="77777777" w:rsidR="002727B7" w:rsidRDefault="002727B7" w:rsidP="00DB1C79">
            <w:r>
              <w:t>Furcht</w:t>
            </w:r>
          </w:p>
        </w:tc>
        <w:tc>
          <w:tcPr>
            <w:tcW w:w="0" w:type="auto"/>
            <w:vAlign w:val="center"/>
            <w:hideMark/>
          </w:tcPr>
          <w:p w14:paraId="2047C6CA" w14:textId="77777777" w:rsidR="002727B7" w:rsidRDefault="002727B7" w:rsidP="00DB1C79">
            <w:r>
              <w:t>1. Mo 31,42</w:t>
            </w:r>
          </w:p>
        </w:tc>
      </w:tr>
      <w:tr w:rsidR="002727B7" w14:paraId="1B9B145F" w14:textId="77777777" w:rsidTr="00DB1C79">
        <w:trPr>
          <w:tblCellSpacing w:w="15" w:type="dxa"/>
        </w:trPr>
        <w:tc>
          <w:tcPr>
            <w:tcW w:w="0" w:type="auto"/>
            <w:vAlign w:val="center"/>
            <w:hideMark/>
          </w:tcPr>
          <w:p w14:paraId="6F5F4B43" w14:textId="77777777" w:rsidR="002727B7" w:rsidRDefault="002727B7" w:rsidP="00DB1C79">
            <w:r>
              <w:t>Gott allen Trostes</w:t>
            </w:r>
          </w:p>
        </w:tc>
        <w:tc>
          <w:tcPr>
            <w:tcW w:w="0" w:type="auto"/>
            <w:vAlign w:val="center"/>
            <w:hideMark/>
          </w:tcPr>
          <w:p w14:paraId="35D731B7" w14:textId="77777777" w:rsidR="002727B7" w:rsidRDefault="002727B7" w:rsidP="00DB1C79">
            <w:r>
              <w:t>2. Kor. 1,3</w:t>
            </w:r>
          </w:p>
        </w:tc>
      </w:tr>
      <w:tr w:rsidR="002727B7" w14:paraId="7A0F0F0A" w14:textId="77777777" w:rsidTr="00DB1C79">
        <w:trPr>
          <w:tblCellSpacing w:w="15" w:type="dxa"/>
        </w:trPr>
        <w:tc>
          <w:tcPr>
            <w:tcW w:w="0" w:type="auto"/>
            <w:vAlign w:val="center"/>
            <w:hideMark/>
          </w:tcPr>
          <w:p w14:paraId="276940A7" w14:textId="77777777" w:rsidR="002727B7" w:rsidRDefault="002727B7" w:rsidP="00DB1C79">
            <w:r>
              <w:t>Gott aller Gnade</w:t>
            </w:r>
          </w:p>
        </w:tc>
        <w:tc>
          <w:tcPr>
            <w:tcW w:w="0" w:type="auto"/>
            <w:vAlign w:val="center"/>
            <w:hideMark/>
          </w:tcPr>
          <w:p w14:paraId="0BE20CBB" w14:textId="77777777" w:rsidR="002727B7" w:rsidRDefault="002727B7" w:rsidP="00DB1C79">
            <w:r>
              <w:t>1. Pet. 5,10</w:t>
            </w:r>
          </w:p>
        </w:tc>
      </w:tr>
      <w:tr w:rsidR="002727B7" w14:paraId="7A69ED49" w14:textId="77777777" w:rsidTr="00DB1C79">
        <w:trPr>
          <w:tblCellSpacing w:w="15" w:type="dxa"/>
        </w:trPr>
        <w:tc>
          <w:tcPr>
            <w:tcW w:w="0" w:type="auto"/>
            <w:vAlign w:val="center"/>
            <w:hideMark/>
          </w:tcPr>
          <w:p w14:paraId="2EC0D9CF" w14:textId="77777777" w:rsidR="002727B7" w:rsidRDefault="002727B7" w:rsidP="00DB1C79">
            <w:r>
              <w:t>Gott der Ehren</w:t>
            </w:r>
          </w:p>
        </w:tc>
        <w:tc>
          <w:tcPr>
            <w:tcW w:w="0" w:type="auto"/>
            <w:vAlign w:val="center"/>
            <w:hideMark/>
          </w:tcPr>
          <w:p w14:paraId="3770B8AF" w14:textId="77777777" w:rsidR="002727B7" w:rsidRDefault="002727B7" w:rsidP="00DB1C79">
            <w:r>
              <w:t>Ps. 29,3</w:t>
            </w:r>
          </w:p>
        </w:tc>
      </w:tr>
      <w:tr w:rsidR="002727B7" w14:paraId="4CFE599C" w14:textId="77777777" w:rsidTr="00DB1C79">
        <w:trPr>
          <w:tblCellSpacing w:w="15" w:type="dxa"/>
        </w:trPr>
        <w:tc>
          <w:tcPr>
            <w:tcW w:w="0" w:type="auto"/>
            <w:vAlign w:val="center"/>
            <w:hideMark/>
          </w:tcPr>
          <w:p w14:paraId="4CC0EFF2" w14:textId="77777777" w:rsidR="002727B7" w:rsidRDefault="002727B7" w:rsidP="00DB1C79">
            <w:r>
              <w:t>Gott der Herrlichkeit</w:t>
            </w:r>
          </w:p>
        </w:tc>
        <w:tc>
          <w:tcPr>
            <w:tcW w:w="0" w:type="auto"/>
            <w:vAlign w:val="center"/>
            <w:hideMark/>
          </w:tcPr>
          <w:p w14:paraId="20C1FC72" w14:textId="77777777" w:rsidR="002727B7" w:rsidRDefault="002727B7" w:rsidP="00DB1C79">
            <w:r>
              <w:t>Apg. 7,2</w:t>
            </w:r>
          </w:p>
        </w:tc>
      </w:tr>
      <w:tr w:rsidR="002727B7" w14:paraId="012AC0D5" w14:textId="77777777" w:rsidTr="00DB1C79">
        <w:trPr>
          <w:tblCellSpacing w:w="15" w:type="dxa"/>
        </w:trPr>
        <w:tc>
          <w:tcPr>
            <w:tcW w:w="0" w:type="auto"/>
            <w:vAlign w:val="center"/>
            <w:hideMark/>
          </w:tcPr>
          <w:p w14:paraId="54C0985A" w14:textId="77777777" w:rsidR="002727B7" w:rsidRDefault="002727B7" w:rsidP="00DB1C79">
            <w:r>
              <w:t>Gott der Hoffnung</w:t>
            </w:r>
          </w:p>
        </w:tc>
        <w:tc>
          <w:tcPr>
            <w:tcW w:w="0" w:type="auto"/>
            <w:vAlign w:val="center"/>
            <w:hideMark/>
          </w:tcPr>
          <w:p w14:paraId="7BA196FF" w14:textId="77777777" w:rsidR="002727B7" w:rsidRDefault="002727B7" w:rsidP="00DB1C79">
            <w:r>
              <w:t>Röm 15,13</w:t>
            </w:r>
          </w:p>
        </w:tc>
      </w:tr>
      <w:tr w:rsidR="002727B7" w14:paraId="58785198" w14:textId="77777777" w:rsidTr="00DB1C79">
        <w:trPr>
          <w:tblCellSpacing w:w="15" w:type="dxa"/>
        </w:trPr>
        <w:tc>
          <w:tcPr>
            <w:tcW w:w="0" w:type="auto"/>
            <w:vAlign w:val="center"/>
            <w:hideMark/>
          </w:tcPr>
          <w:p w14:paraId="60345929" w14:textId="77777777" w:rsidR="002727B7" w:rsidRDefault="002727B7" w:rsidP="00DB1C79">
            <w:r>
              <w:t>Gott der Geduld</w:t>
            </w:r>
          </w:p>
        </w:tc>
        <w:tc>
          <w:tcPr>
            <w:tcW w:w="0" w:type="auto"/>
            <w:vAlign w:val="center"/>
            <w:hideMark/>
          </w:tcPr>
          <w:p w14:paraId="534D530F" w14:textId="77777777" w:rsidR="002727B7" w:rsidRDefault="002727B7" w:rsidP="00DB1C79">
            <w:r>
              <w:t>Röm 15,5</w:t>
            </w:r>
          </w:p>
        </w:tc>
      </w:tr>
      <w:tr w:rsidR="002727B7" w14:paraId="719AABE2" w14:textId="77777777" w:rsidTr="00DB1C79">
        <w:trPr>
          <w:tblCellSpacing w:w="15" w:type="dxa"/>
        </w:trPr>
        <w:tc>
          <w:tcPr>
            <w:tcW w:w="0" w:type="auto"/>
            <w:vAlign w:val="center"/>
            <w:hideMark/>
          </w:tcPr>
          <w:p w14:paraId="1ADF2AAF" w14:textId="77777777" w:rsidR="002727B7" w:rsidRDefault="002727B7" w:rsidP="00DB1C79">
            <w:r>
              <w:t>Gott der Liebe</w:t>
            </w:r>
          </w:p>
        </w:tc>
        <w:tc>
          <w:tcPr>
            <w:tcW w:w="0" w:type="auto"/>
            <w:vAlign w:val="center"/>
            <w:hideMark/>
          </w:tcPr>
          <w:p w14:paraId="7E7535B7" w14:textId="77777777" w:rsidR="002727B7" w:rsidRDefault="002727B7" w:rsidP="00DB1C79">
            <w:r>
              <w:t>2. Kor. 13,11</w:t>
            </w:r>
          </w:p>
        </w:tc>
      </w:tr>
      <w:tr w:rsidR="002727B7" w14:paraId="60421CE9" w14:textId="77777777" w:rsidTr="00DB1C79">
        <w:trPr>
          <w:tblCellSpacing w:w="15" w:type="dxa"/>
        </w:trPr>
        <w:tc>
          <w:tcPr>
            <w:tcW w:w="0" w:type="auto"/>
            <w:vAlign w:val="center"/>
            <w:hideMark/>
          </w:tcPr>
          <w:p w14:paraId="55C0E76C" w14:textId="77777777" w:rsidR="002727B7" w:rsidRDefault="002727B7" w:rsidP="00DB1C79">
            <w:r>
              <w:t>Gott des Friedens</w:t>
            </w:r>
          </w:p>
        </w:tc>
        <w:tc>
          <w:tcPr>
            <w:tcW w:w="0" w:type="auto"/>
            <w:vAlign w:val="center"/>
            <w:hideMark/>
          </w:tcPr>
          <w:p w14:paraId="647B10D8" w14:textId="77777777" w:rsidR="002727B7" w:rsidRDefault="002727B7" w:rsidP="00DB1C79">
            <w:r>
              <w:t>2. Kor. 13,11</w:t>
            </w:r>
          </w:p>
        </w:tc>
      </w:tr>
      <w:tr w:rsidR="002727B7" w14:paraId="660C44E7" w14:textId="77777777" w:rsidTr="00DB1C79">
        <w:trPr>
          <w:tblCellSpacing w:w="15" w:type="dxa"/>
        </w:trPr>
        <w:tc>
          <w:tcPr>
            <w:tcW w:w="0" w:type="auto"/>
            <w:vAlign w:val="center"/>
            <w:hideMark/>
          </w:tcPr>
          <w:p w14:paraId="635C0CCE" w14:textId="77777777" w:rsidR="002727B7" w:rsidRDefault="002727B7" w:rsidP="00DB1C79">
            <w:r>
              <w:t>Gott und Teil</w:t>
            </w:r>
          </w:p>
        </w:tc>
        <w:tc>
          <w:tcPr>
            <w:tcW w:w="0" w:type="auto"/>
            <w:vAlign w:val="center"/>
            <w:hideMark/>
          </w:tcPr>
          <w:p w14:paraId="5D6425D5" w14:textId="77777777" w:rsidR="002727B7" w:rsidRDefault="002727B7" w:rsidP="00DB1C79">
            <w:r>
              <w:t>Ps. 16,5</w:t>
            </w:r>
          </w:p>
        </w:tc>
      </w:tr>
      <w:tr w:rsidR="002727B7" w14:paraId="355B7283" w14:textId="77777777" w:rsidTr="00DB1C79">
        <w:trPr>
          <w:tblCellSpacing w:w="15" w:type="dxa"/>
        </w:trPr>
        <w:tc>
          <w:tcPr>
            <w:tcW w:w="0" w:type="auto"/>
            <w:vAlign w:val="center"/>
            <w:hideMark/>
          </w:tcPr>
          <w:p w14:paraId="7FBC3AAA" w14:textId="77777777" w:rsidR="002727B7" w:rsidRDefault="002727B7" w:rsidP="00DB1C79">
            <w:r>
              <w:t>Güte, Schutz, Schild, Hort</w:t>
            </w:r>
          </w:p>
        </w:tc>
        <w:tc>
          <w:tcPr>
            <w:tcW w:w="0" w:type="auto"/>
            <w:vAlign w:val="center"/>
            <w:hideMark/>
          </w:tcPr>
          <w:p w14:paraId="73238969" w14:textId="77777777" w:rsidR="002727B7" w:rsidRDefault="002727B7" w:rsidP="00DB1C79">
            <w:r>
              <w:t>Ps. 144,1 - 2</w:t>
            </w:r>
          </w:p>
        </w:tc>
      </w:tr>
      <w:tr w:rsidR="002727B7" w14:paraId="079FAC16" w14:textId="77777777" w:rsidTr="00DB1C79">
        <w:trPr>
          <w:tblCellSpacing w:w="15" w:type="dxa"/>
        </w:trPr>
        <w:tc>
          <w:tcPr>
            <w:tcW w:w="0" w:type="auto"/>
            <w:vAlign w:val="center"/>
            <w:hideMark/>
          </w:tcPr>
          <w:p w14:paraId="1044DEB0" w14:textId="77777777" w:rsidR="002727B7" w:rsidRDefault="002727B7" w:rsidP="00DB1C79">
            <w:r>
              <w:t>Heil</w:t>
            </w:r>
          </w:p>
        </w:tc>
        <w:tc>
          <w:tcPr>
            <w:tcW w:w="0" w:type="auto"/>
            <w:vAlign w:val="center"/>
            <w:hideMark/>
          </w:tcPr>
          <w:p w14:paraId="3D1FCA46" w14:textId="77777777" w:rsidR="002727B7" w:rsidRDefault="002727B7" w:rsidP="00DB1C79">
            <w:r>
              <w:t>Hiob 13,16</w:t>
            </w:r>
          </w:p>
        </w:tc>
      </w:tr>
      <w:tr w:rsidR="002727B7" w14:paraId="70719E42" w14:textId="77777777" w:rsidTr="00DB1C79">
        <w:trPr>
          <w:tblCellSpacing w:w="15" w:type="dxa"/>
        </w:trPr>
        <w:tc>
          <w:tcPr>
            <w:tcW w:w="0" w:type="auto"/>
            <w:vAlign w:val="center"/>
            <w:hideMark/>
          </w:tcPr>
          <w:p w14:paraId="13997481" w14:textId="77777777" w:rsidR="002727B7" w:rsidRDefault="002727B7" w:rsidP="00DB1C79">
            <w:r>
              <w:t>Heiland</w:t>
            </w:r>
          </w:p>
        </w:tc>
        <w:tc>
          <w:tcPr>
            <w:tcW w:w="0" w:type="auto"/>
            <w:vAlign w:val="center"/>
            <w:hideMark/>
          </w:tcPr>
          <w:p w14:paraId="0117284C" w14:textId="77777777" w:rsidR="002727B7" w:rsidRDefault="002727B7" w:rsidP="00DB1C79">
            <w:r>
              <w:t>Ps. 17,7</w:t>
            </w:r>
          </w:p>
        </w:tc>
      </w:tr>
      <w:tr w:rsidR="002727B7" w14:paraId="5146A0C1" w14:textId="77777777" w:rsidTr="00DB1C79">
        <w:trPr>
          <w:tblCellSpacing w:w="15" w:type="dxa"/>
        </w:trPr>
        <w:tc>
          <w:tcPr>
            <w:tcW w:w="0" w:type="auto"/>
            <w:vAlign w:val="center"/>
            <w:hideMark/>
          </w:tcPr>
          <w:p w14:paraId="51D14216" w14:textId="77777777" w:rsidR="002727B7" w:rsidRDefault="002727B7" w:rsidP="00DB1C79">
            <w:r>
              <w:t>Hirt</w:t>
            </w:r>
          </w:p>
        </w:tc>
        <w:tc>
          <w:tcPr>
            <w:tcW w:w="0" w:type="auto"/>
            <w:vAlign w:val="center"/>
            <w:hideMark/>
          </w:tcPr>
          <w:p w14:paraId="63E131F6" w14:textId="77777777" w:rsidR="002727B7" w:rsidRDefault="002727B7" w:rsidP="00DB1C79">
            <w:r>
              <w:t>Ps. 23,1</w:t>
            </w:r>
          </w:p>
        </w:tc>
      </w:tr>
      <w:tr w:rsidR="002727B7" w14:paraId="601995E3" w14:textId="77777777" w:rsidTr="00DB1C79">
        <w:trPr>
          <w:tblCellSpacing w:w="15" w:type="dxa"/>
        </w:trPr>
        <w:tc>
          <w:tcPr>
            <w:tcW w:w="0" w:type="auto"/>
            <w:vAlign w:val="center"/>
            <w:hideMark/>
          </w:tcPr>
          <w:p w14:paraId="1D91E5A8" w14:textId="77777777" w:rsidR="002727B7" w:rsidRDefault="002727B7" w:rsidP="00DB1C79">
            <w:r>
              <w:t>Hoffnung</w:t>
            </w:r>
          </w:p>
        </w:tc>
        <w:tc>
          <w:tcPr>
            <w:tcW w:w="0" w:type="auto"/>
            <w:vAlign w:val="center"/>
            <w:hideMark/>
          </w:tcPr>
          <w:p w14:paraId="012413D5" w14:textId="77777777" w:rsidR="002727B7" w:rsidRDefault="002727B7" w:rsidP="00DB1C79">
            <w:r>
              <w:t>Ps. 62,6</w:t>
            </w:r>
          </w:p>
        </w:tc>
      </w:tr>
      <w:tr w:rsidR="002727B7" w14:paraId="0243C87D" w14:textId="77777777" w:rsidTr="00DB1C79">
        <w:trPr>
          <w:tblCellSpacing w:w="15" w:type="dxa"/>
        </w:trPr>
        <w:tc>
          <w:tcPr>
            <w:tcW w:w="0" w:type="auto"/>
            <w:vAlign w:val="center"/>
            <w:hideMark/>
          </w:tcPr>
          <w:p w14:paraId="5098188E" w14:textId="77777777" w:rsidR="002727B7" w:rsidRDefault="002727B7" w:rsidP="00DB1C79">
            <w:r>
              <w:t>Horn unseres Heils</w:t>
            </w:r>
          </w:p>
        </w:tc>
        <w:tc>
          <w:tcPr>
            <w:tcW w:w="0" w:type="auto"/>
            <w:vAlign w:val="center"/>
            <w:hideMark/>
          </w:tcPr>
          <w:p w14:paraId="75F2E4E3" w14:textId="77777777" w:rsidR="002727B7" w:rsidRDefault="002727B7" w:rsidP="00DB1C79">
            <w:r>
              <w:t>Luk 1,69</w:t>
            </w:r>
          </w:p>
        </w:tc>
      </w:tr>
      <w:tr w:rsidR="002727B7" w14:paraId="2199E41D" w14:textId="77777777" w:rsidTr="00DB1C79">
        <w:trPr>
          <w:tblCellSpacing w:w="15" w:type="dxa"/>
        </w:trPr>
        <w:tc>
          <w:tcPr>
            <w:tcW w:w="0" w:type="auto"/>
            <w:vAlign w:val="center"/>
            <w:hideMark/>
          </w:tcPr>
          <w:p w14:paraId="7D6F05CC" w14:textId="77777777" w:rsidR="002727B7" w:rsidRDefault="002727B7" w:rsidP="00DB1C79">
            <w:r>
              <w:t>Hort des Heils</w:t>
            </w:r>
          </w:p>
        </w:tc>
        <w:tc>
          <w:tcPr>
            <w:tcW w:w="0" w:type="auto"/>
            <w:vAlign w:val="center"/>
            <w:hideMark/>
          </w:tcPr>
          <w:p w14:paraId="273E71A1" w14:textId="77777777" w:rsidR="002727B7" w:rsidRDefault="002727B7" w:rsidP="00DB1C79">
            <w:r>
              <w:t>Jes 30,29</w:t>
            </w:r>
          </w:p>
        </w:tc>
      </w:tr>
      <w:tr w:rsidR="002727B7" w14:paraId="4009C0F1" w14:textId="77777777" w:rsidTr="00DB1C79">
        <w:trPr>
          <w:tblCellSpacing w:w="15" w:type="dxa"/>
        </w:trPr>
        <w:tc>
          <w:tcPr>
            <w:tcW w:w="0" w:type="auto"/>
            <w:vAlign w:val="center"/>
            <w:hideMark/>
          </w:tcPr>
          <w:p w14:paraId="27D0EFF9" w14:textId="77777777" w:rsidR="002727B7" w:rsidRDefault="002727B7" w:rsidP="00DB1C79">
            <w:r>
              <w:t>Hilfe</w:t>
            </w:r>
          </w:p>
        </w:tc>
        <w:tc>
          <w:tcPr>
            <w:tcW w:w="0" w:type="auto"/>
            <w:vAlign w:val="center"/>
            <w:hideMark/>
          </w:tcPr>
          <w:p w14:paraId="1592E938" w14:textId="77777777" w:rsidR="002727B7" w:rsidRDefault="002727B7" w:rsidP="00DB1C79">
            <w:r>
              <w:t>Ps. 58,23</w:t>
            </w:r>
          </w:p>
        </w:tc>
      </w:tr>
      <w:tr w:rsidR="002727B7" w14:paraId="605D36DA" w14:textId="77777777" w:rsidTr="00DB1C79">
        <w:trPr>
          <w:tblCellSpacing w:w="15" w:type="dxa"/>
        </w:trPr>
        <w:tc>
          <w:tcPr>
            <w:tcW w:w="0" w:type="auto"/>
            <w:vAlign w:val="center"/>
            <w:hideMark/>
          </w:tcPr>
          <w:p w14:paraId="513BAED9" w14:textId="77777777" w:rsidR="002727B7" w:rsidRDefault="002727B7" w:rsidP="00DB1C79">
            <w:r>
              <w:t>Hüter Israels</w:t>
            </w:r>
          </w:p>
        </w:tc>
        <w:tc>
          <w:tcPr>
            <w:tcW w:w="0" w:type="auto"/>
            <w:vAlign w:val="center"/>
            <w:hideMark/>
          </w:tcPr>
          <w:p w14:paraId="79AF97BD" w14:textId="77777777" w:rsidR="002727B7" w:rsidRDefault="002727B7" w:rsidP="00DB1C79">
            <w:r>
              <w:t>Ps. 121,4</w:t>
            </w:r>
          </w:p>
        </w:tc>
      </w:tr>
      <w:tr w:rsidR="002727B7" w14:paraId="2706CB4A" w14:textId="77777777" w:rsidTr="00DB1C79">
        <w:trPr>
          <w:tblCellSpacing w:w="15" w:type="dxa"/>
        </w:trPr>
        <w:tc>
          <w:tcPr>
            <w:tcW w:w="0" w:type="auto"/>
            <w:vAlign w:val="center"/>
            <w:hideMark/>
          </w:tcPr>
          <w:p w14:paraId="730E3983" w14:textId="77777777" w:rsidR="002727B7" w:rsidRDefault="002727B7" w:rsidP="00DB1C79">
            <w:r>
              <w:t>Kraft</w:t>
            </w:r>
          </w:p>
        </w:tc>
        <w:tc>
          <w:tcPr>
            <w:tcW w:w="0" w:type="auto"/>
            <w:vAlign w:val="center"/>
            <w:hideMark/>
          </w:tcPr>
          <w:p w14:paraId="03C13B26" w14:textId="77777777" w:rsidR="002727B7" w:rsidRDefault="002727B7" w:rsidP="00DB1C79">
            <w:r>
              <w:t>Hab 3,19</w:t>
            </w:r>
          </w:p>
        </w:tc>
      </w:tr>
      <w:tr w:rsidR="002727B7" w14:paraId="3ABA08AD" w14:textId="77777777" w:rsidTr="00DB1C79">
        <w:trPr>
          <w:tblCellSpacing w:w="15" w:type="dxa"/>
        </w:trPr>
        <w:tc>
          <w:tcPr>
            <w:tcW w:w="0" w:type="auto"/>
            <w:vAlign w:val="center"/>
            <w:hideMark/>
          </w:tcPr>
          <w:p w14:paraId="4AB1AF59" w14:textId="77777777" w:rsidR="002727B7" w:rsidRDefault="002727B7" w:rsidP="00DB1C79">
            <w:r>
              <w:t>König der Könige</w:t>
            </w:r>
          </w:p>
        </w:tc>
        <w:tc>
          <w:tcPr>
            <w:tcW w:w="0" w:type="auto"/>
            <w:vAlign w:val="center"/>
            <w:hideMark/>
          </w:tcPr>
          <w:p w14:paraId="1DA0BE87" w14:textId="77777777" w:rsidR="002727B7" w:rsidRDefault="002727B7" w:rsidP="00DB1C79">
            <w:r>
              <w:t>1. Tim. 6,15</w:t>
            </w:r>
          </w:p>
        </w:tc>
      </w:tr>
      <w:tr w:rsidR="002727B7" w14:paraId="7FA630BD" w14:textId="77777777" w:rsidTr="00DB1C79">
        <w:trPr>
          <w:tblCellSpacing w:w="15" w:type="dxa"/>
        </w:trPr>
        <w:tc>
          <w:tcPr>
            <w:tcW w:w="0" w:type="auto"/>
            <w:vAlign w:val="center"/>
            <w:hideMark/>
          </w:tcPr>
          <w:p w14:paraId="0DEBA134" w14:textId="77777777" w:rsidR="002727B7" w:rsidRDefault="002727B7" w:rsidP="00DB1C79">
            <w:r>
              <w:t>Licht und Leuchte</w:t>
            </w:r>
          </w:p>
        </w:tc>
        <w:tc>
          <w:tcPr>
            <w:tcW w:w="0" w:type="auto"/>
            <w:vAlign w:val="center"/>
            <w:hideMark/>
          </w:tcPr>
          <w:p w14:paraId="2393FEE4" w14:textId="77777777" w:rsidR="002727B7" w:rsidRDefault="002727B7" w:rsidP="00DB1C79">
            <w:r>
              <w:t>2. Sam 22,29</w:t>
            </w:r>
          </w:p>
        </w:tc>
      </w:tr>
      <w:tr w:rsidR="002727B7" w14:paraId="588EE2C8" w14:textId="77777777" w:rsidTr="00DB1C79">
        <w:trPr>
          <w:tblCellSpacing w:w="15" w:type="dxa"/>
        </w:trPr>
        <w:tc>
          <w:tcPr>
            <w:tcW w:w="0" w:type="auto"/>
            <w:vAlign w:val="center"/>
            <w:hideMark/>
          </w:tcPr>
          <w:p w14:paraId="25A8C08B" w14:textId="77777777" w:rsidR="002727B7" w:rsidRDefault="002727B7" w:rsidP="00DB1C79">
            <w:r>
              <w:t>Lohn</w:t>
            </w:r>
          </w:p>
        </w:tc>
        <w:tc>
          <w:tcPr>
            <w:tcW w:w="0" w:type="auto"/>
            <w:vAlign w:val="center"/>
            <w:hideMark/>
          </w:tcPr>
          <w:p w14:paraId="55EF4DF7" w14:textId="77777777" w:rsidR="002727B7" w:rsidRDefault="002727B7" w:rsidP="00DB1C79">
            <w:r>
              <w:t>1. Mo 15,1</w:t>
            </w:r>
          </w:p>
        </w:tc>
      </w:tr>
      <w:tr w:rsidR="002727B7" w14:paraId="74868D80" w14:textId="77777777" w:rsidTr="00DB1C79">
        <w:trPr>
          <w:tblCellSpacing w:w="15" w:type="dxa"/>
        </w:trPr>
        <w:tc>
          <w:tcPr>
            <w:tcW w:w="0" w:type="auto"/>
            <w:vAlign w:val="center"/>
            <w:hideMark/>
          </w:tcPr>
          <w:p w14:paraId="7C9EFBA1" w14:textId="77777777" w:rsidR="002727B7" w:rsidRDefault="002727B7" w:rsidP="00DB1C79">
            <w:r>
              <w:t>Mächtiger in Jakob</w:t>
            </w:r>
          </w:p>
        </w:tc>
        <w:tc>
          <w:tcPr>
            <w:tcW w:w="0" w:type="auto"/>
            <w:vAlign w:val="center"/>
            <w:hideMark/>
          </w:tcPr>
          <w:p w14:paraId="7A283BAE" w14:textId="77777777" w:rsidR="002727B7" w:rsidRDefault="002727B7" w:rsidP="00DB1C79">
            <w:r>
              <w:t>Jes 49,26</w:t>
            </w:r>
          </w:p>
        </w:tc>
      </w:tr>
      <w:tr w:rsidR="002727B7" w14:paraId="7E763F70" w14:textId="77777777" w:rsidTr="00DB1C79">
        <w:trPr>
          <w:tblCellSpacing w:w="15" w:type="dxa"/>
        </w:trPr>
        <w:tc>
          <w:tcPr>
            <w:tcW w:w="0" w:type="auto"/>
            <w:vAlign w:val="center"/>
            <w:hideMark/>
          </w:tcPr>
          <w:p w14:paraId="68EF5B1D" w14:textId="77777777" w:rsidR="002727B7" w:rsidRDefault="002727B7" w:rsidP="00DB1C79">
            <w:r>
              <w:t>Richter</w:t>
            </w:r>
          </w:p>
        </w:tc>
        <w:tc>
          <w:tcPr>
            <w:tcW w:w="0" w:type="auto"/>
            <w:vAlign w:val="center"/>
            <w:hideMark/>
          </w:tcPr>
          <w:p w14:paraId="41874BDD" w14:textId="77777777" w:rsidR="002727B7" w:rsidRDefault="002727B7" w:rsidP="00DB1C79">
            <w:r>
              <w:t>Ps. 7,9</w:t>
            </w:r>
          </w:p>
        </w:tc>
      </w:tr>
      <w:tr w:rsidR="002727B7" w14:paraId="0706F59B" w14:textId="77777777" w:rsidTr="00DB1C79">
        <w:trPr>
          <w:tblCellSpacing w:w="15" w:type="dxa"/>
        </w:trPr>
        <w:tc>
          <w:tcPr>
            <w:tcW w:w="0" w:type="auto"/>
            <w:vAlign w:val="center"/>
            <w:hideMark/>
          </w:tcPr>
          <w:p w14:paraId="196CA9F2" w14:textId="77777777" w:rsidR="002727B7" w:rsidRDefault="002727B7" w:rsidP="00DB1C79">
            <w:r>
              <w:t>Schatten, Hütte, Zuflucht</w:t>
            </w:r>
          </w:p>
        </w:tc>
        <w:tc>
          <w:tcPr>
            <w:tcW w:w="0" w:type="auto"/>
            <w:vAlign w:val="center"/>
            <w:hideMark/>
          </w:tcPr>
          <w:p w14:paraId="78C05EEF" w14:textId="77777777" w:rsidR="002727B7" w:rsidRDefault="002727B7" w:rsidP="00DB1C79">
            <w:r>
              <w:t>Jes 4,6</w:t>
            </w:r>
          </w:p>
        </w:tc>
      </w:tr>
      <w:tr w:rsidR="002727B7" w14:paraId="1A6892E3" w14:textId="77777777" w:rsidTr="00DB1C79">
        <w:trPr>
          <w:tblCellSpacing w:w="15" w:type="dxa"/>
        </w:trPr>
        <w:tc>
          <w:tcPr>
            <w:tcW w:w="0" w:type="auto"/>
            <w:vAlign w:val="center"/>
            <w:hideMark/>
          </w:tcPr>
          <w:p w14:paraId="3108FBAC" w14:textId="77777777" w:rsidR="002727B7" w:rsidRDefault="002727B7" w:rsidP="00DB1C79">
            <w:r>
              <w:t>Schirm, Schutz</w:t>
            </w:r>
          </w:p>
        </w:tc>
        <w:tc>
          <w:tcPr>
            <w:tcW w:w="0" w:type="auto"/>
            <w:vAlign w:val="center"/>
            <w:hideMark/>
          </w:tcPr>
          <w:p w14:paraId="40ABD073" w14:textId="77777777" w:rsidR="002727B7" w:rsidRDefault="002727B7" w:rsidP="00DB1C79">
            <w:r>
              <w:t>Ps. 9,10</w:t>
            </w:r>
          </w:p>
        </w:tc>
      </w:tr>
      <w:tr w:rsidR="002727B7" w14:paraId="4C4F94FE" w14:textId="77777777" w:rsidTr="00DB1C79">
        <w:trPr>
          <w:tblCellSpacing w:w="15" w:type="dxa"/>
        </w:trPr>
        <w:tc>
          <w:tcPr>
            <w:tcW w:w="0" w:type="auto"/>
            <w:vAlign w:val="center"/>
            <w:hideMark/>
          </w:tcPr>
          <w:p w14:paraId="38D7D067" w14:textId="77777777" w:rsidR="002727B7" w:rsidRDefault="002727B7" w:rsidP="00DB1C79">
            <w:r>
              <w:t>Stärke, Psalm, Heil</w:t>
            </w:r>
          </w:p>
        </w:tc>
        <w:tc>
          <w:tcPr>
            <w:tcW w:w="0" w:type="auto"/>
            <w:vAlign w:val="center"/>
            <w:hideMark/>
          </w:tcPr>
          <w:p w14:paraId="4A62D343" w14:textId="77777777" w:rsidR="002727B7" w:rsidRDefault="002727B7" w:rsidP="00DB1C79">
            <w:r>
              <w:t>Jes 12,2</w:t>
            </w:r>
          </w:p>
        </w:tc>
      </w:tr>
      <w:tr w:rsidR="002727B7" w14:paraId="076DEE11" w14:textId="77777777" w:rsidTr="00DB1C79">
        <w:trPr>
          <w:tblCellSpacing w:w="15" w:type="dxa"/>
        </w:trPr>
        <w:tc>
          <w:tcPr>
            <w:tcW w:w="0" w:type="auto"/>
            <w:vAlign w:val="center"/>
            <w:hideMark/>
          </w:tcPr>
          <w:p w14:paraId="2413C471" w14:textId="77777777" w:rsidR="002727B7" w:rsidRDefault="002727B7" w:rsidP="00DB1C79">
            <w:r>
              <w:t>Teil und Erbgut</w:t>
            </w:r>
          </w:p>
        </w:tc>
        <w:tc>
          <w:tcPr>
            <w:tcW w:w="0" w:type="auto"/>
            <w:vAlign w:val="center"/>
            <w:hideMark/>
          </w:tcPr>
          <w:p w14:paraId="2563F9AB" w14:textId="77777777" w:rsidR="002727B7" w:rsidRDefault="002727B7" w:rsidP="00DB1C79">
            <w:r>
              <w:t>4. Mo 18,20</w:t>
            </w:r>
          </w:p>
        </w:tc>
      </w:tr>
      <w:tr w:rsidR="002727B7" w14:paraId="333153F9" w14:textId="77777777" w:rsidTr="00DB1C79">
        <w:trPr>
          <w:tblCellSpacing w:w="15" w:type="dxa"/>
        </w:trPr>
        <w:tc>
          <w:tcPr>
            <w:tcW w:w="0" w:type="auto"/>
            <w:vAlign w:val="center"/>
            <w:hideMark/>
          </w:tcPr>
          <w:p w14:paraId="1F52A698" w14:textId="77777777" w:rsidR="002727B7" w:rsidRDefault="002727B7" w:rsidP="00DB1C79">
            <w:r>
              <w:t>Trost und Nothelfer</w:t>
            </w:r>
          </w:p>
        </w:tc>
        <w:tc>
          <w:tcPr>
            <w:tcW w:w="0" w:type="auto"/>
            <w:vAlign w:val="center"/>
            <w:hideMark/>
          </w:tcPr>
          <w:p w14:paraId="40CDD356" w14:textId="77777777" w:rsidR="002727B7" w:rsidRDefault="002727B7" w:rsidP="00DB1C79">
            <w:r>
              <w:t>Jer 14,8</w:t>
            </w:r>
          </w:p>
        </w:tc>
      </w:tr>
      <w:tr w:rsidR="002727B7" w14:paraId="208C3C6B" w14:textId="77777777" w:rsidTr="00DB1C79">
        <w:trPr>
          <w:tblCellSpacing w:w="15" w:type="dxa"/>
        </w:trPr>
        <w:tc>
          <w:tcPr>
            <w:tcW w:w="0" w:type="auto"/>
            <w:vAlign w:val="center"/>
            <w:hideMark/>
          </w:tcPr>
          <w:p w14:paraId="066F471C" w14:textId="77777777" w:rsidR="002727B7" w:rsidRDefault="002727B7" w:rsidP="00DB1C79">
            <w:r>
              <w:t>Tröster</w:t>
            </w:r>
          </w:p>
        </w:tc>
        <w:tc>
          <w:tcPr>
            <w:tcW w:w="0" w:type="auto"/>
            <w:vAlign w:val="center"/>
            <w:hideMark/>
          </w:tcPr>
          <w:p w14:paraId="7607B3DE" w14:textId="77777777" w:rsidR="002727B7" w:rsidRDefault="002727B7" w:rsidP="00DB1C79">
            <w:r>
              <w:t>Jes 12,1</w:t>
            </w:r>
          </w:p>
        </w:tc>
      </w:tr>
      <w:tr w:rsidR="002727B7" w14:paraId="17B8E6FB" w14:textId="77777777" w:rsidTr="00DB1C79">
        <w:trPr>
          <w:tblCellSpacing w:w="15" w:type="dxa"/>
        </w:trPr>
        <w:tc>
          <w:tcPr>
            <w:tcW w:w="0" w:type="auto"/>
            <w:vAlign w:val="center"/>
            <w:hideMark/>
          </w:tcPr>
          <w:p w14:paraId="3EF69695" w14:textId="77777777" w:rsidR="002727B7" w:rsidRDefault="002727B7" w:rsidP="00DB1C79">
            <w:r>
              <w:t>Trotz</w:t>
            </w:r>
          </w:p>
        </w:tc>
        <w:tc>
          <w:tcPr>
            <w:tcW w:w="0" w:type="auto"/>
            <w:vAlign w:val="center"/>
            <w:hideMark/>
          </w:tcPr>
          <w:p w14:paraId="14FBB76F" w14:textId="77777777" w:rsidR="002727B7" w:rsidRDefault="002727B7" w:rsidP="00DB1C79">
            <w:r>
              <w:t>Spr 3,26</w:t>
            </w:r>
          </w:p>
        </w:tc>
      </w:tr>
      <w:tr w:rsidR="002727B7" w14:paraId="351D33A0" w14:textId="77777777" w:rsidTr="00DB1C79">
        <w:trPr>
          <w:tblCellSpacing w:w="15" w:type="dxa"/>
        </w:trPr>
        <w:tc>
          <w:tcPr>
            <w:tcW w:w="0" w:type="auto"/>
            <w:vAlign w:val="center"/>
            <w:hideMark/>
          </w:tcPr>
          <w:p w14:paraId="2B81F3DE" w14:textId="77777777" w:rsidR="002727B7" w:rsidRDefault="002727B7" w:rsidP="00DB1C79">
            <w:r>
              <w:t>Vater</w:t>
            </w:r>
          </w:p>
        </w:tc>
        <w:tc>
          <w:tcPr>
            <w:tcW w:w="0" w:type="auto"/>
            <w:vAlign w:val="center"/>
            <w:hideMark/>
          </w:tcPr>
          <w:p w14:paraId="33754678" w14:textId="77777777" w:rsidR="002727B7" w:rsidRDefault="002727B7" w:rsidP="00DB1C79">
            <w:r>
              <w:t>Mat 6,1</w:t>
            </w:r>
          </w:p>
        </w:tc>
      </w:tr>
      <w:tr w:rsidR="002727B7" w14:paraId="4D0529FC" w14:textId="77777777" w:rsidTr="00DB1C79">
        <w:trPr>
          <w:tblCellSpacing w:w="15" w:type="dxa"/>
        </w:trPr>
        <w:tc>
          <w:tcPr>
            <w:tcW w:w="0" w:type="auto"/>
            <w:vAlign w:val="center"/>
            <w:hideMark/>
          </w:tcPr>
          <w:p w14:paraId="3C524649" w14:textId="77777777" w:rsidR="002727B7" w:rsidRDefault="002727B7" w:rsidP="00DB1C79">
            <w:r>
              <w:t>Wonne und Freude</w:t>
            </w:r>
          </w:p>
        </w:tc>
        <w:tc>
          <w:tcPr>
            <w:tcW w:w="0" w:type="auto"/>
            <w:vAlign w:val="center"/>
            <w:hideMark/>
          </w:tcPr>
          <w:p w14:paraId="3B5F2B19" w14:textId="77777777" w:rsidR="002727B7" w:rsidRDefault="002727B7" w:rsidP="00DB1C79">
            <w:r>
              <w:t>Ps. 43,4</w:t>
            </w:r>
          </w:p>
        </w:tc>
      </w:tr>
      <w:tr w:rsidR="002727B7" w14:paraId="2D096D7F" w14:textId="77777777" w:rsidTr="00DB1C79">
        <w:trPr>
          <w:tblCellSpacing w:w="15" w:type="dxa"/>
        </w:trPr>
        <w:tc>
          <w:tcPr>
            <w:tcW w:w="0" w:type="auto"/>
            <w:vAlign w:val="center"/>
            <w:hideMark/>
          </w:tcPr>
          <w:p w14:paraId="5A288276" w14:textId="77777777" w:rsidR="002727B7" w:rsidRDefault="002727B7" w:rsidP="00DB1C79">
            <w:r>
              <w:t>Zuflucht</w:t>
            </w:r>
          </w:p>
        </w:tc>
        <w:tc>
          <w:tcPr>
            <w:tcW w:w="0" w:type="auto"/>
            <w:vAlign w:val="center"/>
            <w:hideMark/>
          </w:tcPr>
          <w:p w14:paraId="5F21C181" w14:textId="77777777" w:rsidR="002727B7" w:rsidRDefault="002727B7" w:rsidP="00DB1C79">
            <w:r>
              <w:t>Ps. 90,2</w:t>
            </w:r>
          </w:p>
        </w:tc>
      </w:tr>
      <w:tr w:rsidR="002727B7" w14:paraId="1F4DA191" w14:textId="77777777" w:rsidTr="00DB1C79">
        <w:trPr>
          <w:tblCellSpacing w:w="15" w:type="dxa"/>
        </w:trPr>
        <w:tc>
          <w:tcPr>
            <w:tcW w:w="0" w:type="auto"/>
            <w:vAlign w:val="center"/>
            <w:hideMark/>
          </w:tcPr>
          <w:p w14:paraId="5DBA6FBC" w14:textId="77777777" w:rsidR="002727B7" w:rsidRDefault="002727B7" w:rsidP="00DB1C79">
            <w:r>
              <w:t>Zuversicht</w:t>
            </w:r>
          </w:p>
        </w:tc>
        <w:tc>
          <w:tcPr>
            <w:tcW w:w="0" w:type="auto"/>
            <w:vAlign w:val="center"/>
            <w:hideMark/>
          </w:tcPr>
          <w:p w14:paraId="545D6DE4" w14:textId="77777777" w:rsidR="002727B7" w:rsidRDefault="002727B7" w:rsidP="00DB1C79">
            <w:r>
              <w:t>Ps. 91,2</w:t>
            </w:r>
          </w:p>
        </w:tc>
      </w:tr>
    </w:tbl>
    <w:p w14:paraId="4CE37F5B" w14:textId="77777777" w:rsidR="002727B7" w:rsidRDefault="002727B7" w:rsidP="002727B7">
      <w:pPr>
        <w:pStyle w:val="berschrift3"/>
        <w:rPr>
          <w:sz w:val="48"/>
          <w:szCs w:val="48"/>
          <w:lang w:eastAsia="de-DE"/>
        </w:rPr>
      </w:pPr>
      <w:r>
        <w:t>Der dreieinige Gott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482"/>
        <w:gridCol w:w="2590"/>
      </w:tblGrid>
      <w:tr w:rsidR="002727B7" w14:paraId="1AD8F21E" w14:textId="77777777" w:rsidTr="001A1124">
        <w:trPr>
          <w:tblCellSpacing w:w="15" w:type="dxa"/>
        </w:trPr>
        <w:tc>
          <w:tcPr>
            <w:tcW w:w="0" w:type="auto"/>
            <w:vAlign w:val="center"/>
            <w:hideMark/>
          </w:tcPr>
          <w:p w14:paraId="4E999AA7" w14:textId="77777777" w:rsidR="002727B7" w:rsidRDefault="002727B7" w:rsidP="001A1124">
            <w:r>
              <w:t xml:space="preserve">Der Herr, unser Gott, ist ein einiger Gott </w:t>
            </w:r>
          </w:p>
        </w:tc>
        <w:tc>
          <w:tcPr>
            <w:tcW w:w="0" w:type="auto"/>
            <w:vAlign w:val="center"/>
            <w:hideMark/>
          </w:tcPr>
          <w:p w14:paraId="75CED547" w14:textId="77777777" w:rsidR="002727B7" w:rsidRDefault="002727B7" w:rsidP="001A1124">
            <w:r>
              <w:t>Mark. 12,29</w:t>
            </w:r>
          </w:p>
        </w:tc>
      </w:tr>
      <w:tr w:rsidR="002727B7" w14:paraId="29A60360" w14:textId="77777777" w:rsidTr="001A1124">
        <w:trPr>
          <w:tblCellSpacing w:w="15" w:type="dxa"/>
        </w:trPr>
        <w:tc>
          <w:tcPr>
            <w:tcW w:w="0" w:type="auto"/>
            <w:vAlign w:val="center"/>
            <w:hideMark/>
          </w:tcPr>
          <w:p w14:paraId="0FCD1CFA" w14:textId="77777777" w:rsidR="002727B7" w:rsidRDefault="002727B7" w:rsidP="001A1124">
            <w:r>
              <w:t xml:space="preserve">Ein Geist, ein Herr, ein Gott und Vater </w:t>
            </w:r>
          </w:p>
        </w:tc>
        <w:tc>
          <w:tcPr>
            <w:tcW w:w="0" w:type="auto"/>
            <w:vAlign w:val="center"/>
            <w:hideMark/>
          </w:tcPr>
          <w:p w14:paraId="4ADD5F83" w14:textId="77777777" w:rsidR="002727B7" w:rsidRDefault="002727B7" w:rsidP="001A1124">
            <w:r>
              <w:t>Eph. 4,4-6</w:t>
            </w:r>
          </w:p>
        </w:tc>
      </w:tr>
      <w:tr w:rsidR="002727B7" w14:paraId="0B87D122" w14:textId="77777777" w:rsidTr="001A1124">
        <w:trPr>
          <w:tblCellSpacing w:w="15" w:type="dxa"/>
        </w:trPr>
        <w:tc>
          <w:tcPr>
            <w:tcW w:w="0" w:type="auto"/>
            <w:vAlign w:val="center"/>
            <w:hideMark/>
          </w:tcPr>
          <w:p w14:paraId="60DC4B18" w14:textId="77777777" w:rsidR="002727B7" w:rsidRDefault="002727B7" w:rsidP="001A1124">
            <w:r>
              <w:t>Ein einiger Gott: Vater, Christus, der Geist</w:t>
            </w:r>
          </w:p>
        </w:tc>
        <w:tc>
          <w:tcPr>
            <w:tcW w:w="0" w:type="auto"/>
            <w:vAlign w:val="center"/>
            <w:hideMark/>
          </w:tcPr>
          <w:p w14:paraId="7E39D405" w14:textId="77777777" w:rsidR="002727B7" w:rsidRDefault="002727B7" w:rsidP="001A1124">
            <w:r>
              <w:t>1. Kor. 3,16; 1. Kor. 8,4-16</w:t>
            </w:r>
          </w:p>
        </w:tc>
      </w:tr>
      <w:tr w:rsidR="002727B7" w14:paraId="0ACE9F1E" w14:textId="77777777" w:rsidTr="001A1124">
        <w:trPr>
          <w:tblCellSpacing w:w="15" w:type="dxa"/>
        </w:trPr>
        <w:tc>
          <w:tcPr>
            <w:tcW w:w="0" w:type="auto"/>
            <w:vAlign w:val="center"/>
            <w:hideMark/>
          </w:tcPr>
          <w:p w14:paraId="746ECF01" w14:textId="77777777" w:rsidR="002727B7" w:rsidRDefault="002727B7" w:rsidP="001A1124">
            <w:r>
              <w:t>Es ist ein einiger Gott, der gerecht macht</w:t>
            </w:r>
          </w:p>
        </w:tc>
        <w:tc>
          <w:tcPr>
            <w:tcW w:w="0" w:type="auto"/>
            <w:vAlign w:val="center"/>
            <w:hideMark/>
          </w:tcPr>
          <w:p w14:paraId="5A084868" w14:textId="77777777" w:rsidR="002727B7" w:rsidRDefault="002727B7" w:rsidP="001A1124">
            <w:r>
              <w:t>Röm. 3,30</w:t>
            </w:r>
          </w:p>
        </w:tc>
      </w:tr>
      <w:tr w:rsidR="002727B7" w14:paraId="2886BDFC" w14:textId="77777777" w:rsidTr="001A1124">
        <w:trPr>
          <w:tblCellSpacing w:w="15" w:type="dxa"/>
        </w:trPr>
        <w:tc>
          <w:tcPr>
            <w:tcW w:w="0" w:type="auto"/>
            <w:vAlign w:val="center"/>
            <w:hideMark/>
          </w:tcPr>
          <w:p w14:paraId="33BAF381" w14:textId="77777777" w:rsidR="002727B7" w:rsidRDefault="002727B7" w:rsidP="001A1124">
            <w:r>
              <w:t>Gott ist hier, der gerecht macht</w:t>
            </w:r>
          </w:p>
        </w:tc>
        <w:tc>
          <w:tcPr>
            <w:tcW w:w="0" w:type="auto"/>
            <w:vAlign w:val="center"/>
            <w:hideMark/>
          </w:tcPr>
          <w:p w14:paraId="261C58C8" w14:textId="77777777" w:rsidR="002727B7" w:rsidRDefault="002727B7" w:rsidP="001A1124">
            <w:r>
              <w:t>Röm. 8,33</w:t>
            </w:r>
          </w:p>
        </w:tc>
      </w:tr>
      <w:tr w:rsidR="002727B7" w14:paraId="22E71639" w14:textId="77777777" w:rsidTr="001A1124">
        <w:trPr>
          <w:tblCellSpacing w:w="15" w:type="dxa"/>
        </w:trPr>
        <w:tc>
          <w:tcPr>
            <w:tcW w:w="0" w:type="auto"/>
            <w:vAlign w:val="center"/>
            <w:hideMark/>
          </w:tcPr>
          <w:p w14:paraId="54333168" w14:textId="77777777" w:rsidR="002727B7" w:rsidRDefault="002727B7" w:rsidP="001A1124">
            <w:r>
              <w:t>Gerecht durch Jesum und den Geist Gottes</w:t>
            </w:r>
          </w:p>
        </w:tc>
        <w:tc>
          <w:tcPr>
            <w:tcW w:w="0" w:type="auto"/>
            <w:vAlign w:val="center"/>
            <w:hideMark/>
          </w:tcPr>
          <w:p w14:paraId="4AFB39D9" w14:textId="77777777" w:rsidR="002727B7" w:rsidRDefault="002727B7" w:rsidP="001A1124">
            <w:r>
              <w:t>1. Kor. 6,11</w:t>
            </w:r>
          </w:p>
        </w:tc>
      </w:tr>
      <w:tr w:rsidR="002727B7" w14:paraId="42F5A4DB" w14:textId="77777777" w:rsidTr="001A1124">
        <w:trPr>
          <w:tblCellSpacing w:w="15" w:type="dxa"/>
        </w:trPr>
        <w:tc>
          <w:tcPr>
            <w:tcW w:w="0" w:type="auto"/>
            <w:vAlign w:val="center"/>
            <w:hideMark/>
          </w:tcPr>
          <w:p w14:paraId="164C3AC3" w14:textId="77777777" w:rsidR="002727B7" w:rsidRDefault="002727B7" w:rsidP="001A1124">
            <w:r>
              <w:t>Der alttestamentliche Segen</w:t>
            </w:r>
          </w:p>
        </w:tc>
        <w:tc>
          <w:tcPr>
            <w:tcW w:w="0" w:type="auto"/>
            <w:vAlign w:val="center"/>
            <w:hideMark/>
          </w:tcPr>
          <w:p w14:paraId="05770B35" w14:textId="77777777" w:rsidR="002727B7" w:rsidRDefault="002727B7" w:rsidP="001A1124">
            <w:r>
              <w:t>4. Mo. 6,24-26</w:t>
            </w:r>
          </w:p>
        </w:tc>
      </w:tr>
      <w:tr w:rsidR="002727B7" w14:paraId="757D394B" w14:textId="77777777" w:rsidTr="001A1124">
        <w:trPr>
          <w:tblCellSpacing w:w="15" w:type="dxa"/>
        </w:trPr>
        <w:tc>
          <w:tcPr>
            <w:tcW w:w="0" w:type="auto"/>
            <w:vAlign w:val="center"/>
            <w:hideMark/>
          </w:tcPr>
          <w:p w14:paraId="64C22CAA" w14:textId="77777777" w:rsidR="002727B7" w:rsidRDefault="002727B7" w:rsidP="001A1124">
            <w:r>
              <w:t>Der apostolische Segen</w:t>
            </w:r>
          </w:p>
        </w:tc>
        <w:tc>
          <w:tcPr>
            <w:tcW w:w="0" w:type="auto"/>
            <w:vAlign w:val="center"/>
            <w:hideMark/>
          </w:tcPr>
          <w:p w14:paraId="08385E10" w14:textId="77777777" w:rsidR="002727B7" w:rsidRDefault="002727B7" w:rsidP="001A1124">
            <w:r>
              <w:t>2. Kor. 13,13</w:t>
            </w:r>
          </w:p>
        </w:tc>
      </w:tr>
      <w:tr w:rsidR="002727B7" w14:paraId="153BF792" w14:textId="77777777" w:rsidTr="001A1124">
        <w:trPr>
          <w:tblCellSpacing w:w="15" w:type="dxa"/>
        </w:trPr>
        <w:tc>
          <w:tcPr>
            <w:tcW w:w="0" w:type="auto"/>
            <w:vAlign w:val="center"/>
            <w:hideMark/>
          </w:tcPr>
          <w:p w14:paraId="600BD5E6" w14:textId="77777777" w:rsidR="002727B7" w:rsidRDefault="002727B7" w:rsidP="001A1124">
            <w:r>
              <w:t>Der Segen der Offenbarung</w:t>
            </w:r>
          </w:p>
        </w:tc>
        <w:tc>
          <w:tcPr>
            <w:tcW w:w="0" w:type="auto"/>
            <w:vAlign w:val="center"/>
            <w:hideMark/>
          </w:tcPr>
          <w:p w14:paraId="4119C8DF" w14:textId="77777777" w:rsidR="002727B7" w:rsidRDefault="002727B7" w:rsidP="001A1124">
            <w:r>
              <w:t>Off. 1,4.5</w:t>
            </w:r>
          </w:p>
        </w:tc>
      </w:tr>
      <w:tr w:rsidR="002727B7" w14:paraId="58B1F8DA" w14:textId="77777777" w:rsidTr="001A1124">
        <w:trPr>
          <w:tblCellSpacing w:w="15" w:type="dxa"/>
        </w:trPr>
        <w:tc>
          <w:tcPr>
            <w:tcW w:w="0" w:type="auto"/>
            <w:vAlign w:val="center"/>
            <w:hideMark/>
          </w:tcPr>
          <w:p w14:paraId="38954660" w14:textId="77777777" w:rsidR="002727B7" w:rsidRDefault="002727B7" w:rsidP="001A1124">
            <w:r>
              <w:t>Gott, der die Welt gemacht hat</w:t>
            </w:r>
          </w:p>
        </w:tc>
        <w:tc>
          <w:tcPr>
            <w:tcW w:w="0" w:type="auto"/>
            <w:vAlign w:val="center"/>
            <w:hideMark/>
          </w:tcPr>
          <w:p w14:paraId="51B99C67" w14:textId="77777777" w:rsidR="002727B7" w:rsidRDefault="002727B7" w:rsidP="001A1124">
            <w:r>
              <w:t>Apg. 17,24</w:t>
            </w:r>
          </w:p>
        </w:tc>
      </w:tr>
      <w:tr w:rsidR="002727B7" w14:paraId="74F79F9E" w14:textId="77777777" w:rsidTr="001A1124">
        <w:trPr>
          <w:tblCellSpacing w:w="15" w:type="dxa"/>
        </w:trPr>
        <w:tc>
          <w:tcPr>
            <w:tcW w:w="0" w:type="auto"/>
            <w:vAlign w:val="center"/>
            <w:hideMark/>
          </w:tcPr>
          <w:p w14:paraId="3EA4B071" w14:textId="77777777" w:rsidR="002727B7" w:rsidRDefault="002727B7" w:rsidP="001A1124">
            <w:r>
              <w:t>Durch Jesum ist alles erschaffen</w:t>
            </w:r>
          </w:p>
        </w:tc>
        <w:tc>
          <w:tcPr>
            <w:tcW w:w="0" w:type="auto"/>
            <w:vAlign w:val="center"/>
            <w:hideMark/>
          </w:tcPr>
          <w:p w14:paraId="4F11B272" w14:textId="77777777" w:rsidR="002727B7" w:rsidRDefault="002727B7" w:rsidP="001A1124">
            <w:r>
              <w:t>Kol. 1,15.16</w:t>
            </w:r>
          </w:p>
        </w:tc>
      </w:tr>
      <w:tr w:rsidR="002727B7" w14:paraId="03AA82FB" w14:textId="77777777" w:rsidTr="001A1124">
        <w:trPr>
          <w:tblCellSpacing w:w="15" w:type="dxa"/>
        </w:trPr>
        <w:tc>
          <w:tcPr>
            <w:tcW w:w="0" w:type="auto"/>
            <w:vAlign w:val="center"/>
            <w:hideMark/>
          </w:tcPr>
          <w:p w14:paraId="5AB3794B" w14:textId="77777777" w:rsidR="002727B7" w:rsidRDefault="002727B7" w:rsidP="001A1124">
            <w:r>
              <w:t>Der Geist Gottes hat mich gemacht</w:t>
            </w:r>
          </w:p>
        </w:tc>
        <w:tc>
          <w:tcPr>
            <w:tcW w:w="0" w:type="auto"/>
            <w:vAlign w:val="center"/>
            <w:hideMark/>
          </w:tcPr>
          <w:p w14:paraId="324106B1" w14:textId="77777777" w:rsidR="002727B7" w:rsidRDefault="002727B7" w:rsidP="001A1124">
            <w:r>
              <w:t>Hiob 33,4</w:t>
            </w:r>
          </w:p>
        </w:tc>
      </w:tr>
      <w:tr w:rsidR="002727B7" w14:paraId="13CF7418" w14:textId="77777777" w:rsidTr="001A1124">
        <w:trPr>
          <w:tblCellSpacing w:w="15" w:type="dxa"/>
        </w:trPr>
        <w:tc>
          <w:tcPr>
            <w:tcW w:w="0" w:type="auto"/>
            <w:vAlign w:val="center"/>
            <w:hideMark/>
          </w:tcPr>
          <w:p w14:paraId="3F6F8005" w14:textId="77777777" w:rsidR="002727B7" w:rsidRDefault="002727B7" w:rsidP="001A1124">
            <w:r>
              <w:t>Durch das - Wort - des Herrn und den Geist geschaffen</w:t>
            </w:r>
          </w:p>
        </w:tc>
        <w:tc>
          <w:tcPr>
            <w:tcW w:w="0" w:type="auto"/>
            <w:vAlign w:val="center"/>
            <w:hideMark/>
          </w:tcPr>
          <w:p w14:paraId="338F196F" w14:textId="77777777" w:rsidR="002727B7" w:rsidRDefault="002727B7" w:rsidP="001A1124">
            <w:r>
              <w:t>Ps. 33,6</w:t>
            </w:r>
          </w:p>
        </w:tc>
      </w:tr>
      <w:tr w:rsidR="002727B7" w14:paraId="009852C0" w14:textId="77777777" w:rsidTr="001A1124">
        <w:trPr>
          <w:tblCellSpacing w:w="15" w:type="dxa"/>
        </w:trPr>
        <w:tc>
          <w:tcPr>
            <w:tcW w:w="0" w:type="auto"/>
            <w:vAlign w:val="center"/>
            <w:hideMark/>
          </w:tcPr>
          <w:p w14:paraId="18A57C1C" w14:textId="77777777" w:rsidR="002727B7" w:rsidRDefault="002727B7" w:rsidP="001A1124">
            <w:r>
              <w:t>Laßt uns Menschen machen, ein Bild, das uns gleich ist</w:t>
            </w:r>
          </w:p>
        </w:tc>
        <w:tc>
          <w:tcPr>
            <w:tcW w:w="0" w:type="auto"/>
            <w:vAlign w:val="center"/>
            <w:hideMark/>
          </w:tcPr>
          <w:p w14:paraId="1F970B47" w14:textId="77777777" w:rsidR="002727B7" w:rsidRDefault="002727B7" w:rsidP="001A1124">
            <w:r>
              <w:t>1. Mo. 1,26</w:t>
            </w:r>
          </w:p>
        </w:tc>
      </w:tr>
      <w:tr w:rsidR="002727B7" w14:paraId="186924F6" w14:textId="77777777" w:rsidTr="001A1124">
        <w:trPr>
          <w:tblCellSpacing w:w="15" w:type="dxa"/>
        </w:trPr>
        <w:tc>
          <w:tcPr>
            <w:tcW w:w="0" w:type="auto"/>
            <w:vAlign w:val="center"/>
            <w:hideMark/>
          </w:tcPr>
          <w:p w14:paraId="6EAB4CD0" w14:textId="77777777" w:rsidR="002727B7" w:rsidRDefault="002727B7" w:rsidP="001A1124">
            <w:r>
              <w:t>Geist, Seele und Leib</w:t>
            </w:r>
          </w:p>
        </w:tc>
        <w:tc>
          <w:tcPr>
            <w:tcW w:w="0" w:type="auto"/>
            <w:vAlign w:val="center"/>
            <w:hideMark/>
          </w:tcPr>
          <w:p w14:paraId="3CAEC931" w14:textId="77777777" w:rsidR="002727B7" w:rsidRDefault="002727B7" w:rsidP="001A1124">
            <w:r>
              <w:t>1. Th. 5,23)</w:t>
            </w:r>
          </w:p>
        </w:tc>
      </w:tr>
      <w:tr w:rsidR="002727B7" w14:paraId="31BD7CF4" w14:textId="77777777" w:rsidTr="001A1124">
        <w:trPr>
          <w:tblCellSpacing w:w="15" w:type="dxa"/>
        </w:trPr>
        <w:tc>
          <w:tcPr>
            <w:tcW w:w="0" w:type="auto"/>
            <w:vAlign w:val="center"/>
            <w:hideMark/>
          </w:tcPr>
          <w:p w14:paraId="14BBA1C6" w14:textId="77777777" w:rsidR="002727B7" w:rsidRDefault="002727B7" w:rsidP="001A1124">
            <w:r>
              <w:t>Diese drei sind eins: Vater, Wort, Geist</w:t>
            </w:r>
          </w:p>
        </w:tc>
        <w:tc>
          <w:tcPr>
            <w:tcW w:w="0" w:type="auto"/>
            <w:vAlign w:val="center"/>
            <w:hideMark/>
          </w:tcPr>
          <w:p w14:paraId="7D39E971" w14:textId="77777777" w:rsidR="002727B7" w:rsidRDefault="002727B7" w:rsidP="001A1124">
            <w:r>
              <w:t>1. Joh. 5,7</w:t>
            </w:r>
          </w:p>
        </w:tc>
      </w:tr>
      <w:tr w:rsidR="002727B7" w14:paraId="269179D0" w14:textId="77777777" w:rsidTr="001A1124">
        <w:trPr>
          <w:tblCellSpacing w:w="15" w:type="dxa"/>
        </w:trPr>
        <w:tc>
          <w:tcPr>
            <w:tcW w:w="0" w:type="auto"/>
            <w:vAlign w:val="center"/>
            <w:hideMark/>
          </w:tcPr>
          <w:p w14:paraId="4D6F5B81" w14:textId="77777777" w:rsidR="002727B7" w:rsidRDefault="002727B7" w:rsidP="001A1124">
            <w:r>
              <w:t>Wen soll ich senden, wer unser Bote?</w:t>
            </w:r>
          </w:p>
        </w:tc>
        <w:tc>
          <w:tcPr>
            <w:tcW w:w="0" w:type="auto"/>
            <w:vAlign w:val="center"/>
            <w:hideMark/>
          </w:tcPr>
          <w:p w14:paraId="44164CEA" w14:textId="77777777" w:rsidR="002727B7" w:rsidRDefault="002727B7" w:rsidP="001A1124">
            <w:r>
              <w:t>Jes. 6,8</w:t>
            </w:r>
          </w:p>
        </w:tc>
      </w:tr>
      <w:tr w:rsidR="002727B7" w14:paraId="5B5AE28E" w14:textId="77777777" w:rsidTr="001A1124">
        <w:trPr>
          <w:tblCellSpacing w:w="15" w:type="dxa"/>
        </w:trPr>
        <w:tc>
          <w:tcPr>
            <w:tcW w:w="0" w:type="auto"/>
            <w:vAlign w:val="center"/>
            <w:hideMark/>
          </w:tcPr>
          <w:p w14:paraId="35FADB02" w14:textId="77777777" w:rsidR="002727B7" w:rsidRDefault="002727B7" w:rsidP="001A1124">
            <w:r>
              <w:t>Gott sprach: Adam ist wie unsereiner</w:t>
            </w:r>
          </w:p>
        </w:tc>
        <w:tc>
          <w:tcPr>
            <w:tcW w:w="0" w:type="auto"/>
            <w:vAlign w:val="center"/>
            <w:hideMark/>
          </w:tcPr>
          <w:p w14:paraId="73B0A946" w14:textId="77777777" w:rsidR="002727B7" w:rsidRDefault="002727B7" w:rsidP="001A1124">
            <w:r>
              <w:t>1. Mo. 3,22</w:t>
            </w:r>
          </w:p>
        </w:tc>
      </w:tr>
      <w:tr w:rsidR="002727B7" w14:paraId="5CC8BC57" w14:textId="77777777" w:rsidTr="001A1124">
        <w:trPr>
          <w:tblCellSpacing w:w="15" w:type="dxa"/>
        </w:trPr>
        <w:tc>
          <w:tcPr>
            <w:tcW w:w="0" w:type="auto"/>
            <w:vAlign w:val="center"/>
            <w:hideMark/>
          </w:tcPr>
          <w:p w14:paraId="48B252CD" w14:textId="77777777" w:rsidR="002727B7" w:rsidRDefault="002727B7" w:rsidP="001A1124">
            <w:r>
              <w:t>Laßt uns - Gott schuf; uns gleich - ihm zum Bilde</w:t>
            </w:r>
          </w:p>
        </w:tc>
        <w:tc>
          <w:tcPr>
            <w:tcW w:w="0" w:type="auto"/>
            <w:vAlign w:val="center"/>
            <w:hideMark/>
          </w:tcPr>
          <w:p w14:paraId="7C1F6DEB" w14:textId="77777777" w:rsidR="002727B7" w:rsidRDefault="002727B7" w:rsidP="001A1124">
            <w:r>
              <w:t>1. Mo. 1,26.27</w:t>
            </w:r>
          </w:p>
        </w:tc>
      </w:tr>
      <w:tr w:rsidR="002727B7" w14:paraId="49FEF99D" w14:textId="77777777" w:rsidTr="001A1124">
        <w:trPr>
          <w:tblCellSpacing w:w="15" w:type="dxa"/>
        </w:trPr>
        <w:tc>
          <w:tcPr>
            <w:tcW w:w="0" w:type="auto"/>
            <w:vAlign w:val="center"/>
            <w:hideMark/>
          </w:tcPr>
          <w:p w14:paraId="1BEE4C12" w14:textId="77777777" w:rsidR="002727B7" w:rsidRDefault="002727B7" w:rsidP="001A1124">
            <w:r>
              <w:t>Gott der Vater, der Heilige Geist, Jesus Christus</w:t>
            </w:r>
          </w:p>
        </w:tc>
        <w:tc>
          <w:tcPr>
            <w:tcW w:w="0" w:type="auto"/>
            <w:vAlign w:val="center"/>
            <w:hideMark/>
          </w:tcPr>
          <w:p w14:paraId="1FE908B0" w14:textId="77777777" w:rsidR="002727B7" w:rsidRDefault="002727B7" w:rsidP="001A1124">
            <w:r>
              <w:t>1. Pet. 1,2</w:t>
            </w:r>
          </w:p>
        </w:tc>
      </w:tr>
      <w:tr w:rsidR="002727B7" w14:paraId="5DC96FCD" w14:textId="77777777" w:rsidTr="001A1124">
        <w:trPr>
          <w:tblCellSpacing w:w="15" w:type="dxa"/>
        </w:trPr>
        <w:tc>
          <w:tcPr>
            <w:tcW w:w="0" w:type="auto"/>
            <w:vAlign w:val="center"/>
            <w:hideMark/>
          </w:tcPr>
          <w:p w14:paraId="55BAE648" w14:textId="77777777" w:rsidR="002727B7" w:rsidRDefault="002727B7" w:rsidP="001A1124">
            <w:r>
              <w:t>Der Geist - des Herrn - über mir</w:t>
            </w:r>
          </w:p>
        </w:tc>
        <w:tc>
          <w:tcPr>
            <w:tcW w:w="0" w:type="auto"/>
            <w:vAlign w:val="center"/>
            <w:hideMark/>
          </w:tcPr>
          <w:p w14:paraId="7E2147B9" w14:textId="77777777" w:rsidR="002727B7" w:rsidRDefault="002727B7" w:rsidP="001A1124">
            <w:r>
              <w:t>Jes. 61,1</w:t>
            </w:r>
          </w:p>
        </w:tc>
      </w:tr>
      <w:tr w:rsidR="002727B7" w14:paraId="1E1FB1E4" w14:textId="77777777" w:rsidTr="001A1124">
        <w:trPr>
          <w:tblCellSpacing w:w="15" w:type="dxa"/>
        </w:trPr>
        <w:tc>
          <w:tcPr>
            <w:tcW w:w="0" w:type="auto"/>
            <w:vAlign w:val="center"/>
            <w:hideMark/>
          </w:tcPr>
          <w:p w14:paraId="13D30562" w14:textId="77777777" w:rsidR="002727B7" w:rsidRDefault="002727B7" w:rsidP="001A1124">
            <w:r>
              <w:t>Der Geist - der Vater, Jesus</w:t>
            </w:r>
          </w:p>
        </w:tc>
        <w:tc>
          <w:tcPr>
            <w:tcW w:w="0" w:type="auto"/>
            <w:vAlign w:val="center"/>
            <w:hideMark/>
          </w:tcPr>
          <w:p w14:paraId="21824863" w14:textId="77777777" w:rsidR="002727B7" w:rsidRDefault="002727B7" w:rsidP="001A1124">
            <w:r>
              <w:t>Luk. 4,18</w:t>
            </w:r>
          </w:p>
        </w:tc>
      </w:tr>
      <w:tr w:rsidR="002727B7" w14:paraId="4F58DC06" w14:textId="77777777" w:rsidTr="001A1124">
        <w:trPr>
          <w:tblCellSpacing w:w="15" w:type="dxa"/>
        </w:trPr>
        <w:tc>
          <w:tcPr>
            <w:tcW w:w="0" w:type="auto"/>
            <w:vAlign w:val="center"/>
            <w:hideMark/>
          </w:tcPr>
          <w:p w14:paraId="40F84CF2" w14:textId="77777777" w:rsidR="002727B7" w:rsidRDefault="002727B7" w:rsidP="001A1124">
            <w:r>
              <w:t>Das dreimal Heilig</w:t>
            </w:r>
          </w:p>
        </w:tc>
        <w:tc>
          <w:tcPr>
            <w:tcW w:w="0" w:type="auto"/>
            <w:vAlign w:val="center"/>
            <w:hideMark/>
          </w:tcPr>
          <w:p w14:paraId="10ACC6F2" w14:textId="77777777" w:rsidR="002727B7" w:rsidRDefault="002727B7" w:rsidP="001A1124">
            <w:r>
              <w:t>Joh. 12,41</w:t>
            </w:r>
          </w:p>
        </w:tc>
      </w:tr>
      <w:tr w:rsidR="002727B7" w14:paraId="7B48AD34" w14:textId="77777777" w:rsidTr="001A1124">
        <w:trPr>
          <w:tblCellSpacing w:w="15" w:type="dxa"/>
        </w:trPr>
        <w:tc>
          <w:tcPr>
            <w:tcW w:w="0" w:type="auto"/>
            <w:vAlign w:val="center"/>
            <w:hideMark/>
          </w:tcPr>
          <w:p w14:paraId="1EFDAF2B" w14:textId="77777777" w:rsidR="002727B7" w:rsidRDefault="002727B7" w:rsidP="001A1124">
            <w:r>
              <w:t>Jesus - die Stimme des Vaters - der Geist</w:t>
            </w:r>
          </w:p>
        </w:tc>
        <w:tc>
          <w:tcPr>
            <w:tcW w:w="0" w:type="auto"/>
            <w:vAlign w:val="center"/>
            <w:hideMark/>
          </w:tcPr>
          <w:p w14:paraId="0535C80F" w14:textId="77777777" w:rsidR="002727B7" w:rsidRDefault="002727B7" w:rsidP="001A1124">
            <w:r>
              <w:t>Mat. 3,16.17</w:t>
            </w:r>
          </w:p>
        </w:tc>
      </w:tr>
      <w:tr w:rsidR="002727B7" w14:paraId="69BA9B71" w14:textId="77777777" w:rsidTr="001A1124">
        <w:trPr>
          <w:tblCellSpacing w:w="15" w:type="dxa"/>
        </w:trPr>
        <w:tc>
          <w:tcPr>
            <w:tcW w:w="0" w:type="auto"/>
            <w:vAlign w:val="center"/>
            <w:hideMark/>
          </w:tcPr>
          <w:p w14:paraId="2E29A837" w14:textId="77777777" w:rsidR="002727B7" w:rsidRDefault="002727B7" w:rsidP="001A1124">
            <w:r>
              <w:t>Mich - sendet der Herr und - Sein Geist</w:t>
            </w:r>
          </w:p>
        </w:tc>
        <w:tc>
          <w:tcPr>
            <w:tcW w:w="0" w:type="auto"/>
            <w:vAlign w:val="center"/>
            <w:hideMark/>
          </w:tcPr>
          <w:p w14:paraId="0F27176E" w14:textId="77777777" w:rsidR="002727B7" w:rsidRDefault="002727B7" w:rsidP="001A1124">
            <w:r>
              <w:t>Jes. 48,16</w:t>
            </w:r>
          </w:p>
        </w:tc>
      </w:tr>
      <w:tr w:rsidR="002727B7" w14:paraId="69F48DD0" w14:textId="77777777" w:rsidTr="001A1124">
        <w:trPr>
          <w:tblCellSpacing w:w="15" w:type="dxa"/>
        </w:trPr>
        <w:tc>
          <w:tcPr>
            <w:tcW w:w="0" w:type="auto"/>
            <w:vAlign w:val="center"/>
            <w:hideMark/>
          </w:tcPr>
          <w:p w14:paraId="36EA3F01" w14:textId="77777777" w:rsidR="002727B7" w:rsidRDefault="002727B7" w:rsidP="001A1124">
            <w:r>
              <w:t>Taufe in den Namen</w:t>
            </w:r>
            <w:r>
              <w:rPr>
                <w:rStyle w:val="Endnotenzeichen"/>
              </w:rPr>
              <w:endnoteReference w:id="1"/>
            </w:r>
            <w:r>
              <w:t xml:space="preserve"> des Vaters, des Sohnes und des Heiligen Geistes</w:t>
            </w:r>
          </w:p>
        </w:tc>
        <w:tc>
          <w:tcPr>
            <w:tcW w:w="0" w:type="auto"/>
            <w:vAlign w:val="center"/>
            <w:hideMark/>
          </w:tcPr>
          <w:p w14:paraId="537FD3FE" w14:textId="77777777" w:rsidR="002727B7" w:rsidRDefault="002727B7" w:rsidP="001A1124">
            <w:r>
              <w:t>Mat. 28,19</w:t>
            </w:r>
          </w:p>
        </w:tc>
      </w:tr>
    </w:tbl>
    <w:p w14:paraId="791CABE5" w14:textId="77777777" w:rsidR="002727B7" w:rsidRDefault="002727B7" w:rsidP="002727B7">
      <w:pPr>
        <w:pStyle w:val="berschrift3"/>
        <w:rPr>
          <w:sz w:val="48"/>
          <w:szCs w:val="48"/>
          <w:lang w:eastAsia="de-DE"/>
        </w:rPr>
      </w:pPr>
      <w:r>
        <w:t>Gottes rechte Hand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81"/>
        <w:gridCol w:w="962"/>
      </w:tblGrid>
      <w:tr w:rsidR="002727B7" w14:paraId="247BDB5A" w14:textId="77777777" w:rsidTr="005C1D56">
        <w:trPr>
          <w:tblCellSpacing w:w="15" w:type="dxa"/>
        </w:trPr>
        <w:tc>
          <w:tcPr>
            <w:tcW w:w="0" w:type="auto"/>
            <w:vAlign w:val="center"/>
            <w:hideMark/>
          </w:tcPr>
          <w:p w14:paraId="5BFB611B" w14:textId="77777777" w:rsidR="002727B7" w:rsidRDefault="002727B7" w:rsidP="005C1D56">
            <w:r>
              <w:t xml:space="preserve">Deine rechte Hand schirmt und behütet mich </w:t>
            </w:r>
          </w:p>
        </w:tc>
        <w:tc>
          <w:tcPr>
            <w:tcW w:w="0" w:type="auto"/>
            <w:vAlign w:val="center"/>
            <w:hideMark/>
          </w:tcPr>
          <w:p w14:paraId="55C93ED2" w14:textId="77777777" w:rsidR="002727B7" w:rsidRDefault="002727B7" w:rsidP="005C1D56">
            <w:r>
              <w:t>Ps. 17,7</w:t>
            </w:r>
          </w:p>
        </w:tc>
      </w:tr>
      <w:tr w:rsidR="002727B7" w14:paraId="0A76B4F8" w14:textId="77777777" w:rsidTr="005C1D56">
        <w:trPr>
          <w:tblCellSpacing w:w="15" w:type="dxa"/>
        </w:trPr>
        <w:tc>
          <w:tcPr>
            <w:tcW w:w="0" w:type="auto"/>
            <w:vAlign w:val="center"/>
            <w:hideMark/>
          </w:tcPr>
          <w:p w14:paraId="3E9AD619" w14:textId="77777777" w:rsidR="002727B7" w:rsidRDefault="002727B7" w:rsidP="005C1D56">
            <w:r>
              <w:t xml:space="preserve">Deine Rechte stärkt mich </w:t>
            </w:r>
          </w:p>
        </w:tc>
        <w:tc>
          <w:tcPr>
            <w:tcW w:w="0" w:type="auto"/>
            <w:vAlign w:val="center"/>
            <w:hideMark/>
          </w:tcPr>
          <w:p w14:paraId="55146515" w14:textId="77777777" w:rsidR="002727B7" w:rsidRDefault="002727B7" w:rsidP="005C1D56">
            <w:r>
              <w:t>Ps. 18,36</w:t>
            </w:r>
          </w:p>
        </w:tc>
      </w:tr>
      <w:tr w:rsidR="002727B7" w14:paraId="1D273A1D" w14:textId="77777777" w:rsidTr="005C1D56">
        <w:trPr>
          <w:tblCellSpacing w:w="15" w:type="dxa"/>
        </w:trPr>
        <w:tc>
          <w:tcPr>
            <w:tcW w:w="0" w:type="auto"/>
            <w:vAlign w:val="center"/>
            <w:hideMark/>
          </w:tcPr>
          <w:p w14:paraId="07093583" w14:textId="77777777" w:rsidR="002727B7" w:rsidRDefault="002727B7" w:rsidP="005C1D56">
            <w:r>
              <w:t xml:space="preserve">Deine Rechte findet, die dich hassen </w:t>
            </w:r>
          </w:p>
        </w:tc>
        <w:tc>
          <w:tcPr>
            <w:tcW w:w="0" w:type="auto"/>
            <w:vAlign w:val="center"/>
            <w:hideMark/>
          </w:tcPr>
          <w:p w14:paraId="07568489" w14:textId="77777777" w:rsidR="002727B7" w:rsidRDefault="002727B7" w:rsidP="005C1D56">
            <w:r>
              <w:t>Ps. 21,9</w:t>
            </w:r>
          </w:p>
        </w:tc>
      </w:tr>
      <w:tr w:rsidR="002727B7" w14:paraId="4800CD3B" w14:textId="77777777" w:rsidTr="005C1D56">
        <w:trPr>
          <w:tblCellSpacing w:w="15" w:type="dxa"/>
        </w:trPr>
        <w:tc>
          <w:tcPr>
            <w:tcW w:w="0" w:type="auto"/>
            <w:vAlign w:val="center"/>
            <w:hideMark/>
          </w:tcPr>
          <w:p w14:paraId="04ED22CF" w14:textId="77777777" w:rsidR="002727B7" w:rsidRDefault="002727B7" w:rsidP="005C1D56">
            <w:r>
              <w:t xml:space="preserve">Deine Rechte half siegen </w:t>
            </w:r>
          </w:p>
        </w:tc>
        <w:tc>
          <w:tcPr>
            <w:tcW w:w="0" w:type="auto"/>
            <w:vAlign w:val="center"/>
            <w:hideMark/>
          </w:tcPr>
          <w:p w14:paraId="185D227D" w14:textId="77777777" w:rsidR="002727B7" w:rsidRDefault="002727B7" w:rsidP="005C1D56">
            <w:r>
              <w:t>Ps. 43,4</w:t>
            </w:r>
          </w:p>
        </w:tc>
      </w:tr>
      <w:tr w:rsidR="002727B7" w14:paraId="5185ABCB" w14:textId="77777777" w:rsidTr="005C1D56">
        <w:trPr>
          <w:tblCellSpacing w:w="15" w:type="dxa"/>
        </w:trPr>
        <w:tc>
          <w:tcPr>
            <w:tcW w:w="0" w:type="auto"/>
            <w:vAlign w:val="center"/>
            <w:hideMark/>
          </w:tcPr>
          <w:p w14:paraId="61CE36A2" w14:textId="77777777" w:rsidR="002727B7" w:rsidRDefault="002727B7" w:rsidP="005C1D56">
            <w:r>
              <w:t xml:space="preserve">Deine Rechte beweist Wunder </w:t>
            </w:r>
          </w:p>
        </w:tc>
        <w:tc>
          <w:tcPr>
            <w:tcW w:w="0" w:type="auto"/>
            <w:vAlign w:val="center"/>
            <w:hideMark/>
          </w:tcPr>
          <w:p w14:paraId="3F12DBC3" w14:textId="77777777" w:rsidR="002727B7" w:rsidRDefault="002727B7" w:rsidP="005C1D56">
            <w:r>
              <w:t>Ps. 45,5</w:t>
            </w:r>
          </w:p>
        </w:tc>
      </w:tr>
      <w:tr w:rsidR="002727B7" w14:paraId="7BC19F5E" w14:textId="77777777" w:rsidTr="005C1D56">
        <w:trPr>
          <w:tblCellSpacing w:w="15" w:type="dxa"/>
        </w:trPr>
        <w:tc>
          <w:tcPr>
            <w:tcW w:w="0" w:type="auto"/>
            <w:vAlign w:val="center"/>
            <w:hideMark/>
          </w:tcPr>
          <w:p w14:paraId="101C706D" w14:textId="77777777" w:rsidR="002727B7" w:rsidRDefault="002727B7" w:rsidP="005C1D56">
            <w:r>
              <w:t xml:space="preserve">Deine rechte Hand erhält mich </w:t>
            </w:r>
          </w:p>
        </w:tc>
        <w:tc>
          <w:tcPr>
            <w:tcW w:w="0" w:type="auto"/>
            <w:vAlign w:val="center"/>
            <w:hideMark/>
          </w:tcPr>
          <w:p w14:paraId="2E11CBBB" w14:textId="77777777" w:rsidR="002727B7" w:rsidRDefault="002727B7" w:rsidP="005C1D56">
            <w:r>
              <w:t>Ps. 63,9</w:t>
            </w:r>
          </w:p>
        </w:tc>
      </w:tr>
      <w:tr w:rsidR="002727B7" w14:paraId="449A46D5" w14:textId="77777777" w:rsidTr="005C1D56">
        <w:trPr>
          <w:tblCellSpacing w:w="15" w:type="dxa"/>
        </w:trPr>
        <w:tc>
          <w:tcPr>
            <w:tcW w:w="0" w:type="auto"/>
            <w:vAlign w:val="center"/>
            <w:hideMark/>
          </w:tcPr>
          <w:p w14:paraId="4E0BE291" w14:textId="77777777" w:rsidR="002727B7" w:rsidRDefault="002727B7" w:rsidP="005C1D56">
            <w:r>
              <w:t xml:space="preserve">Seine Rechte, sein heiliger Arm siegt </w:t>
            </w:r>
          </w:p>
        </w:tc>
        <w:tc>
          <w:tcPr>
            <w:tcW w:w="0" w:type="auto"/>
            <w:vAlign w:val="center"/>
            <w:hideMark/>
          </w:tcPr>
          <w:p w14:paraId="38FFB39C" w14:textId="77777777" w:rsidR="002727B7" w:rsidRDefault="002727B7" w:rsidP="005C1D56">
            <w:r>
              <w:t>Ps. 98,1</w:t>
            </w:r>
          </w:p>
        </w:tc>
      </w:tr>
    </w:tbl>
    <w:p w14:paraId="32B19877" w14:textId="77777777" w:rsidR="00E474DB" w:rsidRDefault="00E474DB" w:rsidP="00E474DB">
      <w:pPr>
        <w:pStyle w:val="berschrift3"/>
        <w:rPr>
          <w:sz w:val="48"/>
          <w:szCs w:val="48"/>
          <w:lang w:eastAsia="de-DE"/>
        </w:rPr>
      </w:pPr>
      <w:r>
        <w:t>Was Gott kann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94"/>
        <w:gridCol w:w="1255"/>
      </w:tblGrid>
      <w:tr w:rsidR="00E474DB" w14:paraId="088665DB" w14:textId="77777777" w:rsidTr="00AF20AE">
        <w:trPr>
          <w:tblCellSpacing w:w="15" w:type="dxa"/>
        </w:trPr>
        <w:tc>
          <w:tcPr>
            <w:tcW w:w="0" w:type="auto"/>
            <w:vAlign w:val="center"/>
            <w:hideMark/>
          </w:tcPr>
          <w:p w14:paraId="6232C906" w14:textId="77777777" w:rsidR="00E474DB" w:rsidRDefault="00E474DB" w:rsidP="00AF20AE">
            <w:r>
              <w:t>Er kann auch große Dinge tun</w:t>
            </w:r>
          </w:p>
        </w:tc>
        <w:tc>
          <w:tcPr>
            <w:tcW w:w="0" w:type="auto"/>
            <w:vAlign w:val="center"/>
            <w:hideMark/>
          </w:tcPr>
          <w:p w14:paraId="5156C312" w14:textId="77777777" w:rsidR="00E474DB" w:rsidRDefault="00E474DB" w:rsidP="00AF20AE">
            <w:r>
              <w:t>Joel 2,21</w:t>
            </w:r>
          </w:p>
        </w:tc>
      </w:tr>
      <w:tr w:rsidR="00E474DB" w14:paraId="603A4B2F" w14:textId="77777777" w:rsidTr="00AF20AE">
        <w:trPr>
          <w:tblCellSpacing w:w="15" w:type="dxa"/>
        </w:trPr>
        <w:tc>
          <w:tcPr>
            <w:tcW w:w="0" w:type="auto"/>
            <w:vAlign w:val="center"/>
            <w:hideMark/>
          </w:tcPr>
          <w:p w14:paraId="26FE2DA5" w14:textId="77777777" w:rsidR="00E474DB" w:rsidRDefault="00E474DB" w:rsidP="00AF20AE">
            <w:r>
              <w:t>Er kann seligmachen</w:t>
            </w:r>
          </w:p>
        </w:tc>
        <w:tc>
          <w:tcPr>
            <w:tcW w:w="0" w:type="auto"/>
            <w:vAlign w:val="center"/>
            <w:hideMark/>
          </w:tcPr>
          <w:p w14:paraId="0029D76E" w14:textId="77777777" w:rsidR="00E474DB" w:rsidRDefault="00E474DB" w:rsidP="00AF20AE">
            <w:r>
              <w:t>Heb 7,25</w:t>
            </w:r>
          </w:p>
        </w:tc>
      </w:tr>
      <w:tr w:rsidR="00E474DB" w14:paraId="7EEB38FB" w14:textId="77777777" w:rsidTr="00AF20AE">
        <w:trPr>
          <w:tblCellSpacing w:w="15" w:type="dxa"/>
        </w:trPr>
        <w:tc>
          <w:tcPr>
            <w:tcW w:w="0" w:type="auto"/>
            <w:vAlign w:val="center"/>
            <w:hideMark/>
          </w:tcPr>
          <w:p w14:paraId="37633B12" w14:textId="77777777" w:rsidR="00E474DB" w:rsidRDefault="00E474DB" w:rsidP="00AF20AE">
            <w:r>
              <w:t>Helfen denen, die versucht werden</w:t>
            </w:r>
          </w:p>
        </w:tc>
        <w:tc>
          <w:tcPr>
            <w:tcW w:w="0" w:type="auto"/>
            <w:vAlign w:val="center"/>
            <w:hideMark/>
          </w:tcPr>
          <w:p w14:paraId="74DDE01A" w14:textId="77777777" w:rsidR="00E474DB" w:rsidRDefault="00E474DB" w:rsidP="00AF20AE">
            <w:r>
              <w:t>Heb 2,18</w:t>
            </w:r>
          </w:p>
        </w:tc>
      </w:tr>
      <w:tr w:rsidR="00E474DB" w14:paraId="7E300939" w14:textId="77777777" w:rsidTr="00AF20AE">
        <w:trPr>
          <w:tblCellSpacing w:w="15" w:type="dxa"/>
        </w:trPr>
        <w:tc>
          <w:tcPr>
            <w:tcW w:w="0" w:type="auto"/>
            <w:vAlign w:val="center"/>
            <w:hideMark/>
          </w:tcPr>
          <w:p w14:paraId="20F5F8FC" w14:textId="77777777" w:rsidR="00E474DB" w:rsidRDefault="00E474DB" w:rsidP="00AF20AE">
            <w:r>
              <w:t>Behüten ohne Fehler</w:t>
            </w:r>
          </w:p>
        </w:tc>
        <w:tc>
          <w:tcPr>
            <w:tcW w:w="0" w:type="auto"/>
            <w:vAlign w:val="center"/>
            <w:hideMark/>
          </w:tcPr>
          <w:p w14:paraId="175DA282" w14:textId="77777777" w:rsidR="00E474DB" w:rsidRDefault="00E474DB" w:rsidP="00AF20AE">
            <w:r>
              <w:t>Judas 24</w:t>
            </w:r>
          </w:p>
        </w:tc>
      </w:tr>
      <w:tr w:rsidR="00E474DB" w14:paraId="075F1869" w14:textId="77777777" w:rsidTr="00AF20AE">
        <w:trPr>
          <w:tblCellSpacing w:w="15" w:type="dxa"/>
        </w:trPr>
        <w:tc>
          <w:tcPr>
            <w:tcW w:w="0" w:type="auto"/>
            <w:vAlign w:val="center"/>
            <w:hideMark/>
          </w:tcPr>
          <w:p w14:paraId="13DED229" w14:textId="77777777" w:rsidR="00E474DB" w:rsidRDefault="00E474DB" w:rsidP="00AF20AE">
            <w:r>
              <w:t>unsträflich darstellen</w:t>
            </w:r>
          </w:p>
        </w:tc>
        <w:tc>
          <w:tcPr>
            <w:tcW w:w="0" w:type="auto"/>
            <w:vAlign w:val="center"/>
            <w:hideMark/>
          </w:tcPr>
          <w:p w14:paraId="66312B82" w14:textId="77777777" w:rsidR="00E474DB" w:rsidRDefault="00E474DB" w:rsidP="00AF20AE">
            <w:r>
              <w:t>Judas 24</w:t>
            </w:r>
          </w:p>
        </w:tc>
      </w:tr>
      <w:tr w:rsidR="00E474DB" w14:paraId="5F4C3A46" w14:textId="77777777" w:rsidTr="00AF20AE">
        <w:trPr>
          <w:tblCellSpacing w:w="15" w:type="dxa"/>
        </w:trPr>
        <w:tc>
          <w:tcPr>
            <w:tcW w:w="0" w:type="auto"/>
            <w:vAlign w:val="center"/>
            <w:hideMark/>
          </w:tcPr>
          <w:p w14:paraId="6638231F" w14:textId="77777777" w:rsidR="00E474DB" w:rsidRDefault="00E474DB" w:rsidP="00AF20AE">
            <w:r>
              <w:t>Was er mir gibt, bewahren</w:t>
            </w:r>
          </w:p>
        </w:tc>
        <w:tc>
          <w:tcPr>
            <w:tcW w:w="0" w:type="auto"/>
            <w:vAlign w:val="center"/>
            <w:hideMark/>
          </w:tcPr>
          <w:p w14:paraId="12A85832" w14:textId="77777777" w:rsidR="00E474DB" w:rsidRDefault="00E474DB" w:rsidP="00AF20AE">
            <w:r>
              <w:t>2. Tim. 1,12</w:t>
            </w:r>
          </w:p>
        </w:tc>
      </w:tr>
      <w:tr w:rsidR="00E474DB" w14:paraId="118BB8D2" w14:textId="77777777" w:rsidTr="00AF20AE">
        <w:trPr>
          <w:tblCellSpacing w:w="15" w:type="dxa"/>
        </w:trPr>
        <w:tc>
          <w:tcPr>
            <w:tcW w:w="0" w:type="auto"/>
            <w:vAlign w:val="center"/>
            <w:hideMark/>
          </w:tcPr>
          <w:p w14:paraId="0A646D8B" w14:textId="77777777" w:rsidR="00E474DB" w:rsidRDefault="00E474DB" w:rsidP="00AF20AE">
            <w:r>
              <w:t>Machen, daß allerlei Gnade reichlich sei</w:t>
            </w:r>
          </w:p>
        </w:tc>
        <w:tc>
          <w:tcPr>
            <w:tcW w:w="0" w:type="auto"/>
            <w:vAlign w:val="center"/>
            <w:hideMark/>
          </w:tcPr>
          <w:p w14:paraId="49CB265E" w14:textId="77777777" w:rsidR="00E474DB" w:rsidRDefault="00E474DB" w:rsidP="00AF20AE">
            <w:r>
              <w:t>2. Kor. 9,8</w:t>
            </w:r>
          </w:p>
        </w:tc>
      </w:tr>
      <w:tr w:rsidR="00E474DB" w14:paraId="6A4AFB8C" w14:textId="77777777" w:rsidTr="00AF20AE">
        <w:trPr>
          <w:tblCellSpacing w:w="15" w:type="dxa"/>
        </w:trPr>
        <w:tc>
          <w:tcPr>
            <w:tcW w:w="0" w:type="auto"/>
            <w:vAlign w:val="center"/>
            <w:hideMark/>
          </w:tcPr>
          <w:p w14:paraId="383E0D82" w14:textId="77777777" w:rsidR="00E474DB" w:rsidRDefault="00E474DB" w:rsidP="00AF20AE">
            <w:r>
              <w:t>Machen, daß wir immer genug haben</w:t>
            </w:r>
          </w:p>
        </w:tc>
        <w:tc>
          <w:tcPr>
            <w:tcW w:w="0" w:type="auto"/>
            <w:vAlign w:val="center"/>
            <w:hideMark/>
          </w:tcPr>
          <w:p w14:paraId="3F98F710" w14:textId="77777777" w:rsidR="00E474DB" w:rsidRDefault="00E474DB" w:rsidP="00AF20AE">
            <w:r>
              <w:t>2. Kor. 9,8</w:t>
            </w:r>
          </w:p>
        </w:tc>
      </w:tr>
      <w:tr w:rsidR="00E474DB" w14:paraId="10AF5B4C" w14:textId="77777777" w:rsidTr="00AF20AE">
        <w:trPr>
          <w:tblCellSpacing w:w="15" w:type="dxa"/>
        </w:trPr>
        <w:tc>
          <w:tcPr>
            <w:tcW w:w="0" w:type="auto"/>
            <w:vAlign w:val="center"/>
            <w:hideMark/>
          </w:tcPr>
          <w:p w14:paraId="59A128C9" w14:textId="77777777" w:rsidR="00E474DB" w:rsidRDefault="00E474DB" w:rsidP="00AF20AE">
            <w:r>
              <w:t>Machen, daß wir reich sind zu guten Werken</w:t>
            </w:r>
          </w:p>
        </w:tc>
        <w:tc>
          <w:tcPr>
            <w:tcW w:w="0" w:type="auto"/>
            <w:vAlign w:val="center"/>
            <w:hideMark/>
          </w:tcPr>
          <w:p w14:paraId="16A69BB0" w14:textId="77777777" w:rsidR="00E474DB" w:rsidRDefault="00E474DB" w:rsidP="00AF20AE">
            <w:r>
              <w:t>2. Kor. 9,8</w:t>
            </w:r>
          </w:p>
        </w:tc>
      </w:tr>
      <w:tr w:rsidR="00E474DB" w14:paraId="0A893469" w14:textId="77777777" w:rsidTr="00AF20AE">
        <w:trPr>
          <w:tblCellSpacing w:w="15" w:type="dxa"/>
        </w:trPr>
        <w:tc>
          <w:tcPr>
            <w:tcW w:w="0" w:type="auto"/>
            <w:vAlign w:val="center"/>
            <w:hideMark/>
          </w:tcPr>
          <w:p w14:paraId="324E3A77" w14:textId="77777777" w:rsidR="00E474DB" w:rsidRDefault="00E474DB" w:rsidP="00AF20AE">
            <w:r>
              <w:t>Tun über Bitten und Verstehen</w:t>
            </w:r>
          </w:p>
        </w:tc>
        <w:tc>
          <w:tcPr>
            <w:tcW w:w="0" w:type="auto"/>
            <w:vAlign w:val="center"/>
            <w:hideMark/>
          </w:tcPr>
          <w:p w14:paraId="7E25C87C" w14:textId="77777777" w:rsidR="00E474DB" w:rsidRDefault="00E474DB" w:rsidP="00AF20AE">
            <w:r>
              <w:t>Eph 3,20</w:t>
            </w:r>
          </w:p>
        </w:tc>
      </w:tr>
    </w:tbl>
    <w:p w14:paraId="6CCC87EE" w14:textId="77777777" w:rsidR="00E474DB" w:rsidRDefault="00E474DB" w:rsidP="00E474DB">
      <w:pPr>
        <w:pStyle w:val="berschrift3"/>
        <w:rPr>
          <w:sz w:val="48"/>
          <w:szCs w:val="48"/>
          <w:lang w:eastAsia="de-DE"/>
        </w:rPr>
      </w:pPr>
      <w:r>
        <w:t>Was Gott kennt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75"/>
        <w:gridCol w:w="1269"/>
      </w:tblGrid>
      <w:tr w:rsidR="00E474DB" w14:paraId="50E98660" w14:textId="77777777" w:rsidTr="00F37585">
        <w:trPr>
          <w:tblCellSpacing w:w="15" w:type="dxa"/>
        </w:trPr>
        <w:tc>
          <w:tcPr>
            <w:tcW w:w="0" w:type="auto"/>
            <w:vAlign w:val="center"/>
            <w:hideMark/>
          </w:tcPr>
          <w:p w14:paraId="7D87B3A3" w14:textId="77777777" w:rsidR="00E474DB" w:rsidRDefault="00E474DB" w:rsidP="00F37585">
            <w:r>
              <w:t xml:space="preserve">Du allein kennst das Herz aller </w:t>
            </w:r>
          </w:p>
        </w:tc>
        <w:tc>
          <w:tcPr>
            <w:tcW w:w="0" w:type="auto"/>
            <w:vAlign w:val="center"/>
            <w:hideMark/>
          </w:tcPr>
          <w:p w14:paraId="5A036FEC" w14:textId="77777777" w:rsidR="00E474DB" w:rsidRDefault="00E474DB" w:rsidP="00F37585">
            <w:r>
              <w:t>1. Kön. 8,39</w:t>
            </w:r>
          </w:p>
        </w:tc>
      </w:tr>
      <w:tr w:rsidR="00E474DB" w14:paraId="41773D1E" w14:textId="77777777" w:rsidTr="00F37585">
        <w:trPr>
          <w:tblCellSpacing w:w="15" w:type="dxa"/>
        </w:trPr>
        <w:tc>
          <w:tcPr>
            <w:tcW w:w="0" w:type="auto"/>
            <w:vAlign w:val="center"/>
            <w:hideMark/>
          </w:tcPr>
          <w:p w14:paraId="29D50251" w14:textId="77777777" w:rsidR="00E474DB" w:rsidRDefault="00E474DB" w:rsidP="00F37585">
            <w:r>
              <w:t xml:space="preserve">Er kennt die falschen Leute </w:t>
            </w:r>
          </w:p>
        </w:tc>
        <w:tc>
          <w:tcPr>
            <w:tcW w:w="0" w:type="auto"/>
            <w:vAlign w:val="center"/>
            <w:hideMark/>
          </w:tcPr>
          <w:p w14:paraId="6BC6B76A" w14:textId="77777777" w:rsidR="00E474DB" w:rsidRDefault="00E474DB" w:rsidP="00F37585">
            <w:r>
              <w:t>Hiob 11,11</w:t>
            </w:r>
          </w:p>
        </w:tc>
      </w:tr>
      <w:tr w:rsidR="00E474DB" w14:paraId="090DF7F5" w14:textId="77777777" w:rsidTr="00F37585">
        <w:trPr>
          <w:tblCellSpacing w:w="15" w:type="dxa"/>
        </w:trPr>
        <w:tc>
          <w:tcPr>
            <w:tcW w:w="0" w:type="auto"/>
            <w:vAlign w:val="center"/>
            <w:hideMark/>
          </w:tcPr>
          <w:p w14:paraId="1670790C" w14:textId="77777777" w:rsidR="00E474DB" w:rsidRDefault="00E474DB" w:rsidP="00F37585">
            <w:r>
              <w:t xml:space="preserve">Unsere Gedanken und Pläne </w:t>
            </w:r>
          </w:p>
        </w:tc>
        <w:tc>
          <w:tcPr>
            <w:tcW w:w="0" w:type="auto"/>
            <w:vAlign w:val="center"/>
            <w:hideMark/>
          </w:tcPr>
          <w:p w14:paraId="73E09055" w14:textId="77777777" w:rsidR="00E474DB" w:rsidRDefault="00E474DB" w:rsidP="00F37585">
            <w:r>
              <w:t>Hiob 21,27</w:t>
            </w:r>
          </w:p>
        </w:tc>
      </w:tr>
      <w:tr w:rsidR="00E474DB" w14:paraId="0E30F5B9" w14:textId="77777777" w:rsidTr="00F37585">
        <w:trPr>
          <w:tblCellSpacing w:w="15" w:type="dxa"/>
        </w:trPr>
        <w:tc>
          <w:tcPr>
            <w:tcW w:w="0" w:type="auto"/>
            <w:vAlign w:val="center"/>
            <w:hideMark/>
          </w:tcPr>
          <w:p w14:paraId="77EE14D8" w14:textId="77777777" w:rsidR="00E474DB" w:rsidRDefault="00E474DB" w:rsidP="00F37585">
            <w:r>
              <w:t xml:space="preserve">Er kennt meinen Weg </w:t>
            </w:r>
          </w:p>
        </w:tc>
        <w:tc>
          <w:tcPr>
            <w:tcW w:w="0" w:type="auto"/>
            <w:vAlign w:val="center"/>
            <w:hideMark/>
          </w:tcPr>
          <w:p w14:paraId="03A28E12" w14:textId="77777777" w:rsidR="00E474DB" w:rsidRDefault="00E474DB" w:rsidP="00F37585">
            <w:r>
              <w:t>Hiob 23,10</w:t>
            </w:r>
          </w:p>
        </w:tc>
      </w:tr>
      <w:tr w:rsidR="00E474DB" w14:paraId="3446F6A6" w14:textId="77777777" w:rsidTr="00F37585">
        <w:trPr>
          <w:tblCellSpacing w:w="15" w:type="dxa"/>
        </w:trPr>
        <w:tc>
          <w:tcPr>
            <w:tcW w:w="0" w:type="auto"/>
            <w:vAlign w:val="center"/>
            <w:hideMark/>
          </w:tcPr>
          <w:p w14:paraId="074F81FE" w14:textId="77777777" w:rsidR="00E474DB" w:rsidRDefault="00E474DB" w:rsidP="00F37585">
            <w:r>
              <w:t xml:space="preserve">Die Werke der Stolzen </w:t>
            </w:r>
          </w:p>
        </w:tc>
        <w:tc>
          <w:tcPr>
            <w:tcW w:w="0" w:type="auto"/>
            <w:vAlign w:val="center"/>
            <w:hideMark/>
          </w:tcPr>
          <w:p w14:paraId="103AA134" w14:textId="77777777" w:rsidR="00E474DB" w:rsidRDefault="00E474DB" w:rsidP="00F37585">
            <w:r>
              <w:t>Hiob 34,25</w:t>
            </w:r>
          </w:p>
        </w:tc>
      </w:tr>
      <w:tr w:rsidR="00E474DB" w14:paraId="16A3D7AA" w14:textId="77777777" w:rsidTr="00F37585">
        <w:trPr>
          <w:tblCellSpacing w:w="15" w:type="dxa"/>
        </w:trPr>
        <w:tc>
          <w:tcPr>
            <w:tcW w:w="0" w:type="auto"/>
            <w:vAlign w:val="center"/>
            <w:hideMark/>
          </w:tcPr>
          <w:p w14:paraId="2170FEF8" w14:textId="77777777" w:rsidR="00E474DB" w:rsidRDefault="00E474DB" w:rsidP="00F37585">
            <w:r>
              <w:t xml:space="preserve">Den Weg der Gerechten </w:t>
            </w:r>
          </w:p>
        </w:tc>
        <w:tc>
          <w:tcPr>
            <w:tcW w:w="0" w:type="auto"/>
            <w:vAlign w:val="center"/>
            <w:hideMark/>
          </w:tcPr>
          <w:p w14:paraId="06F24092" w14:textId="77777777" w:rsidR="00E474DB" w:rsidRDefault="00E474DB" w:rsidP="00F37585">
            <w:r>
              <w:t>Ps. 1,6</w:t>
            </w:r>
          </w:p>
        </w:tc>
      </w:tr>
      <w:tr w:rsidR="00E474DB" w14:paraId="28B8AAB2" w14:textId="77777777" w:rsidTr="00F37585">
        <w:trPr>
          <w:tblCellSpacing w:w="15" w:type="dxa"/>
        </w:trPr>
        <w:tc>
          <w:tcPr>
            <w:tcW w:w="0" w:type="auto"/>
            <w:vAlign w:val="center"/>
            <w:hideMark/>
          </w:tcPr>
          <w:p w14:paraId="26955832" w14:textId="77777777" w:rsidR="00E474DB" w:rsidRDefault="00E474DB" w:rsidP="00F37585">
            <w:r>
              <w:t xml:space="preserve">Den Tag der Frommen </w:t>
            </w:r>
          </w:p>
        </w:tc>
        <w:tc>
          <w:tcPr>
            <w:tcW w:w="0" w:type="auto"/>
            <w:vAlign w:val="center"/>
            <w:hideMark/>
          </w:tcPr>
          <w:p w14:paraId="4A653BEC" w14:textId="77777777" w:rsidR="00E474DB" w:rsidRDefault="00E474DB" w:rsidP="00F37585">
            <w:r>
              <w:t>Ps. 37,18</w:t>
            </w:r>
          </w:p>
        </w:tc>
      </w:tr>
      <w:tr w:rsidR="00E474DB" w14:paraId="48798FA0" w14:textId="77777777" w:rsidTr="00F37585">
        <w:trPr>
          <w:tblCellSpacing w:w="15" w:type="dxa"/>
        </w:trPr>
        <w:tc>
          <w:tcPr>
            <w:tcW w:w="0" w:type="auto"/>
            <w:vAlign w:val="center"/>
            <w:hideMark/>
          </w:tcPr>
          <w:p w14:paraId="4F793FF6" w14:textId="77777777" w:rsidR="00E474DB" w:rsidRDefault="00E474DB" w:rsidP="00F37585">
            <w:r>
              <w:t xml:space="preserve">Unseres Herzens Grund </w:t>
            </w:r>
          </w:p>
        </w:tc>
        <w:tc>
          <w:tcPr>
            <w:tcW w:w="0" w:type="auto"/>
            <w:vAlign w:val="center"/>
            <w:hideMark/>
          </w:tcPr>
          <w:p w14:paraId="79979D46" w14:textId="77777777" w:rsidR="00E474DB" w:rsidRDefault="00E474DB" w:rsidP="00F37585">
            <w:r>
              <w:t>Ps. 44,22</w:t>
            </w:r>
          </w:p>
        </w:tc>
      </w:tr>
      <w:tr w:rsidR="00E474DB" w14:paraId="3B4D6F23" w14:textId="77777777" w:rsidTr="00F37585">
        <w:trPr>
          <w:tblCellSpacing w:w="15" w:type="dxa"/>
        </w:trPr>
        <w:tc>
          <w:tcPr>
            <w:tcW w:w="0" w:type="auto"/>
            <w:vAlign w:val="center"/>
            <w:hideMark/>
          </w:tcPr>
          <w:p w14:paraId="7A87B713" w14:textId="77777777" w:rsidR="00E474DB" w:rsidRDefault="00E474DB" w:rsidP="00F37585">
            <w:r>
              <w:t xml:space="preserve">Was und wie wir sind </w:t>
            </w:r>
          </w:p>
        </w:tc>
        <w:tc>
          <w:tcPr>
            <w:tcW w:w="0" w:type="auto"/>
            <w:vAlign w:val="center"/>
            <w:hideMark/>
          </w:tcPr>
          <w:p w14:paraId="43875ED2" w14:textId="77777777" w:rsidR="00E474DB" w:rsidRDefault="00E474DB" w:rsidP="00F37585">
            <w:r>
              <w:t>Ps. 103,14</w:t>
            </w:r>
          </w:p>
        </w:tc>
      </w:tr>
      <w:tr w:rsidR="00E474DB" w14:paraId="07F7C3EB" w14:textId="77777777" w:rsidTr="00F37585">
        <w:trPr>
          <w:tblCellSpacing w:w="15" w:type="dxa"/>
        </w:trPr>
        <w:tc>
          <w:tcPr>
            <w:tcW w:w="0" w:type="auto"/>
            <w:vAlign w:val="center"/>
            <w:hideMark/>
          </w:tcPr>
          <w:p w14:paraId="24AD6B2E" w14:textId="77777777" w:rsidR="00E474DB" w:rsidRDefault="00E474DB" w:rsidP="00F37585">
            <w:r>
              <w:t xml:space="preserve">Mich, mein Liegen, Sitzen, Gehen </w:t>
            </w:r>
          </w:p>
        </w:tc>
        <w:tc>
          <w:tcPr>
            <w:tcW w:w="0" w:type="auto"/>
            <w:vAlign w:val="center"/>
            <w:hideMark/>
          </w:tcPr>
          <w:p w14:paraId="2BF598E8" w14:textId="77777777" w:rsidR="00E474DB" w:rsidRDefault="00E474DB" w:rsidP="00F37585">
            <w:r>
              <w:t>Ps. 139,1</w:t>
            </w:r>
          </w:p>
        </w:tc>
      </w:tr>
      <w:tr w:rsidR="00E474DB" w14:paraId="6B6980EE" w14:textId="77777777" w:rsidTr="00F37585">
        <w:trPr>
          <w:tblCellSpacing w:w="15" w:type="dxa"/>
        </w:trPr>
        <w:tc>
          <w:tcPr>
            <w:tcW w:w="0" w:type="auto"/>
            <w:vAlign w:val="center"/>
            <w:hideMark/>
          </w:tcPr>
          <w:p w14:paraId="4723B45C" w14:textId="77777777" w:rsidR="00E474DB" w:rsidRDefault="00E474DB" w:rsidP="00F37585">
            <w:r>
              <w:t xml:space="preserve">Ich kenne seinen Zorn wohl </w:t>
            </w:r>
          </w:p>
        </w:tc>
        <w:tc>
          <w:tcPr>
            <w:tcW w:w="0" w:type="auto"/>
            <w:vAlign w:val="center"/>
            <w:hideMark/>
          </w:tcPr>
          <w:p w14:paraId="3FCB0AC8" w14:textId="77777777" w:rsidR="00E474DB" w:rsidRDefault="00E474DB" w:rsidP="00F37585">
            <w:r>
              <w:t>Jer 48,30</w:t>
            </w:r>
          </w:p>
        </w:tc>
      </w:tr>
      <w:tr w:rsidR="00E474DB" w14:paraId="6E68BBBD" w14:textId="77777777" w:rsidTr="00F37585">
        <w:trPr>
          <w:tblCellSpacing w:w="15" w:type="dxa"/>
        </w:trPr>
        <w:tc>
          <w:tcPr>
            <w:tcW w:w="0" w:type="auto"/>
            <w:vAlign w:val="center"/>
            <w:hideMark/>
          </w:tcPr>
          <w:p w14:paraId="49842857" w14:textId="77777777" w:rsidR="00E474DB" w:rsidRDefault="00E474DB" w:rsidP="00F37585">
            <w:r>
              <w:t xml:space="preserve">Unseres Geistes Gedanken </w:t>
            </w:r>
          </w:p>
        </w:tc>
        <w:tc>
          <w:tcPr>
            <w:tcW w:w="0" w:type="auto"/>
            <w:vAlign w:val="center"/>
            <w:hideMark/>
          </w:tcPr>
          <w:p w14:paraId="6E0C7170" w14:textId="77777777" w:rsidR="00E474DB" w:rsidRDefault="00E474DB" w:rsidP="00F37585">
            <w:r>
              <w:t>Hes 11,5</w:t>
            </w:r>
          </w:p>
        </w:tc>
      </w:tr>
      <w:tr w:rsidR="00E474DB" w14:paraId="3DC5E5F1" w14:textId="77777777" w:rsidTr="00F37585">
        <w:trPr>
          <w:tblCellSpacing w:w="15" w:type="dxa"/>
        </w:trPr>
        <w:tc>
          <w:tcPr>
            <w:tcW w:w="0" w:type="auto"/>
            <w:vAlign w:val="center"/>
            <w:hideMark/>
          </w:tcPr>
          <w:p w14:paraId="42F72AC9" w14:textId="77777777" w:rsidR="00E474DB" w:rsidRDefault="00E474DB" w:rsidP="00F37585">
            <w:r>
              <w:t xml:space="preserve">Die, die auf ihn trauen </w:t>
            </w:r>
          </w:p>
        </w:tc>
        <w:tc>
          <w:tcPr>
            <w:tcW w:w="0" w:type="auto"/>
            <w:vAlign w:val="center"/>
            <w:hideMark/>
          </w:tcPr>
          <w:p w14:paraId="1F3134DE" w14:textId="77777777" w:rsidR="00E474DB" w:rsidRDefault="00E474DB" w:rsidP="00F37585">
            <w:r>
              <w:t>Nah 1,7</w:t>
            </w:r>
          </w:p>
        </w:tc>
      </w:tr>
      <w:tr w:rsidR="00E474DB" w14:paraId="3D7092CA" w14:textId="77777777" w:rsidTr="00F37585">
        <w:trPr>
          <w:tblCellSpacing w:w="15" w:type="dxa"/>
        </w:trPr>
        <w:tc>
          <w:tcPr>
            <w:tcW w:w="0" w:type="auto"/>
            <w:vAlign w:val="center"/>
            <w:hideMark/>
          </w:tcPr>
          <w:p w14:paraId="6C13185A" w14:textId="77777777" w:rsidR="00E474DB" w:rsidRDefault="00E474DB" w:rsidP="00F37585">
            <w:r>
              <w:t xml:space="preserve">Unsere Herzen </w:t>
            </w:r>
          </w:p>
        </w:tc>
        <w:tc>
          <w:tcPr>
            <w:tcW w:w="0" w:type="auto"/>
            <w:vAlign w:val="center"/>
            <w:hideMark/>
          </w:tcPr>
          <w:p w14:paraId="339A31AD" w14:textId="77777777" w:rsidR="00E474DB" w:rsidRDefault="00E474DB" w:rsidP="00F37585">
            <w:r>
              <w:t>Luk 16,15</w:t>
            </w:r>
          </w:p>
        </w:tc>
      </w:tr>
      <w:tr w:rsidR="00E474DB" w14:paraId="4F3DDB9B" w14:textId="77777777" w:rsidTr="00F37585">
        <w:trPr>
          <w:tblCellSpacing w:w="15" w:type="dxa"/>
        </w:trPr>
        <w:tc>
          <w:tcPr>
            <w:tcW w:w="0" w:type="auto"/>
            <w:vAlign w:val="center"/>
            <w:hideMark/>
          </w:tcPr>
          <w:p w14:paraId="22BC1A2A" w14:textId="77777777" w:rsidR="00E474DB" w:rsidRDefault="00E474DB" w:rsidP="00F37585">
            <w:r>
              <w:t xml:space="preserve">Seine Schafe </w:t>
            </w:r>
          </w:p>
        </w:tc>
        <w:tc>
          <w:tcPr>
            <w:tcW w:w="0" w:type="auto"/>
            <w:vAlign w:val="center"/>
            <w:hideMark/>
          </w:tcPr>
          <w:p w14:paraId="25447B60" w14:textId="77777777" w:rsidR="00E474DB" w:rsidRDefault="00E474DB" w:rsidP="00F37585">
            <w:r>
              <w:t>Joh 10,27</w:t>
            </w:r>
          </w:p>
        </w:tc>
      </w:tr>
      <w:tr w:rsidR="00E474DB" w14:paraId="59477294" w14:textId="77777777" w:rsidTr="00F37585">
        <w:trPr>
          <w:tblCellSpacing w:w="15" w:type="dxa"/>
        </w:trPr>
        <w:tc>
          <w:tcPr>
            <w:tcW w:w="0" w:type="auto"/>
            <w:vAlign w:val="center"/>
            <w:hideMark/>
          </w:tcPr>
          <w:p w14:paraId="131E98F6" w14:textId="77777777" w:rsidR="00E474DB" w:rsidRDefault="00E474DB" w:rsidP="00F37585">
            <w:r>
              <w:t xml:space="preserve">Der Herr kennt die Seinen </w:t>
            </w:r>
          </w:p>
        </w:tc>
        <w:tc>
          <w:tcPr>
            <w:tcW w:w="0" w:type="auto"/>
            <w:vAlign w:val="center"/>
            <w:hideMark/>
          </w:tcPr>
          <w:p w14:paraId="17DECC11" w14:textId="77777777" w:rsidR="00E474DB" w:rsidRDefault="00E474DB" w:rsidP="00F37585">
            <w:r>
              <w:t>2. Tim. 2,19</w:t>
            </w:r>
          </w:p>
        </w:tc>
      </w:tr>
    </w:tbl>
    <w:p w14:paraId="49E59D6F" w14:textId="75DA003D" w:rsidR="00E474DB" w:rsidRDefault="00E474DB" w:rsidP="00E474DB">
      <w:pPr>
        <w:pStyle w:val="berschrift3"/>
        <w:rPr>
          <w:sz w:val="48"/>
          <w:szCs w:val="48"/>
          <w:lang w:eastAsia="de-DE"/>
        </w:rPr>
      </w:pPr>
      <w:r>
        <w:t xml:space="preserve">Was Gott </w:t>
      </w:r>
      <w:r w:rsidR="00106472">
        <w:t>weiß</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78"/>
        <w:gridCol w:w="1339"/>
      </w:tblGrid>
      <w:tr w:rsidR="00E474DB" w14:paraId="5264E3DC" w14:textId="77777777" w:rsidTr="0071701C">
        <w:trPr>
          <w:tblCellSpacing w:w="15" w:type="dxa"/>
        </w:trPr>
        <w:tc>
          <w:tcPr>
            <w:tcW w:w="0" w:type="auto"/>
            <w:vAlign w:val="center"/>
            <w:hideMark/>
          </w:tcPr>
          <w:p w14:paraId="08D57C40" w14:textId="77777777" w:rsidR="00E474DB" w:rsidRDefault="00E474DB" w:rsidP="00E474DB">
            <w:pPr>
              <w:pStyle w:val="berschrift3"/>
            </w:pPr>
            <w:r>
              <w:t>Ich weiß, was und wie Du es getan</w:t>
            </w:r>
          </w:p>
        </w:tc>
        <w:tc>
          <w:tcPr>
            <w:tcW w:w="0" w:type="auto"/>
            <w:vAlign w:val="center"/>
            <w:hideMark/>
          </w:tcPr>
          <w:p w14:paraId="010C5D53" w14:textId="77777777" w:rsidR="00E474DB" w:rsidRDefault="00E474DB" w:rsidP="00E474DB">
            <w:pPr>
              <w:pStyle w:val="berschrift3"/>
            </w:pPr>
            <w:r>
              <w:t>1. Mo 20,6</w:t>
            </w:r>
          </w:p>
        </w:tc>
      </w:tr>
      <w:tr w:rsidR="00E474DB" w14:paraId="5F8DC73C" w14:textId="77777777" w:rsidTr="0071701C">
        <w:trPr>
          <w:tblCellSpacing w:w="15" w:type="dxa"/>
        </w:trPr>
        <w:tc>
          <w:tcPr>
            <w:tcW w:w="0" w:type="auto"/>
            <w:vAlign w:val="center"/>
            <w:hideMark/>
          </w:tcPr>
          <w:p w14:paraId="03865D4C" w14:textId="77777777" w:rsidR="00E474DB" w:rsidRDefault="00E474DB" w:rsidP="00E474DB">
            <w:pPr>
              <w:pStyle w:val="berschrift3"/>
            </w:pPr>
            <w:r>
              <w:t>Ich weiß dein Wohnen</w:t>
            </w:r>
          </w:p>
        </w:tc>
        <w:tc>
          <w:tcPr>
            <w:tcW w:w="0" w:type="auto"/>
            <w:vAlign w:val="center"/>
            <w:hideMark/>
          </w:tcPr>
          <w:p w14:paraId="54B5DA8A" w14:textId="77777777" w:rsidR="00E474DB" w:rsidRDefault="00E474DB" w:rsidP="00E474DB">
            <w:pPr>
              <w:pStyle w:val="berschrift3"/>
            </w:pPr>
            <w:r>
              <w:t>2. Kön. 19,27</w:t>
            </w:r>
          </w:p>
        </w:tc>
      </w:tr>
      <w:tr w:rsidR="00E474DB" w14:paraId="293AD95B" w14:textId="77777777" w:rsidTr="0071701C">
        <w:trPr>
          <w:tblCellSpacing w:w="15" w:type="dxa"/>
        </w:trPr>
        <w:tc>
          <w:tcPr>
            <w:tcW w:w="0" w:type="auto"/>
            <w:vAlign w:val="center"/>
            <w:hideMark/>
          </w:tcPr>
          <w:p w14:paraId="5D21203D" w14:textId="77777777" w:rsidR="00E474DB" w:rsidRDefault="00E474DB" w:rsidP="00E474DB">
            <w:pPr>
              <w:pStyle w:val="berschrift3"/>
            </w:pPr>
            <w:r>
              <w:t>Dein Aus- und Eingehen</w:t>
            </w:r>
          </w:p>
        </w:tc>
        <w:tc>
          <w:tcPr>
            <w:tcW w:w="0" w:type="auto"/>
            <w:vAlign w:val="center"/>
            <w:hideMark/>
          </w:tcPr>
          <w:p w14:paraId="5ADE9D06" w14:textId="77777777" w:rsidR="00E474DB" w:rsidRDefault="00E474DB" w:rsidP="00E474DB">
            <w:pPr>
              <w:pStyle w:val="berschrift3"/>
            </w:pPr>
            <w:r>
              <w:t>2. Kön. 19,27</w:t>
            </w:r>
          </w:p>
        </w:tc>
      </w:tr>
      <w:tr w:rsidR="00E474DB" w14:paraId="4B7A5CE7" w14:textId="77777777" w:rsidTr="0071701C">
        <w:trPr>
          <w:tblCellSpacing w:w="15" w:type="dxa"/>
        </w:trPr>
        <w:tc>
          <w:tcPr>
            <w:tcW w:w="0" w:type="auto"/>
            <w:vAlign w:val="center"/>
            <w:hideMark/>
          </w:tcPr>
          <w:p w14:paraId="51B13A4B" w14:textId="77777777" w:rsidR="00E474DB" w:rsidRDefault="00E474DB" w:rsidP="00E474DB">
            <w:pPr>
              <w:pStyle w:val="berschrift3"/>
            </w:pPr>
            <w:r>
              <w:t>Das du tobst wider mich</w:t>
            </w:r>
          </w:p>
        </w:tc>
        <w:tc>
          <w:tcPr>
            <w:tcW w:w="0" w:type="auto"/>
            <w:vAlign w:val="center"/>
            <w:hideMark/>
          </w:tcPr>
          <w:p w14:paraId="17163EF8" w14:textId="77777777" w:rsidR="00E474DB" w:rsidRDefault="00E474DB" w:rsidP="00E474DB">
            <w:pPr>
              <w:pStyle w:val="berschrift3"/>
            </w:pPr>
            <w:r>
              <w:t>2. Kön. 19,27</w:t>
            </w:r>
          </w:p>
        </w:tc>
      </w:tr>
      <w:tr w:rsidR="00E474DB" w14:paraId="31295B68" w14:textId="77777777" w:rsidTr="0071701C">
        <w:trPr>
          <w:tblCellSpacing w:w="15" w:type="dxa"/>
        </w:trPr>
        <w:tc>
          <w:tcPr>
            <w:tcW w:w="0" w:type="auto"/>
            <w:vAlign w:val="center"/>
            <w:hideMark/>
          </w:tcPr>
          <w:p w14:paraId="304AD539" w14:textId="77777777" w:rsidR="00E474DB" w:rsidRDefault="00E474DB" w:rsidP="00E474DB">
            <w:pPr>
              <w:pStyle w:val="berschrift3"/>
            </w:pPr>
            <w:r>
              <w:t>Du weißt meine Torheit</w:t>
            </w:r>
          </w:p>
        </w:tc>
        <w:tc>
          <w:tcPr>
            <w:tcW w:w="0" w:type="auto"/>
            <w:vAlign w:val="center"/>
            <w:hideMark/>
          </w:tcPr>
          <w:p w14:paraId="41E2B43D" w14:textId="77777777" w:rsidR="00E474DB" w:rsidRDefault="00E474DB" w:rsidP="00E474DB">
            <w:pPr>
              <w:pStyle w:val="berschrift3"/>
            </w:pPr>
            <w:r>
              <w:t>Ps. 69,6</w:t>
            </w:r>
          </w:p>
        </w:tc>
      </w:tr>
      <w:tr w:rsidR="00E474DB" w14:paraId="445093C2" w14:textId="77777777" w:rsidTr="0071701C">
        <w:trPr>
          <w:tblCellSpacing w:w="15" w:type="dxa"/>
        </w:trPr>
        <w:tc>
          <w:tcPr>
            <w:tcW w:w="0" w:type="auto"/>
            <w:vAlign w:val="center"/>
            <w:hideMark/>
          </w:tcPr>
          <w:p w14:paraId="1AA4770E" w14:textId="77777777" w:rsidR="00E474DB" w:rsidRDefault="00E474DB" w:rsidP="00E474DB">
            <w:pPr>
              <w:pStyle w:val="berschrift3"/>
            </w:pPr>
            <w:r>
              <w:t>Meine Schmach, Schande, Scham</w:t>
            </w:r>
          </w:p>
        </w:tc>
        <w:tc>
          <w:tcPr>
            <w:tcW w:w="0" w:type="auto"/>
            <w:vAlign w:val="center"/>
            <w:hideMark/>
          </w:tcPr>
          <w:p w14:paraId="3278187F" w14:textId="77777777" w:rsidR="00E474DB" w:rsidRDefault="00E474DB" w:rsidP="00E474DB">
            <w:pPr>
              <w:pStyle w:val="berschrift3"/>
            </w:pPr>
            <w:r>
              <w:t>Ps. 69,6</w:t>
            </w:r>
          </w:p>
        </w:tc>
      </w:tr>
      <w:tr w:rsidR="00E474DB" w14:paraId="335B8CA8" w14:textId="77777777" w:rsidTr="0071701C">
        <w:trPr>
          <w:tblCellSpacing w:w="15" w:type="dxa"/>
        </w:trPr>
        <w:tc>
          <w:tcPr>
            <w:tcW w:w="0" w:type="auto"/>
            <w:vAlign w:val="center"/>
            <w:hideMark/>
          </w:tcPr>
          <w:p w14:paraId="62414839" w14:textId="77777777" w:rsidR="00E474DB" w:rsidRDefault="00E474DB" w:rsidP="00E474DB">
            <w:pPr>
              <w:pStyle w:val="berschrift3"/>
            </w:pPr>
            <w:r>
              <w:t>Die Gedanken der Menschen</w:t>
            </w:r>
          </w:p>
        </w:tc>
        <w:tc>
          <w:tcPr>
            <w:tcW w:w="0" w:type="auto"/>
            <w:vAlign w:val="center"/>
            <w:hideMark/>
          </w:tcPr>
          <w:p w14:paraId="7D7CAF3C" w14:textId="77777777" w:rsidR="00E474DB" w:rsidRDefault="00E474DB" w:rsidP="00E474DB">
            <w:pPr>
              <w:pStyle w:val="berschrift3"/>
            </w:pPr>
            <w:r>
              <w:t>Ps. 94,11</w:t>
            </w:r>
          </w:p>
        </w:tc>
      </w:tr>
      <w:tr w:rsidR="00E474DB" w14:paraId="123B4EBC" w14:textId="77777777" w:rsidTr="0071701C">
        <w:trPr>
          <w:tblCellSpacing w:w="15" w:type="dxa"/>
        </w:trPr>
        <w:tc>
          <w:tcPr>
            <w:tcW w:w="0" w:type="auto"/>
            <w:vAlign w:val="center"/>
            <w:hideMark/>
          </w:tcPr>
          <w:p w14:paraId="5A2FC63F" w14:textId="77777777" w:rsidR="00E474DB" w:rsidRDefault="00E474DB" w:rsidP="00E474DB">
            <w:pPr>
              <w:pStyle w:val="berschrift3"/>
            </w:pPr>
            <w:r>
              <w:t>Alle ihre Anschläge</w:t>
            </w:r>
          </w:p>
        </w:tc>
        <w:tc>
          <w:tcPr>
            <w:tcW w:w="0" w:type="auto"/>
            <w:vAlign w:val="center"/>
            <w:hideMark/>
          </w:tcPr>
          <w:p w14:paraId="75D54815" w14:textId="77777777" w:rsidR="00E474DB" w:rsidRDefault="00E474DB" w:rsidP="00E474DB">
            <w:pPr>
              <w:pStyle w:val="berschrift3"/>
            </w:pPr>
            <w:r>
              <w:t>Jes 18,23</w:t>
            </w:r>
          </w:p>
        </w:tc>
      </w:tr>
      <w:tr w:rsidR="00E474DB" w14:paraId="3E8D5516" w14:textId="77777777" w:rsidTr="0071701C">
        <w:trPr>
          <w:tblCellSpacing w:w="15" w:type="dxa"/>
        </w:trPr>
        <w:tc>
          <w:tcPr>
            <w:tcW w:w="0" w:type="auto"/>
            <w:vAlign w:val="center"/>
            <w:hideMark/>
          </w:tcPr>
          <w:p w14:paraId="08483494" w14:textId="77777777" w:rsidR="00E474DB" w:rsidRDefault="00E474DB" w:rsidP="00E474DB">
            <w:pPr>
              <w:pStyle w:val="berschrift3"/>
            </w:pPr>
            <w:r>
              <w:t>Was in der Finsternis liegt</w:t>
            </w:r>
          </w:p>
        </w:tc>
        <w:tc>
          <w:tcPr>
            <w:tcW w:w="0" w:type="auto"/>
            <w:vAlign w:val="center"/>
            <w:hideMark/>
          </w:tcPr>
          <w:p w14:paraId="5515C0AB" w14:textId="77777777" w:rsidR="00E474DB" w:rsidRDefault="00E474DB" w:rsidP="00E474DB">
            <w:pPr>
              <w:pStyle w:val="berschrift3"/>
            </w:pPr>
            <w:r>
              <w:t>Dan 2,22</w:t>
            </w:r>
          </w:p>
        </w:tc>
      </w:tr>
      <w:tr w:rsidR="00E474DB" w14:paraId="5BE2F6CE" w14:textId="77777777" w:rsidTr="0071701C">
        <w:trPr>
          <w:tblCellSpacing w:w="15" w:type="dxa"/>
        </w:trPr>
        <w:tc>
          <w:tcPr>
            <w:tcW w:w="0" w:type="auto"/>
            <w:vAlign w:val="center"/>
            <w:hideMark/>
          </w:tcPr>
          <w:p w14:paraId="4F05F539" w14:textId="77777777" w:rsidR="00E474DB" w:rsidRDefault="00E474DB" w:rsidP="00E474DB">
            <w:pPr>
              <w:pStyle w:val="berschrift3"/>
            </w:pPr>
            <w:r>
              <w:t>Euer Übertreten, eure Sünden</w:t>
            </w:r>
          </w:p>
        </w:tc>
        <w:tc>
          <w:tcPr>
            <w:tcW w:w="0" w:type="auto"/>
            <w:vAlign w:val="center"/>
            <w:hideMark/>
          </w:tcPr>
          <w:p w14:paraId="329D6972" w14:textId="77777777" w:rsidR="00E474DB" w:rsidRDefault="00E474DB" w:rsidP="00E474DB">
            <w:pPr>
              <w:pStyle w:val="berschrift3"/>
            </w:pPr>
            <w:r>
              <w:t>Amos 5,12</w:t>
            </w:r>
          </w:p>
        </w:tc>
      </w:tr>
      <w:tr w:rsidR="00E474DB" w14:paraId="36DB492F" w14:textId="77777777" w:rsidTr="0071701C">
        <w:trPr>
          <w:tblCellSpacing w:w="15" w:type="dxa"/>
        </w:trPr>
        <w:tc>
          <w:tcPr>
            <w:tcW w:w="0" w:type="auto"/>
            <w:vAlign w:val="center"/>
            <w:hideMark/>
          </w:tcPr>
          <w:p w14:paraId="2D23261D" w14:textId="77777777" w:rsidR="00E474DB" w:rsidRDefault="00E474DB" w:rsidP="00E474DB">
            <w:pPr>
              <w:pStyle w:val="berschrift3"/>
            </w:pPr>
            <w:r>
              <w:t>Wie ihr die Gerechten bedrängt</w:t>
            </w:r>
          </w:p>
        </w:tc>
        <w:tc>
          <w:tcPr>
            <w:tcW w:w="0" w:type="auto"/>
            <w:vAlign w:val="center"/>
            <w:hideMark/>
          </w:tcPr>
          <w:p w14:paraId="3879E1E1" w14:textId="77777777" w:rsidR="00E474DB" w:rsidRDefault="00E474DB" w:rsidP="00E474DB">
            <w:pPr>
              <w:pStyle w:val="berschrift3"/>
            </w:pPr>
            <w:r>
              <w:t>Amos 5,12</w:t>
            </w:r>
          </w:p>
        </w:tc>
      </w:tr>
      <w:tr w:rsidR="00E474DB" w14:paraId="045ED5E5" w14:textId="77777777" w:rsidTr="0071701C">
        <w:trPr>
          <w:tblCellSpacing w:w="15" w:type="dxa"/>
        </w:trPr>
        <w:tc>
          <w:tcPr>
            <w:tcW w:w="0" w:type="auto"/>
            <w:vAlign w:val="center"/>
            <w:hideMark/>
          </w:tcPr>
          <w:p w14:paraId="15935EC0" w14:textId="77777777" w:rsidR="00E474DB" w:rsidRDefault="00E474DB" w:rsidP="00E474DB">
            <w:pPr>
              <w:pStyle w:val="berschrift3"/>
            </w:pPr>
            <w:r>
              <w:t>Was ihr bedürft</w:t>
            </w:r>
          </w:p>
        </w:tc>
        <w:tc>
          <w:tcPr>
            <w:tcW w:w="0" w:type="auto"/>
            <w:vAlign w:val="center"/>
            <w:hideMark/>
          </w:tcPr>
          <w:p w14:paraId="51A6BAF3" w14:textId="77777777" w:rsidR="00E474DB" w:rsidRDefault="00E474DB" w:rsidP="00E474DB">
            <w:pPr>
              <w:pStyle w:val="berschrift3"/>
            </w:pPr>
            <w:r>
              <w:t>Mat 6,32</w:t>
            </w:r>
          </w:p>
        </w:tc>
      </w:tr>
      <w:tr w:rsidR="00E474DB" w14:paraId="5C23E994" w14:textId="77777777" w:rsidTr="0071701C">
        <w:trPr>
          <w:tblCellSpacing w:w="15" w:type="dxa"/>
        </w:trPr>
        <w:tc>
          <w:tcPr>
            <w:tcW w:w="0" w:type="auto"/>
            <w:vAlign w:val="center"/>
            <w:hideMark/>
          </w:tcPr>
          <w:p w14:paraId="45406EF5" w14:textId="77777777" w:rsidR="00E474DB" w:rsidRDefault="00E474DB" w:rsidP="00E474DB">
            <w:pPr>
              <w:pStyle w:val="berschrift3"/>
            </w:pPr>
            <w:r>
              <w:t>Wen wir lieb haben</w:t>
            </w:r>
          </w:p>
        </w:tc>
        <w:tc>
          <w:tcPr>
            <w:tcW w:w="0" w:type="auto"/>
            <w:vAlign w:val="center"/>
            <w:hideMark/>
          </w:tcPr>
          <w:p w14:paraId="53ED92C1" w14:textId="77777777" w:rsidR="00E474DB" w:rsidRDefault="00E474DB" w:rsidP="00E474DB">
            <w:pPr>
              <w:pStyle w:val="berschrift3"/>
            </w:pPr>
            <w:r>
              <w:t>2. Kor. 11,11</w:t>
            </w:r>
          </w:p>
        </w:tc>
      </w:tr>
      <w:tr w:rsidR="00E474DB" w14:paraId="5B6610B6" w14:textId="77777777" w:rsidTr="0071701C">
        <w:trPr>
          <w:tblCellSpacing w:w="15" w:type="dxa"/>
        </w:trPr>
        <w:tc>
          <w:tcPr>
            <w:tcW w:w="0" w:type="auto"/>
            <w:vAlign w:val="center"/>
            <w:hideMark/>
          </w:tcPr>
          <w:p w14:paraId="68C4A915" w14:textId="77777777" w:rsidR="00E474DB" w:rsidRDefault="00E474DB" w:rsidP="00E474DB">
            <w:pPr>
              <w:pStyle w:val="berschrift3"/>
            </w:pPr>
            <w:r>
              <w:t>Ob wir nicht lügen</w:t>
            </w:r>
          </w:p>
        </w:tc>
        <w:tc>
          <w:tcPr>
            <w:tcW w:w="0" w:type="auto"/>
            <w:vAlign w:val="center"/>
            <w:hideMark/>
          </w:tcPr>
          <w:p w14:paraId="5B976E0F" w14:textId="77777777" w:rsidR="00E474DB" w:rsidRDefault="00E474DB" w:rsidP="00E474DB">
            <w:pPr>
              <w:pStyle w:val="berschrift3"/>
            </w:pPr>
            <w:r>
              <w:t>2. Kor. 11,31</w:t>
            </w:r>
          </w:p>
        </w:tc>
      </w:tr>
      <w:tr w:rsidR="00E474DB" w14:paraId="2BC54BE6" w14:textId="77777777" w:rsidTr="0071701C">
        <w:trPr>
          <w:tblCellSpacing w:w="15" w:type="dxa"/>
        </w:trPr>
        <w:tc>
          <w:tcPr>
            <w:tcW w:w="0" w:type="auto"/>
            <w:vAlign w:val="center"/>
            <w:hideMark/>
          </w:tcPr>
          <w:p w14:paraId="759BF918" w14:textId="77777777" w:rsidR="00E474DB" w:rsidRDefault="00E474DB" w:rsidP="00E474DB">
            <w:pPr>
              <w:pStyle w:val="berschrift3"/>
            </w:pPr>
            <w:r>
              <w:t>Aus der Versuchung zu erlösen</w:t>
            </w:r>
          </w:p>
        </w:tc>
        <w:tc>
          <w:tcPr>
            <w:tcW w:w="0" w:type="auto"/>
            <w:vAlign w:val="center"/>
            <w:hideMark/>
          </w:tcPr>
          <w:p w14:paraId="7BB00BE5" w14:textId="77777777" w:rsidR="00E474DB" w:rsidRDefault="00E474DB" w:rsidP="00E474DB">
            <w:pPr>
              <w:pStyle w:val="berschrift3"/>
            </w:pPr>
            <w:r>
              <w:t>2. Pet. 2,9</w:t>
            </w:r>
          </w:p>
        </w:tc>
      </w:tr>
      <w:tr w:rsidR="00E474DB" w14:paraId="7F79534B" w14:textId="77777777" w:rsidTr="0071701C">
        <w:trPr>
          <w:tblCellSpacing w:w="15" w:type="dxa"/>
        </w:trPr>
        <w:tc>
          <w:tcPr>
            <w:tcW w:w="0" w:type="auto"/>
            <w:vAlign w:val="center"/>
            <w:hideMark/>
          </w:tcPr>
          <w:p w14:paraId="4AFD8C33" w14:textId="77777777" w:rsidR="00E474DB" w:rsidRDefault="00E474DB" w:rsidP="00E474DB">
            <w:pPr>
              <w:pStyle w:val="berschrift3"/>
            </w:pPr>
            <w:r>
              <w:t>Deine Werke, Arbeit, Geduld</w:t>
            </w:r>
          </w:p>
        </w:tc>
        <w:tc>
          <w:tcPr>
            <w:tcW w:w="0" w:type="auto"/>
            <w:vAlign w:val="center"/>
            <w:hideMark/>
          </w:tcPr>
          <w:p w14:paraId="7BF84B9A" w14:textId="77777777" w:rsidR="00E474DB" w:rsidRDefault="00E474DB" w:rsidP="00E474DB">
            <w:pPr>
              <w:pStyle w:val="berschrift3"/>
            </w:pPr>
            <w:r>
              <w:t>Off 2,2</w:t>
            </w:r>
          </w:p>
        </w:tc>
      </w:tr>
      <w:tr w:rsidR="00E474DB" w14:paraId="61B57595" w14:textId="77777777" w:rsidTr="0071701C">
        <w:trPr>
          <w:tblCellSpacing w:w="15" w:type="dxa"/>
        </w:trPr>
        <w:tc>
          <w:tcPr>
            <w:tcW w:w="0" w:type="auto"/>
            <w:vAlign w:val="center"/>
            <w:hideMark/>
          </w:tcPr>
          <w:p w14:paraId="6C7D6A4A" w14:textId="77777777" w:rsidR="00E474DB" w:rsidRDefault="00E474DB" w:rsidP="00E474DB">
            <w:pPr>
              <w:pStyle w:val="berschrift3"/>
            </w:pPr>
            <w:r>
              <w:t>Deine Trübsal, Armut, Liebe</w:t>
            </w:r>
          </w:p>
        </w:tc>
        <w:tc>
          <w:tcPr>
            <w:tcW w:w="0" w:type="auto"/>
            <w:vAlign w:val="center"/>
            <w:hideMark/>
          </w:tcPr>
          <w:p w14:paraId="22639770" w14:textId="77777777" w:rsidR="00E474DB" w:rsidRDefault="00E474DB" w:rsidP="00E474DB">
            <w:pPr>
              <w:pStyle w:val="berschrift3"/>
            </w:pPr>
            <w:r>
              <w:t>Off 2,9</w:t>
            </w:r>
          </w:p>
        </w:tc>
      </w:tr>
      <w:tr w:rsidR="00E474DB" w14:paraId="7575F1BE" w14:textId="77777777" w:rsidTr="0071701C">
        <w:trPr>
          <w:tblCellSpacing w:w="15" w:type="dxa"/>
        </w:trPr>
        <w:tc>
          <w:tcPr>
            <w:tcW w:w="0" w:type="auto"/>
            <w:vAlign w:val="center"/>
            <w:hideMark/>
          </w:tcPr>
          <w:p w14:paraId="096CC36D" w14:textId="77777777" w:rsidR="00E474DB" w:rsidRDefault="00E474DB" w:rsidP="00E474DB">
            <w:pPr>
              <w:pStyle w:val="berschrift3"/>
            </w:pPr>
            <w:r>
              <w:t>Deinen Dienst, Glauben, Fleiß</w:t>
            </w:r>
          </w:p>
        </w:tc>
        <w:tc>
          <w:tcPr>
            <w:tcW w:w="0" w:type="auto"/>
            <w:vAlign w:val="center"/>
            <w:hideMark/>
          </w:tcPr>
          <w:p w14:paraId="2C91EE76" w14:textId="77777777" w:rsidR="00E474DB" w:rsidRDefault="00E474DB" w:rsidP="00E474DB">
            <w:pPr>
              <w:pStyle w:val="berschrift3"/>
            </w:pPr>
            <w:r>
              <w:t>Off 2,19</w:t>
            </w:r>
          </w:p>
        </w:tc>
      </w:tr>
      <w:tr w:rsidR="00E474DB" w14:paraId="011849EE" w14:textId="77777777" w:rsidTr="0071701C">
        <w:trPr>
          <w:tblCellSpacing w:w="15" w:type="dxa"/>
        </w:trPr>
        <w:tc>
          <w:tcPr>
            <w:tcW w:w="0" w:type="auto"/>
            <w:vAlign w:val="center"/>
            <w:hideMark/>
          </w:tcPr>
          <w:p w14:paraId="48C7EDCD" w14:textId="77777777" w:rsidR="00E474DB" w:rsidRDefault="00E474DB" w:rsidP="00E474DB">
            <w:pPr>
              <w:pStyle w:val="berschrift3"/>
            </w:pPr>
            <w:r>
              <w:t>Daß du tot bist</w:t>
            </w:r>
          </w:p>
        </w:tc>
        <w:tc>
          <w:tcPr>
            <w:tcW w:w="0" w:type="auto"/>
            <w:vAlign w:val="center"/>
            <w:hideMark/>
          </w:tcPr>
          <w:p w14:paraId="38FA9AFA" w14:textId="77777777" w:rsidR="00E474DB" w:rsidRDefault="00E474DB" w:rsidP="00E474DB">
            <w:pPr>
              <w:pStyle w:val="berschrift3"/>
            </w:pPr>
            <w:r>
              <w:t>Off 3,1</w:t>
            </w:r>
          </w:p>
        </w:tc>
      </w:tr>
      <w:tr w:rsidR="00E474DB" w14:paraId="6CF00011" w14:textId="77777777" w:rsidTr="0071701C">
        <w:trPr>
          <w:tblCellSpacing w:w="15" w:type="dxa"/>
        </w:trPr>
        <w:tc>
          <w:tcPr>
            <w:tcW w:w="0" w:type="auto"/>
            <w:vAlign w:val="center"/>
            <w:hideMark/>
          </w:tcPr>
          <w:p w14:paraId="1BD8F286" w14:textId="77777777" w:rsidR="00E474DB" w:rsidRDefault="00E474DB" w:rsidP="00E474DB">
            <w:pPr>
              <w:pStyle w:val="berschrift3"/>
            </w:pPr>
            <w:r>
              <w:t>Daß du lau bist</w:t>
            </w:r>
          </w:p>
        </w:tc>
        <w:tc>
          <w:tcPr>
            <w:tcW w:w="0" w:type="auto"/>
            <w:vAlign w:val="center"/>
            <w:hideMark/>
          </w:tcPr>
          <w:p w14:paraId="6CDCC7F5" w14:textId="77777777" w:rsidR="00E474DB" w:rsidRDefault="00E474DB" w:rsidP="00E474DB">
            <w:pPr>
              <w:pStyle w:val="berschrift3"/>
            </w:pPr>
            <w:r>
              <w:t>Off 3,15</w:t>
            </w:r>
          </w:p>
        </w:tc>
      </w:tr>
    </w:tbl>
    <w:p w14:paraId="3CE74F80" w14:textId="05F8AEB4" w:rsidR="002727B7" w:rsidRDefault="002727B7" w:rsidP="002727B7">
      <w:pPr>
        <w:pStyle w:val="berschrift2"/>
        <w:rPr>
          <w:lang w:eastAsia="de-DE"/>
        </w:rPr>
      </w:pPr>
      <w:r>
        <w:rPr>
          <w:lang w:eastAsia="de-DE"/>
        </w:rPr>
        <w:t>Gott der Vater</w:t>
      </w:r>
    </w:p>
    <w:p w14:paraId="132B045D" w14:textId="77777777" w:rsidR="002727B7" w:rsidRDefault="002727B7" w:rsidP="002727B7">
      <w:pPr>
        <w:pStyle w:val="berschrift3"/>
        <w:rPr>
          <w:sz w:val="48"/>
          <w:szCs w:val="48"/>
          <w:lang w:eastAsia="de-DE"/>
        </w:rPr>
      </w:pPr>
      <w:r>
        <w:t>Gott der Vater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08"/>
        <w:gridCol w:w="1109"/>
      </w:tblGrid>
      <w:tr w:rsidR="002727B7" w14:paraId="01CF33C3" w14:textId="77777777" w:rsidTr="00653F9E">
        <w:trPr>
          <w:tblCellSpacing w:w="15" w:type="dxa"/>
        </w:trPr>
        <w:tc>
          <w:tcPr>
            <w:tcW w:w="0" w:type="auto"/>
            <w:vAlign w:val="center"/>
            <w:hideMark/>
          </w:tcPr>
          <w:p w14:paraId="74531B3B" w14:textId="77777777" w:rsidR="002727B7" w:rsidRDefault="002727B7" w:rsidP="00653F9E">
            <w:r>
              <w:t xml:space="preserve">Mein Vater im Himmel </w:t>
            </w:r>
          </w:p>
        </w:tc>
        <w:tc>
          <w:tcPr>
            <w:tcW w:w="0" w:type="auto"/>
            <w:vAlign w:val="center"/>
            <w:hideMark/>
          </w:tcPr>
          <w:p w14:paraId="33489029" w14:textId="77777777" w:rsidR="002727B7" w:rsidRDefault="002727B7" w:rsidP="00653F9E">
            <w:r>
              <w:t>Mat 7,21</w:t>
            </w:r>
          </w:p>
        </w:tc>
      </w:tr>
      <w:tr w:rsidR="002727B7" w14:paraId="665FF345" w14:textId="77777777" w:rsidTr="00653F9E">
        <w:trPr>
          <w:tblCellSpacing w:w="15" w:type="dxa"/>
        </w:trPr>
        <w:tc>
          <w:tcPr>
            <w:tcW w:w="0" w:type="auto"/>
            <w:vAlign w:val="center"/>
            <w:hideMark/>
          </w:tcPr>
          <w:p w14:paraId="05018288" w14:textId="77777777" w:rsidR="002727B7" w:rsidRDefault="002727B7" w:rsidP="00653F9E">
            <w:r>
              <w:t xml:space="preserve">Mein himmlischer Vater </w:t>
            </w:r>
          </w:p>
        </w:tc>
        <w:tc>
          <w:tcPr>
            <w:tcW w:w="0" w:type="auto"/>
            <w:vAlign w:val="center"/>
            <w:hideMark/>
          </w:tcPr>
          <w:p w14:paraId="25F941D9" w14:textId="77777777" w:rsidR="002727B7" w:rsidRDefault="002727B7" w:rsidP="00653F9E">
            <w:r>
              <w:t>Mat 10,32</w:t>
            </w:r>
          </w:p>
        </w:tc>
      </w:tr>
      <w:tr w:rsidR="002727B7" w14:paraId="1D6D2266" w14:textId="77777777" w:rsidTr="00653F9E">
        <w:trPr>
          <w:tblCellSpacing w:w="15" w:type="dxa"/>
        </w:trPr>
        <w:tc>
          <w:tcPr>
            <w:tcW w:w="0" w:type="auto"/>
            <w:vAlign w:val="center"/>
            <w:hideMark/>
          </w:tcPr>
          <w:p w14:paraId="0A0479AB" w14:textId="77777777" w:rsidR="002727B7" w:rsidRDefault="002727B7" w:rsidP="00653F9E">
            <w:r>
              <w:t xml:space="preserve">Ich preise Dich, Vater und Herr </w:t>
            </w:r>
          </w:p>
        </w:tc>
        <w:tc>
          <w:tcPr>
            <w:tcW w:w="0" w:type="auto"/>
            <w:vAlign w:val="center"/>
            <w:hideMark/>
          </w:tcPr>
          <w:p w14:paraId="68BC5DF3" w14:textId="77777777" w:rsidR="002727B7" w:rsidRDefault="002727B7" w:rsidP="00653F9E">
            <w:r>
              <w:t>Mat 11,25</w:t>
            </w:r>
          </w:p>
        </w:tc>
      </w:tr>
      <w:tr w:rsidR="002727B7" w14:paraId="7BF0E6D8" w14:textId="77777777" w:rsidTr="00653F9E">
        <w:trPr>
          <w:tblCellSpacing w:w="15" w:type="dxa"/>
        </w:trPr>
        <w:tc>
          <w:tcPr>
            <w:tcW w:w="0" w:type="auto"/>
            <w:vAlign w:val="center"/>
            <w:hideMark/>
          </w:tcPr>
          <w:p w14:paraId="7ECD64D7" w14:textId="77777777" w:rsidR="002727B7" w:rsidRDefault="002727B7" w:rsidP="00653F9E">
            <w:r>
              <w:t xml:space="preserve">Weiß niemand, allein der Vater </w:t>
            </w:r>
          </w:p>
        </w:tc>
        <w:tc>
          <w:tcPr>
            <w:tcW w:w="0" w:type="auto"/>
            <w:vAlign w:val="center"/>
            <w:hideMark/>
          </w:tcPr>
          <w:p w14:paraId="28A27861" w14:textId="77777777" w:rsidR="002727B7" w:rsidRDefault="002727B7" w:rsidP="00653F9E">
            <w:r>
              <w:t>Mat 24,36</w:t>
            </w:r>
          </w:p>
        </w:tc>
      </w:tr>
      <w:tr w:rsidR="002727B7" w14:paraId="6D092C3E" w14:textId="77777777" w:rsidTr="00653F9E">
        <w:trPr>
          <w:tblCellSpacing w:w="15" w:type="dxa"/>
        </w:trPr>
        <w:tc>
          <w:tcPr>
            <w:tcW w:w="0" w:type="auto"/>
            <w:vAlign w:val="center"/>
            <w:hideMark/>
          </w:tcPr>
          <w:p w14:paraId="63D4E2DB" w14:textId="77777777" w:rsidR="002727B7" w:rsidRDefault="002727B7" w:rsidP="00653F9E">
            <w:r>
              <w:t xml:space="preserve">Mein Vater, ist es möglich, so </w:t>
            </w:r>
          </w:p>
        </w:tc>
        <w:tc>
          <w:tcPr>
            <w:tcW w:w="0" w:type="auto"/>
            <w:vAlign w:val="center"/>
            <w:hideMark/>
          </w:tcPr>
          <w:p w14:paraId="790FC518" w14:textId="77777777" w:rsidR="002727B7" w:rsidRDefault="002727B7" w:rsidP="00653F9E">
            <w:r>
              <w:t>Mat 26,39</w:t>
            </w:r>
          </w:p>
        </w:tc>
      </w:tr>
      <w:tr w:rsidR="002727B7" w14:paraId="006CD727" w14:textId="77777777" w:rsidTr="00653F9E">
        <w:trPr>
          <w:tblCellSpacing w:w="15" w:type="dxa"/>
        </w:trPr>
        <w:tc>
          <w:tcPr>
            <w:tcW w:w="0" w:type="auto"/>
            <w:vAlign w:val="center"/>
            <w:hideMark/>
          </w:tcPr>
          <w:p w14:paraId="13F3308D" w14:textId="77777777" w:rsidR="002727B7" w:rsidRDefault="002727B7" w:rsidP="00653F9E">
            <w:r>
              <w:t xml:space="preserve">Muß sein in dem, was meines Vaters ist </w:t>
            </w:r>
          </w:p>
        </w:tc>
        <w:tc>
          <w:tcPr>
            <w:tcW w:w="0" w:type="auto"/>
            <w:vAlign w:val="center"/>
            <w:hideMark/>
          </w:tcPr>
          <w:p w14:paraId="739A4598" w14:textId="77777777" w:rsidR="002727B7" w:rsidRDefault="002727B7" w:rsidP="00653F9E">
            <w:r>
              <w:t>Luk 2,49</w:t>
            </w:r>
          </w:p>
        </w:tc>
      </w:tr>
      <w:tr w:rsidR="002727B7" w14:paraId="76E16181" w14:textId="77777777" w:rsidTr="00653F9E">
        <w:trPr>
          <w:tblCellSpacing w:w="15" w:type="dxa"/>
        </w:trPr>
        <w:tc>
          <w:tcPr>
            <w:tcW w:w="0" w:type="auto"/>
            <w:vAlign w:val="center"/>
            <w:hideMark/>
          </w:tcPr>
          <w:p w14:paraId="6A869B41" w14:textId="77777777" w:rsidR="002727B7" w:rsidRDefault="002727B7" w:rsidP="00653F9E">
            <w:r>
              <w:t xml:space="preserve">Vater, vergib ihnen </w:t>
            </w:r>
          </w:p>
        </w:tc>
        <w:tc>
          <w:tcPr>
            <w:tcW w:w="0" w:type="auto"/>
            <w:vAlign w:val="center"/>
            <w:hideMark/>
          </w:tcPr>
          <w:p w14:paraId="48FEED46" w14:textId="77777777" w:rsidR="002727B7" w:rsidRDefault="002727B7" w:rsidP="00653F9E">
            <w:r>
              <w:t>Luk 23,34</w:t>
            </w:r>
          </w:p>
        </w:tc>
      </w:tr>
      <w:tr w:rsidR="002727B7" w14:paraId="03727CE1" w14:textId="77777777" w:rsidTr="00653F9E">
        <w:trPr>
          <w:tblCellSpacing w:w="15" w:type="dxa"/>
        </w:trPr>
        <w:tc>
          <w:tcPr>
            <w:tcW w:w="0" w:type="auto"/>
            <w:vAlign w:val="center"/>
            <w:hideMark/>
          </w:tcPr>
          <w:p w14:paraId="3F669237" w14:textId="77777777" w:rsidR="002727B7" w:rsidRDefault="002727B7" w:rsidP="00653F9E">
            <w:r>
              <w:t xml:space="preserve">Meines Vaters Haus </w:t>
            </w:r>
          </w:p>
        </w:tc>
        <w:tc>
          <w:tcPr>
            <w:tcW w:w="0" w:type="auto"/>
            <w:vAlign w:val="center"/>
            <w:hideMark/>
          </w:tcPr>
          <w:p w14:paraId="5D0427AA" w14:textId="77777777" w:rsidR="002727B7" w:rsidRDefault="002727B7" w:rsidP="00653F9E">
            <w:r>
              <w:t>Joh 2,16</w:t>
            </w:r>
          </w:p>
        </w:tc>
      </w:tr>
      <w:tr w:rsidR="002727B7" w14:paraId="129107EE" w14:textId="77777777" w:rsidTr="00653F9E">
        <w:trPr>
          <w:tblCellSpacing w:w="15" w:type="dxa"/>
        </w:trPr>
        <w:tc>
          <w:tcPr>
            <w:tcW w:w="0" w:type="auto"/>
            <w:vAlign w:val="center"/>
            <w:hideMark/>
          </w:tcPr>
          <w:p w14:paraId="5A2D683A" w14:textId="77777777" w:rsidR="002727B7" w:rsidRDefault="002727B7" w:rsidP="00653F9E">
            <w:r>
              <w:t xml:space="preserve">Der Vater hat dem Sohn gegeben </w:t>
            </w:r>
          </w:p>
        </w:tc>
        <w:tc>
          <w:tcPr>
            <w:tcW w:w="0" w:type="auto"/>
            <w:vAlign w:val="center"/>
            <w:hideMark/>
          </w:tcPr>
          <w:p w14:paraId="1B046485" w14:textId="77777777" w:rsidR="002727B7" w:rsidRDefault="002727B7" w:rsidP="00653F9E">
            <w:r>
              <w:t>Joh 5,26</w:t>
            </w:r>
          </w:p>
        </w:tc>
      </w:tr>
      <w:tr w:rsidR="002727B7" w14:paraId="2B7D71A3" w14:textId="77777777" w:rsidTr="00653F9E">
        <w:trPr>
          <w:tblCellSpacing w:w="15" w:type="dxa"/>
        </w:trPr>
        <w:tc>
          <w:tcPr>
            <w:tcW w:w="0" w:type="auto"/>
            <w:vAlign w:val="center"/>
            <w:hideMark/>
          </w:tcPr>
          <w:p w14:paraId="60E9DF1F" w14:textId="77777777" w:rsidR="002727B7" w:rsidRDefault="002727B7" w:rsidP="00653F9E">
            <w:r>
              <w:t xml:space="preserve">Ich und der Vater, der mich gesandt hat </w:t>
            </w:r>
          </w:p>
        </w:tc>
        <w:tc>
          <w:tcPr>
            <w:tcW w:w="0" w:type="auto"/>
            <w:vAlign w:val="center"/>
            <w:hideMark/>
          </w:tcPr>
          <w:p w14:paraId="072181CE" w14:textId="77777777" w:rsidR="002727B7" w:rsidRDefault="002727B7" w:rsidP="00653F9E">
            <w:r>
              <w:t>Joh 8,16</w:t>
            </w:r>
          </w:p>
        </w:tc>
      </w:tr>
      <w:tr w:rsidR="002727B7" w14:paraId="13C49E74" w14:textId="77777777" w:rsidTr="00653F9E">
        <w:trPr>
          <w:tblCellSpacing w:w="15" w:type="dxa"/>
        </w:trPr>
        <w:tc>
          <w:tcPr>
            <w:tcW w:w="0" w:type="auto"/>
            <w:vAlign w:val="center"/>
            <w:hideMark/>
          </w:tcPr>
          <w:p w14:paraId="067D3DBB" w14:textId="77777777" w:rsidR="002727B7" w:rsidRDefault="002727B7" w:rsidP="00653F9E">
            <w:r>
              <w:t xml:space="preserve">Mein Vater kennt mich, ich kenne den Vater </w:t>
            </w:r>
          </w:p>
        </w:tc>
        <w:tc>
          <w:tcPr>
            <w:tcW w:w="0" w:type="auto"/>
            <w:vAlign w:val="center"/>
            <w:hideMark/>
          </w:tcPr>
          <w:p w14:paraId="0DB5D54D" w14:textId="77777777" w:rsidR="002727B7" w:rsidRDefault="002727B7" w:rsidP="00653F9E">
            <w:r>
              <w:t>Joh 10,15</w:t>
            </w:r>
          </w:p>
        </w:tc>
      </w:tr>
      <w:tr w:rsidR="002727B7" w14:paraId="51972BEC" w14:textId="77777777" w:rsidTr="00653F9E">
        <w:trPr>
          <w:tblCellSpacing w:w="15" w:type="dxa"/>
        </w:trPr>
        <w:tc>
          <w:tcPr>
            <w:tcW w:w="0" w:type="auto"/>
            <w:vAlign w:val="center"/>
            <w:hideMark/>
          </w:tcPr>
          <w:p w14:paraId="78FF7372" w14:textId="77777777" w:rsidR="002727B7" w:rsidRDefault="002727B7" w:rsidP="00653F9E">
            <w:r>
              <w:t xml:space="preserve">Niemand kommt zum Vater denn durch mich </w:t>
            </w:r>
          </w:p>
        </w:tc>
        <w:tc>
          <w:tcPr>
            <w:tcW w:w="0" w:type="auto"/>
            <w:vAlign w:val="center"/>
            <w:hideMark/>
          </w:tcPr>
          <w:p w14:paraId="7AFCDC2A" w14:textId="77777777" w:rsidR="002727B7" w:rsidRDefault="002727B7" w:rsidP="00653F9E">
            <w:r>
              <w:t>Joh 14,6</w:t>
            </w:r>
          </w:p>
        </w:tc>
      </w:tr>
      <w:tr w:rsidR="002727B7" w14:paraId="4215AB92" w14:textId="77777777" w:rsidTr="00653F9E">
        <w:trPr>
          <w:tblCellSpacing w:w="15" w:type="dxa"/>
        </w:trPr>
        <w:tc>
          <w:tcPr>
            <w:tcW w:w="0" w:type="auto"/>
            <w:vAlign w:val="center"/>
            <w:hideMark/>
          </w:tcPr>
          <w:p w14:paraId="2F7CCF88" w14:textId="77777777" w:rsidR="002727B7" w:rsidRDefault="002727B7" w:rsidP="00653F9E">
            <w:r>
              <w:t xml:space="preserve">Mein Vater wird den lieben, der mich liebt </w:t>
            </w:r>
          </w:p>
        </w:tc>
        <w:tc>
          <w:tcPr>
            <w:tcW w:w="0" w:type="auto"/>
            <w:vAlign w:val="center"/>
            <w:hideMark/>
          </w:tcPr>
          <w:p w14:paraId="6232633B" w14:textId="77777777" w:rsidR="002727B7" w:rsidRDefault="002727B7" w:rsidP="00653F9E">
            <w:r>
              <w:t>Joh 14,23</w:t>
            </w:r>
          </w:p>
        </w:tc>
      </w:tr>
      <w:tr w:rsidR="002727B7" w14:paraId="16DFFDE4" w14:textId="77777777" w:rsidTr="00653F9E">
        <w:trPr>
          <w:tblCellSpacing w:w="15" w:type="dxa"/>
        </w:trPr>
        <w:tc>
          <w:tcPr>
            <w:tcW w:w="0" w:type="auto"/>
            <w:vAlign w:val="center"/>
            <w:hideMark/>
          </w:tcPr>
          <w:p w14:paraId="5463D169" w14:textId="77777777" w:rsidR="002727B7" w:rsidRDefault="002727B7" w:rsidP="00653F9E">
            <w:r>
              <w:t xml:space="preserve">Der Vater ist größer als ich </w:t>
            </w:r>
          </w:p>
        </w:tc>
        <w:tc>
          <w:tcPr>
            <w:tcW w:w="0" w:type="auto"/>
            <w:vAlign w:val="center"/>
            <w:hideMark/>
          </w:tcPr>
          <w:p w14:paraId="14658D07" w14:textId="77777777" w:rsidR="002727B7" w:rsidRDefault="002727B7" w:rsidP="00653F9E">
            <w:r>
              <w:t>Joh 14,28</w:t>
            </w:r>
          </w:p>
        </w:tc>
      </w:tr>
      <w:tr w:rsidR="002727B7" w14:paraId="14985DE1" w14:textId="77777777" w:rsidTr="00653F9E">
        <w:trPr>
          <w:tblCellSpacing w:w="15" w:type="dxa"/>
        </w:trPr>
        <w:tc>
          <w:tcPr>
            <w:tcW w:w="0" w:type="auto"/>
            <w:vAlign w:val="center"/>
            <w:hideMark/>
          </w:tcPr>
          <w:p w14:paraId="2A1BDE15" w14:textId="77777777" w:rsidR="002727B7" w:rsidRDefault="002727B7" w:rsidP="00653F9E">
            <w:r>
              <w:t xml:space="preserve">Ich und der Vater sind eins </w:t>
            </w:r>
          </w:p>
        </w:tc>
        <w:tc>
          <w:tcPr>
            <w:tcW w:w="0" w:type="auto"/>
            <w:vAlign w:val="center"/>
            <w:hideMark/>
          </w:tcPr>
          <w:p w14:paraId="0A23A5B2" w14:textId="77777777" w:rsidR="002727B7" w:rsidRDefault="002727B7" w:rsidP="00653F9E">
            <w:r>
              <w:t>Joh 10,30</w:t>
            </w:r>
          </w:p>
        </w:tc>
      </w:tr>
      <w:tr w:rsidR="002727B7" w14:paraId="7DE433C5" w14:textId="77777777" w:rsidTr="00653F9E">
        <w:trPr>
          <w:tblCellSpacing w:w="15" w:type="dxa"/>
        </w:trPr>
        <w:tc>
          <w:tcPr>
            <w:tcW w:w="0" w:type="auto"/>
            <w:vAlign w:val="center"/>
            <w:hideMark/>
          </w:tcPr>
          <w:p w14:paraId="34564DC4" w14:textId="77777777" w:rsidR="002727B7" w:rsidRDefault="002727B7" w:rsidP="00653F9E">
            <w:r>
              <w:t xml:space="preserve">Wer mich sieht, sieht den Vater </w:t>
            </w:r>
          </w:p>
        </w:tc>
        <w:tc>
          <w:tcPr>
            <w:tcW w:w="0" w:type="auto"/>
            <w:vAlign w:val="center"/>
            <w:hideMark/>
          </w:tcPr>
          <w:p w14:paraId="6DF2278D" w14:textId="77777777" w:rsidR="002727B7" w:rsidRDefault="002727B7" w:rsidP="00653F9E">
            <w:r>
              <w:t>Joh 14,9</w:t>
            </w:r>
          </w:p>
        </w:tc>
      </w:tr>
      <w:tr w:rsidR="002727B7" w14:paraId="60AB82AB" w14:textId="77777777" w:rsidTr="00653F9E">
        <w:trPr>
          <w:tblCellSpacing w:w="15" w:type="dxa"/>
        </w:trPr>
        <w:tc>
          <w:tcPr>
            <w:tcW w:w="0" w:type="auto"/>
            <w:vAlign w:val="center"/>
            <w:hideMark/>
          </w:tcPr>
          <w:p w14:paraId="36A30DF8" w14:textId="77777777" w:rsidR="002727B7" w:rsidRDefault="002727B7" w:rsidP="00653F9E">
            <w:r>
              <w:t xml:space="preserve">Ich im Vater und der Vater in mir </w:t>
            </w:r>
          </w:p>
        </w:tc>
        <w:tc>
          <w:tcPr>
            <w:tcW w:w="0" w:type="auto"/>
            <w:vAlign w:val="center"/>
            <w:hideMark/>
          </w:tcPr>
          <w:p w14:paraId="285BB13F" w14:textId="77777777" w:rsidR="002727B7" w:rsidRDefault="002727B7" w:rsidP="00653F9E">
            <w:r>
              <w:t>Joh 14,11</w:t>
            </w:r>
          </w:p>
        </w:tc>
      </w:tr>
      <w:tr w:rsidR="002727B7" w14:paraId="6F9A7941" w14:textId="77777777" w:rsidTr="00653F9E">
        <w:trPr>
          <w:tblCellSpacing w:w="15" w:type="dxa"/>
        </w:trPr>
        <w:tc>
          <w:tcPr>
            <w:tcW w:w="0" w:type="auto"/>
            <w:vAlign w:val="center"/>
            <w:hideMark/>
          </w:tcPr>
          <w:p w14:paraId="2EC0D096" w14:textId="77777777" w:rsidR="002727B7" w:rsidRDefault="002727B7" w:rsidP="00653F9E">
            <w:r>
              <w:t xml:space="preserve">Mein Vater, der Weingärtner </w:t>
            </w:r>
          </w:p>
        </w:tc>
        <w:tc>
          <w:tcPr>
            <w:tcW w:w="0" w:type="auto"/>
            <w:vAlign w:val="center"/>
            <w:hideMark/>
          </w:tcPr>
          <w:p w14:paraId="360EC4A3" w14:textId="77777777" w:rsidR="002727B7" w:rsidRDefault="002727B7" w:rsidP="00653F9E">
            <w:r>
              <w:t>Joh 15,1</w:t>
            </w:r>
          </w:p>
        </w:tc>
      </w:tr>
      <w:tr w:rsidR="002727B7" w14:paraId="79BCCDBF" w14:textId="77777777" w:rsidTr="00653F9E">
        <w:trPr>
          <w:tblCellSpacing w:w="15" w:type="dxa"/>
        </w:trPr>
        <w:tc>
          <w:tcPr>
            <w:tcW w:w="0" w:type="auto"/>
            <w:vAlign w:val="center"/>
            <w:hideMark/>
          </w:tcPr>
          <w:p w14:paraId="142A9CDD" w14:textId="77777777" w:rsidR="002727B7" w:rsidRDefault="002727B7" w:rsidP="00653F9E">
            <w:r>
              <w:t xml:space="preserve">Mein Vater wird geehrt, wenn ihr Frucht bringt </w:t>
            </w:r>
          </w:p>
        </w:tc>
        <w:tc>
          <w:tcPr>
            <w:tcW w:w="0" w:type="auto"/>
            <w:vAlign w:val="center"/>
            <w:hideMark/>
          </w:tcPr>
          <w:p w14:paraId="41D093A4" w14:textId="77777777" w:rsidR="002727B7" w:rsidRDefault="002727B7" w:rsidP="00653F9E">
            <w:r>
              <w:t>Joh 15,8</w:t>
            </w:r>
          </w:p>
        </w:tc>
      </w:tr>
      <w:tr w:rsidR="002727B7" w14:paraId="2F7CF784" w14:textId="77777777" w:rsidTr="00653F9E">
        <w:trPr>
          <w:tblCellSpacing w:w="15" w:type="dxa"/>
        </w:trPr>
        <w:tc>
          <w:tcPr>
            <w:tcW w:w="0" w:type="auto"/>
            <w:vAlign w:val="center"/>
            <w:hideMark/>
          </w:tcPr>
          <w:p w14:paraId="5B2E0A0D" w14:textId="77777777" w:rsidR="002727B7" w:rsidRDefault="002727B7" w:rsidP="00653F9E">
            <w:r>
              <w:t xml:space="preserve">Heiliger Vater, erhalte sie </w:t>
            </w:r>
          </w:p>
        </w:tc>
        <w:tc>
          <w:tcPr>
            <w:tcW w:w="0" w:type="auto"/>
            <w:vAlign w:val="center"/>
            <w:hideMark/>
          </w:tcPr>
          <w:p w14:paraId="104483B2" w14:textId="77777777" w:rsidR="002727B7" w:rsidRDefault="002727B7" w:rsidP="00653F9E">
            <w:r>
              <w:t>Joh 17,11</w:t>
            </w:r>
          </w:p>
        </w:tc>
      </w:tr>
      <w:tr w:rsidR="002727B7" w14:paraId="57DBC051" w14:textId="77777777" w:rsidTr="00653F9E">
        <w:trPr>
          <w:tblCellSpacing w:w="15" w:type="dxa"/>
        </w:trPr>
        <w:tc>
          <w:tcPr>
            <w:tcW w:w="0" w:type="auto"/>
            <w:vAlign w:val="center"/>
            <w:hideMark/>
          </w:tcPr>
          <w:p w14:paraId="6830511A" w14:textId="77777777" w:rsidR="002727B7" w:rsidRDefault="002727B7" w:rsidP="00653F9E">
            <w:r>
              <w:t xml:space="preserve">Vater, Ich will … die Du mir gegeben </w:t>
            </w:r>
          </w:p>
        </w:tc>
        <w:tc>
          <w:tcPr>
            <w:tcW w:w="0" w:type="auto"/>
            <w:vAlign w:val="center"/>
            <w:hideMark/>
          </w:tcPr>
          <w:p w14:paraId="20A43D98" w14:textId="77777777" w:rsidR="002727B7" w:rsidRDefault="002727B7" w:rsidP="00653F9E">
            <w:r>
              <w:t>Joh 17,24</w:t>
            </w:r>
          </w:p>
        </w:tc>
      </w:tr>
      <w:tr w:rsidR="002727B7" w14:paraId="54F02B88" w14:textId="77777777" w:rsidTr="00653F9E">
        <w:trPr>
          <w:tblCellSpacing w:w="15" w:type="dxa"/>
        </w:trPr>
        <w:tc>
          <w:tcPr>
            <w:tcW w:w="0" w:type="auto"/>
            <w:vAlign w:val="center"/>
            <w:hideMark/>
          </w:tcPr>
          <w:p w14:paraId="246DC3EF" w14:textId="77777777" w:rsidR="002727B7" w:rsidRDefault="002727B7" w:rsidP="00653F9E">
            <w:r>
              <w:t xml:space="preserve">Der Vater des Lichts </w:t>
            </w:r>
          </w:p>
        </w:tc>
        <w:tc>
          <w:tcPr>
            <w:tcW w:w="0" w:type="auto"/>
            <w:vAlign w:val="center"/>
            <w:hideMark/>
          </w:tcPr>
          <w:p w14:paraId="22027FDE" w14:textId="77777777" w:rsidR="002727B7" w:rsidRDefault="002727B7" w:rsidP="00653F9E">
            <w:r>
              <w:t>Jak 1,17</w:t>
            </w:r>
          </w:p>
        </w:tc>
      </w:tr>
      <w:tr w:rsidR="002727B7" w14:paraId="41B75FA2" w14:textId="77777777" w:rsidTr="00653F9E">
        <w:trPr>
          <w:tblCellSpacing w:w="15" w:type="dxa"/>
        </w:trPr>
        <w:tc>
          <w:tcPr>
            <w:tcW w:w="0" w:type="auto"/>
            <w:vAlign w:val="center"/>
            <w:hideMark/>
          </w:tcPr>
          <w:p w14:paraId="1CC2EFFA" w14:textId="77777777" w:rsidR="002727B7" w:rsidRDefault="002727B7" w:rsidP="00653F9E">
            <w:r>
              <w:t xml:space="preserve">Gott und der Vater unseres Herrn Jesus Christus </w:t>
            </w:r>
          </w:p>
        </w:tc>
        <w:tc>
          <w:tcPr>
            <w:tcW w:w="0" w:type="auto"/>
            <w:vAlign w:val="center"/>
            <w:hideMark/>
          </w:tcPr>
          <w:p w14:paraId="7D7D0F0D" w14:textId="77777777" w:rsidR="002727B7" w:rsidRDefault="002727B7" w:rsidP="00653F9E">
            <w:r>
              <w:t>1. Kor. 1,3</w:t>
            </w:r>
          </w:p>
        </w:tc>
      </w:tr>
      <w:tr w:rsidR="002727B7" w14:paraId="5DF67A16" w14:textId="77777777" w:rsidTr="00653F9E">
        <w:trPr>
          <w:tblCellSpacing w:w="15" w:type="dxa"/>
        </w:trPr>
        <w:tc>
          <w:tcPr>
            <w:tcW w:w="0" w:type="auto"/>
            <w:vAlign w:val="center"/>
            <w:hideMark/>
          </w:tcPr>
          <w:p w14:paraId="32DC91B5" w14:textId="77777777" w:rsidR="002727B7" w:rsidRDefault="002727B7" w:rsidP="00653F9E">
            <w:r>
              <w:t xml:space="preserve">Der rechte Vater über alles </w:t>
            </w:r>
          </w:p>
        </w:tc>
        <w:tc>
          <w:tcPr>
            <w:tcW w:w="0" w:type="auto"/>
            <w:vAlign w:val="center"/>
            <w:hideMark/>
          </w:tcPr>
          <w:p w14:paraId="52CEAE03" w14:textId="77777777" w:rsidR="002727B7" w:rsidRDefault="002727B7" w:rsidP="00653F9E">
            <w:r>
              <w:t>Eph 3,15</w:t>
            </w:r>
          </w:p>
        </w:tc>
      </w:tr>
      <w:tr w:rsidR="002727B7" w14:paraId="4F44C252" w14:textId="77777777" w:rsidTr="00653F9E">
        <w:trPr>
          <w:tblCellSpacing w:w="15" w:type="dxa"/>
        </w:trPr>
        <w:tc>
          <w:tcPr>
            <w:tcW w:w="0" w:type="auto"/>
            <w:vAlign w:val="center"/>
            <w:hideMark/>
          </w:tcPr>
          <w:p w14:paraId="53B68564" w14:textId="77777777" w:rsidR="002727B7" w:rsidRDefault="002727B7" w:rsidP="00653F9E">
            <w:r>
              <w:t xml:space="preserve">Mein Vater und euer Vater </w:t>
            </w:r>
          </w:p>
        </w:tc>
        <w:tc>
          <w:tcPr>
            <w:tcW w:w="0" w:type="auto"/>
            <w:vAlign w:val="center"/>
            <w:hideMark/>
          </w:tcPr>
          <w:p w14:paraId="1C2840A5" w14:textId="77777777" w:rsidR="002727B7" w:rsidRDefault="002727B7" w:rsidP="00653F9E">
            <w:r>
              <w:t>Joh 20,17</w:t>
            </w:r>
          </w:p>
        </w:tc>
      </w:tr>
    </w:tbl>
    <w:p w14:paraId="3052E963" w14:textId="58D6DF3D" w:rsidR="002727B7" w:rsidRDefault="002727B7" w:rsidP="002727B7">
      <w:pPr>
        <w:pStyle w:val="berschrift2"/>
        <w:rPr>
          <w:lang w:eastAsia="de-DE"/>
        </w:rPr>
      </w:pPr>
      <w:r>
        <w:rPr>
          <w:lang w:eastAsia="de-DE"/>
        </w:rPr>
        <w:t>Gott der Sohn</w:t>
      </w:r>
    </w:p>
    <w:p w14:paraId="285874DB" w14:textId="77777777" w:rsidR="002727B7" w:rsidRDefault="002727B7" w:rsidP="002727B7">
      <w:pPr>
        <w:pStyle w:val="berschrift3"/>
        <w:rPr>
          <w:sz w:val="48"/>
          <w:szCs w:val="48"/>
          <w:lang w:eastAsia="de-DE"/>
        </w:rPr>
      </w:pPr>
      <w:r>
        <w:t>Gott, der Sohn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361"/>
        <w:gridCol w:w="1109"/>
      </w:tblGrid>
      <w:tr w:rsidR="002727B7" w14:paraId="0337B45C" w14:textId="77777777" w:rsidTr="007301E4">
        <w:trPr>
          <w:tblCellSpacing w:w="15" w:type="dxa"/>
        </w:trPr>
        <w:tc>
          <w:tcPr>
            <w:tcW w:w="0" w:type="auto"/>
            <w:vAlign w:val="center"/>
            <w:hideMark/>
          </w:tcPr>
          <w:p w14:paraId="6487BA91" w14:textId="77777777" w:rsidR="002727B7" w:rsidRDefault="002727B7" w:rsidP="007301E4">
            <w:r>
              <w:t>Du bist mein Sohn</w:t>
            </w:r>
          </w:p>
        </w:tc>
        <w:tc>
          <w:tcPr>
            <w:tcW w:w="0" w:type="auto"/>
            <w:vAlign w:val="center"/>
            <w:hideMark/>
          </w:tcPr>
          <w:p w14:paraId="460D31AE" w14:textId="77777777" w:rsidR="002727B7" w:rsidRDefault="002727B7" w:rsidP="007301E4">
            <w:r>
              <w:t>Ps. 2,7</w:t>
            </w:r>
          </w:p>
        </w:tc>
      </w:tr>
      <w:tr w:rsidR="002727B7" w14:paraId="69AD4D6F" w14:textId="77777777" w:rsidTr="007301E4">
        <w:trPr>
          <w:tblCellSpacing w:w="15" w:type="dxa"/>
        </w:trPr>
        <w:tc>
          <w:tcPr>
            <w:tcW w:w="0" w:type="auto"/>
            <w:vAlign w:val="center"/>
            <w:hideMark/>
          </w:tcPr>
          <w:p w14:paraId="0B0EE03A" w14:textId="77777777" w:rsidR="002727B7" w:rsidRDefault="002727B7" w:rsidP="007301E4">
            <w:r>
              <w:t>Heute habe ich dich gezeugt</w:t>
            </w:r>
          </w:p>
        </w:tc>
        <w:tc>
          <w:tcPr>
            <w:tcW w:w="0" w:type="auto"/>
            <w:vAlign w:val="center"/>
            <w:hideMark/>
          </w:tcPr>
          <w:p w14:paraId="54BCCA64" w14:textId="77777777" w:rsidR="002727B7" w:rsidRDefault="002727B7" w:rsidP="007301E4">
            <w:r>
              <w:t>Heb 1,5</w:t>
            </w:r>
          </w:p>
        </w:tc>
      </w:tr>
      <w:tr w:rsidR="002727B7" w14:paraId="38C6F44B" w14:textId="77777777" w:rsidTr="007301E4">
        <w:trPr>
          <w:tblCellSpacing w:w="15" w:type="dxa"/>
        </w:trPr>
        <w:tc>
          <w:tcPr>
            <w:tcW w:w="0" w:type="auto"/>
            <w:vAlign w:val="center"/>
            <w:hideMark/>
          </w:tcPr>
          <w:p w14:paraId="38809A8E" w14:textId="77777777" w:rsidR="002727B7" w:rsidRDefault="002727B7" w:rsidP="007301E4">
            <w:r>
              <w:t>Küßt den Sohn</w:t>
            </w:r>
          </w:p>
        </w:tc>
        <w:tc>
          <w:tcPr>
            <w:tcW w:w="0" w:type="auto"/>
            <w:vAlign w:val="center"/>
            <w:hideMark/>
          </w:tcPr>
          <w:p w14:paraId="38B5FD66" w14:textId="77777777" w:rsidR="002727B7" w:rsidRDefault="002727B7" w:rsidP="007301E4">
            <w:r>
              <w:t>Ps. 2,12</w:t>
            </w:r>
          </w:p>
        </w:tc>
      </w:tr>
      <w:tr w:rsidR="002727B7" w14:paraId="6E33AF33" w14:textId="77777777" w:rsidTr="007301E4">
        <w:trPr>
          <w:tblCellSpacing w:w="15" w:type="dxa"/>
        </w:trPr>
        <w:tc>
          <w:tcPr>
            <w:tcW w:w="0" w:type="auto"/>
            <w:vAlign w:val="center"/>
            <w:hideMark/>
          </w:tcPr>
          <w:p w14:paraId="4396AA9A" w14:textId="77777777" w:rsidR="002727B7" w:rsidRDefault="002727B7" w:rsidP="007301E4">
            <w:r>
              <w:t>Wie heißt er und wie ist sein Name?</w:t>
            </w:r>
          </w:p>
        </w:tc>
        <w:tc>
          <w:tcPr>
            <w:tcW w:w="0" w:type="auto"/>
            <w:vAlign w:val="center"/>
            <w:hideMark/>
          </w:tcPr>
          <w:p w14:paraId="061BA91F" w14:textId="77777777" w:rsidR="002727B7" w:rsidRDefault="002727B7" w:rsidP="007301E4">
            <w:r>
              <w:t>Spr 30,4</w:t>
            </w:r>
          </w:p>
        </w:tc>
      </w:tr>
      <w:tr w:rsidR="002727B7" w14:paraId="285DD0F5" w14:textId="77777777" w:rsidTr="007301E4">
        <w:trPr>
          <w:tblCellSpacing w:w="15" w:type="dxa"/>
        </w:trPr>
        <w:tc>
          <w:tcPr>
            <w:tcW w:w="0" w:type="auto"/>
            <w:vAlign w:val="center"/>
            <w:hideMark/>
          </w:tcPr>
          <w:p w14:paraId="4FD5266C" w14:textId="77777777" w:rsidR="002727B7" w:rsidRDefault="002727B7" w:rsidP="007301E4">
            <w:r>
              <w:t>Mein Sohn, an welchem ich Wohlgefallen habe</w:t>
            </w:r>
          </w:p>
        </w:tc>
        <w:tc>
          <w:tcPr>
            <w:tcW w:w="0" w:type="auto"/>
            <w:vAlign w:val="center"/>
            <w:hideMark/>
          </w:tcPr>
          <w:p w14:paraId="3F2FD07B" w14:textId="77777777" w:rsidR="002727B7" w:rsidRDefault="002727B7" w:rsidP="007301E4">
            <w:r>
              <w:t>Mat 3,17</w:t>
            </w:r>
          </w:p>
        </w:tc>
      </w:tr>
      <w:tr w:rsidR="002727B7" w14:paraId="628181BC" w14:textId="77777777" w:rsidTr="007301E4">
        <w:trPr>
          <w:tblCellSpacing w:w="15" w:type="dxa"/>
        </w:trPr>
        <w:tc>
          <w:tcPr>
            <w:tcW w:w="0" w:type="auto"/>
            <w:vAlign w:val="center"/>
            <w:hideMark/>
          </w:tcPr>
          <w:p w14:paraId="32260B6A" w14:textId="77777777" w:rsidR="002727B7" w:rsidRDefault="002727B7" w:rsidP="007301E4">
            <w:r>
              <w:t>Den Vater kennt nur der Sohn</w:t>
            </w:r>
          </w:p>
        </w:tc>
        <w:tc>
          <w:tcPr>
            <w:tcW w:w="0" w:type="auto"/>
            <w:vAlign w:val="center"/>
            <w:hideMark/>
          </w:tcPr>
          <w:p w14:paraId="7890B520" w14:textId="77777777" w:rsidR="002727B7" w:rsidRDefault="002727B7" w:rsidP="007301E4">
            <w:r>
              <w:t>Mat 11,27</w:t>
            </w:r>
          </w:p>
        </w:tc>
      </w:tr>
      <w:tr w:rsidR="002727B7" w14:paraId="019EA7A0" w14:textId="77777777" w:rsidTr="007301E4">
        <w:trPr>
          <w:tblCellSpacing w:w="15" w:type="dxa"/>
        </w:trPr>
        <w:tc>
          <w:tcPr>
            <w:tcW w:w="0" w:type="auto"/>
            <w:vAlign w:val="center"/>
            <w:hideMark/>
          </w:tcPr>
          <w:p w14:paraId="1D5B05E8" w14:textId="77777777" w:rsidR="002727B7" w:rsidRDefault="002727B7" w:rsidP="007301E4">
            <w:r>
              <w:t>Ein Sohn des Höchsten</w:t>
            </w:r>
          </w:p>
        </w:tc>
        <w:tc>
          <w:tcPr>
            <w:tcW w:w="0" w:type="auto"/>
            <w:vAlign w:val="center"/>
            <w:hideMark/>
          </w:tcPr>
          <w:p w14:paraId="47FE4B61" w14:textId="77777777" w:rsidR="002727B7" w:rsidRDefault="002727B7" w:rsidP="007301E4">
            <w:r>
              <w:t>Luk 1,32</w:t>
            </w:r>
          </w:p>
        </w:tc>
      </w:tr>
      <w:tr w:rsidR="002727B7" w14:paraId="47714076" w14:textId="77777777" w:rsidTr="007301E4">
        <w:trPr>
          <w:tblCellSpacing w:w="15" w:type="dxa"/>
        </w:trPr>
        <w:tc>
          <w:tcPr>
            <w:tcW w:w="0" w:type="auto"/>
            <w:vAlign w:val="center"/>
            <w:hideMark/>
          </w:tcPr>
          <w:p w14:paraId="3E91615E" w14:textId="77777777" w:rsidR="002727B7" w:rsidRDefault="002727B7" w:rsidP="007301E4">
            <w:r>
              <w:t>Die Herrlichkeit des eingeborenen Sohns</w:t>
            </w:r>
          </w:p>
        </w:tc>
        <w:tc>
          <w:tcPr>
            <w:tcW w:w="0" w:type="auto"/>
            <w:vAlign w:val="center"/>
            <w:hideMark/>
          </w:tcPr>
          <w:p w14:paraId="6A512E7C" w14:textId="77777777" w:rsidR="002727B7" w:rsidRDefault="002727B7" w:rsidP="007301E4">
            <w:r>
              <w:t>Joh 1,14</w:t>
            </w:r>
          </w:p>
        </w:tc>
      </w:tr>
      <w:tr w:rsidR="002727B7" w14:paraId="690096A6" w14:textId="77777777" w:rsidTr="007301E4">
        <w:trPr>
          <w:tblCellSpacing w:w="15" w:type="dxa"/>
        </w:trPr>
        <w:tc>
          <w:tcPr>
            <w:tcW w:w="0" w:type="auto"/>
            <w:vAlign w:val="center"/>
            <w:hideMark/>
          </w:tcPr>
          <w:p w14:paraId="5EC2BA8B" w14:textId="77777777" w:rsidR="002727B7" w:rsidRDefault="002727B7" w:rsidP="007301E4">
            <w:r>
              <w:t>Gott gab seinen eingeborenen Sohn</w:t>
            </w:r>
          </w:p>
        </w:tc>
        <w:tc>
          <w:tcPr>
            <w:tcW w:w="0" w:type="auto"/>
            <w:vAlign w:val="center"/>
            <w:hideMark/>
          </w:tcPr>
          <w:p w14:paraId="6F7B51DE" w14:textId="77777777" w:rsidR="002727B7" w:rsidRDefault="002727B7" w:rsidP="007301E4">
            <w:r>
              <w:t>Joh 3,16</w:t>
            </w:r>
          </w:p>
        </w:tc>
      </w:tr>
      <w:tr w:rsidR="002727B7" w14:paraId="0F9B4B42" w14:textId="77777777" w:rsidTr="007301E4">
        <w:trPr>
          <w:tblCellSpacing w:w="15" w:type="dxa"/>
        </w:trPr>
        <w:tc>
          <w:tcPr>
            <w:tcW w:w="0" w:type="auto"/>
            <w:vAlign w:val="center"/>
            <w:hideMark/>
          </w:tcPr>
          <w:p w14:paraId="56A058D0" w14:textId="77777777" w:rsidR="002727B7" w:rsidRDefault="002727B7" w:rsidP="007301E4">
            <w:r>
              <w:t xml:space="preserve">Der Vater hat den Sohn lieb </w:t>
            </w:r>
          </w:p>
        </w:tc>
        <w:tc>
          <w:tcPr>
            <w:tcW w:w="0" w:type="auto"/>
            <w:vAlign w:val="center"/>
            <w:hideMark/>
          </w:tcPr>
          <w:p w14:paraId="607BFCBA" w14:textId="77777777" w:rsidR="002727B7" w:rsidRDefault="002727B7" w:rsidP="007301E4">
            <w:r>
              <w:t>Joh 3,35</w:t>
            </w:r>
          </w:p>
        </w:tc>
      </w:tr>
      <w:tr w:rsidR="002727B7" w14:paraId="153B0E78" w14:textId="77777777" w:rsidTr="007301E4">
        <w:trPr>
          <w:tblCellSpacing w:w="15" w:type="dxa"/>
        </w:trPr>
        <w:tc>
          <w:tcPr>
            <w:tcW w:w="0" w:type="auto"/>
            <w:vAlign w:val="center"/>
            <w:hideMark/>
          </w:tcPr>
          <w:p w14:paraId="53A2D4BA" w14:textId="77777777" w:rsidR="002727B7" w:rsidRDefault="002727B7" w:rsidP="007301E4">
            <w:r>
              <w:t xml:space="preserve">Der Vater geehrt in dem Sohn </w:t>
            </w:r>
          </w:p>
        </w:tc>
        <w:tc>
          <w:tcPr>
            <w:tcW w:w="0" w:type="auto"/>
            <w:vAlign w:val="center"/>
            <w:hideMark/>
          </w:tcPr>
          <w:p w14:paraId="28C7D4CA" w14:textId="77777777" w:rsidR="002727B7" w:rsidRDefault="002727B7" w:rsidP="007301E4">
            <w:r>
              <w:t>Joh 14,13</w:t>
            </w:r>
          </w:p>
        </w:tc>
      </w:tr>
      <w:tr w:rsidR="002727B7" w14:paraId="1641AB8D" w14:textId="77777777" w:rsidTr="007301E4">
        <w:trPr>
          <w:tblCellSpacing w:w="15" w:type="dxa"/>
        </w:trPr>
        <w:tc>
          <w:tcPr>
            <w:tcW w:w="0" w:type="auto"/>
            <w:vAlign w:val="center"/>
            <w:hideMark/>
          </w:tcPr>
          <w:p w14:paraId="15A6D734" w14:textId="77777777" w:rsidR="002727B7" w:rsidRDefault="002727B7" w:rsidP="007301E4">
            <w:r>
              <w:t xml:space="preserve">Vater, verkläre deinen Sohn </w:t>
            </w:r>
          </w:p>
        </w:tc>
        <w:tc>
          <w:tcPr>
            <w:tcW w:w="0" w:type="auto"/>
            <w:vAlign w:val="center"/>
            <w:hideMark/>
          </w:tcPr>
          <w:p w14:paraId="3C9AB5EA" w14:textId="77777777" w:rsidR="002727B7" w:rsidRDefault="002727B7" w:rsidP="007301E4">
            <w:r>
              <w:t>Joh 17,1</w:t>
            </w:r>
          </w:p>
        </w:tc>
      </w:tr>
      <w:tr w:rsidR="002727B7" w14:paraId="5660DE1A" w14:textId="77777777" w:rsidTr="007301E4">
        <w:trPr>
          <w:tblCellSpacing w:w="15" w:type="dxa"/>
        </w:trPr>
        <w:tc>
          <w:tcPr>
            <w:tcW w:w="0" w:type="auto"/>
            <w:vAlign w:val="center"/>
            <w:hideMark/>
          </w:tcPr>
          <w:p w14:paraId="705EF605" w14:textId="77777777" w:rsidR="002727B7" w:rsidRDefault="002727B7" w:rsidP="007301E4">
            <w:r>
              <w:t xml:space="preserve">Der Sohn hat das Leben in sich </w:t>
            </w:r>
          </w:p>
        </w:tc>
        <w:tc>
          <w:tcPr>
            <w:tcW w:w="0" w:type="auto"/>
            <w:vAlign w:val="center"/>
            <w:hideMark/>
          </w:tcPr>
          <w:p w14:paraId="061107B2" w14:textId="77777777" w:rsidR="002727B7" w:rsidRDefault="002727B7" w:rsidP="007301E4">
            <w:r>
              <w:t>Joh 5,26</w:t>
            </w:r>
          </w:p>
        </w:tc>
      </w:tr>
      <w:tr w:rsidR="002727B7" w14:paraId="7E937005" w14:textId="77777777" w:rsidTr="007301E4">
        <w:trPr>
          <w:tblCellSpacing w:w="15" w:type="dxa"/>
        </w:trPr>
        <w:tc>
          <w:tcPr>
            <w:tcW w:w="0" w:type="auto"/>
            <w:vAlign w:val="center"/>
            <w:hideMark/>
          </w:tcPr>
          <w:p w14:paraId="5D356C40" w14:textId="77777777" w:rsidR="002727B7" w:rsidRDefault="002727B7" w:rsidP="007301E4">
            <w:r>
              <w:t xml:space="preserve">Versöhnt durch den Tod seines Sohnes </w:t>
            </w:r>
          </w:p>
        </w:tc>
        <w:tc>
          <w:tcPr>
            <w:tcW w:w="0" w:type="auto"/>
            <w:vAlign w:val="center"/>
            <w:hideMark/>
          </w:tcPr>
          <w:p w14:paraId="6586C729" w14:textId="77777777" w:rsidR="002727B7" w:rsidRDefault="002727B7" w:rsidP="007301E4">
            <w:r>
              <w:t>Röm 5,10</w:t>
            </w:r>
          </w:p>
        </w:tc>
      </w:tr>
      <w:tr w:rsidR="002727B7" w14:paraId="0BF383D6" w14:textId="77777777" w:rsidTr="007301E4">
        <w:trPr>
          <w:tblCellSpacing w:w="15" w:type="dxa"/>
        </w:trPr>
        <w:tc>
          <w:tcPr>
            <w:tcW w:w="0" w:type="auto"/>
            <w:vAlign w:val="center"/>
            <w:hideMark/>
          </w:tcPr>
          <w:p w14:paraId="793D60E1" w14:textId="77777777" w:rsidR="002727B7" w:rsidRDefault="002727B7" w:rsidP="007301E4">
            <w:r>
              <w:t xml:space="preserve">Sein Sohn in der Gestalt des sündigen Fleisches </w:t>
            </w:r>
          </w:p>
        </w:tc>
        <w:tc>
          <w:tcPr>
            <w:tcW w:w="0" w:type="auto"/>
            <w:vAlign w:val="center"/>
            <w:hideMark/>
          </w:tcPr>
          <w:p w14:paraId="42BA9BB0" w14:textId="77777777" w:rsidR="002727B7" w:rsidRDefault="002727B7" w:rsidP="007301E4">
            <w:r>
              <w:t>Röm 8,3</w:t>
            </w:r>
          </w:p>
        </w:tc>
      </w:tr>
      <w:tr w:rsidR="002727B7" w14:paraId="0B22B21C" w14:textId="77777777" w:rsidTr="007301E4">
        <w:trPr>
          <w:tblCellSpacing w:w="15" w:type="dxa"/>
        </w:trPr>
        <w:tc>
          <w:tcPr>
            <w:tcW w:w="0" w:type="auto"/>
            <w:vAlign w:val="center"/>
            <w:hideMark/>
          </w:tcPr>
          <w:p w14:paraId="18155481" w14:textId="77777777" w:rsidR="002727B7" w:rsidRDefault="002727B7" w:rsidP="007301E4">
            <w:r>
              <w:t xml:space="preserve">Seinen eigenen Sohn dahingegeben für uns </w:t>
            </w:r>
          </w:p>
        </w:tc>
        <w:tc>
          <w:tcPr>
            <w:tcW w:w="0" w:type="auto"/>
            <w:vAlign w:val="center"/>
            <w:hideMark/>
          </w:tcPr>
          <w:p w14:paraId="05578F57" w14:textId="77777777" w:rsidR="002727B7" w:rsidRDefault="002727B7" w:rsidP="007301E4">
            <w:r>
              <w:t>Röm 8,29</w:t>
            </w:r>
          </w:p>
        </w:tc>
      </w:tr>
      <w:tr w:rsidR="002727B7" w14:paraId="1DC6897D" w14:textId="77777777" w:rsidTr="007301E4">
        <w:trPr>
          <w:tblCellSpacing w:w="15" w:type="dxa"/>
        </w:trPr>
        <w:tc>
          <w:tcPr>
            <w:tcW w:w="0" w:type="auto"/>
            <w:vAlign w:val="center"/>
            <w:hideMark/>
          </w:tcPr>
          <w:p w14:paraId="4D1783CF" w14:textId="77777777" w:rsidR="002727B7" w:rsidRDefault="002727B7" w:rsidP="007301E4">
            <w:r>
              <w:t xml:space="preserve">Sein Sohn, der Erstgeborene unter vielen </w:t>
            </w:r>
          </w:p>
        </w:tc>
        <w:tc>
          <w:tcPr>
            <w:tcW w:w="0" w:type="auto"/>
            <w:vAlign w:val="center"/>
            <w:hideMark/>
          </w:tcPr>
          <w:p w14:paraId="1A28796A" w14:textId="77777777" w:rsidR="002727B7" w:rsidRDefault="002727B7" w:rsidP="007301E4">
            <w:r>
              <w:t>Röm 8,32</w:t>
            </w:r>
          </w:p>
        </w:tc>
      </w:tr>
      <w:tr w:rsidR="002727B7" w14:paraId="23608E78" w14:textId="77777777" w:rsidTr="007301E4">
        <w:trPr>
          <w:tblCellSpacing w:w="15" w:type="dxa"/>
        </w:trPr>
        <w:tc>
          <w:tcPr>
            <w:tcW w:w="0" w:type="auto"/>
            <w:vAlign w:val="center"/>
            <w:hideMark/>
          </w:tcPr>
          <w:p w14:paraId="649539CE" w14:textId="77777777" w:rsidR="002727B7" w:rsidRDefault="002727B7" w:rsidP="007301E4">
            <w:r>
              <w:t xml:space="preserve">Berufen zur Gemeinschaft seines Sohnes </w:t>
            </w:r>
          </w:p>
        </w:tc>
        <w:tc>
          <w:tcPr>
            <w:tcW w:w="0" w:type="auto"/>
            <w:vAlign w:val="center"/>
            <w:hideMark/>
          </w:tcPr>
          <w:p w14:paraId="4BD772EB" w14:textId="77777777" w:rsidR="002727B7" w:rsidRDefault="002727B7" w:rsidP="007301E4">
            <w:r>
              <w:t>1. Kor. 1,9</w:t>
            </w:r>
          </w:p>
        </w:tc>
      </w:tr>
      <w:tr w:rsidR="002727B7" w14:paraId="4C7057C4" w14:textId="77777777" w:rsidTr="007301E4">
        <w:trPr>
          <w:tblCellSpacing w:w="15" w:type="dxa"/>
        </w:trPr>
        <w:tc>
          <w:tcPr>
            <w:tcW w:w="0" w:type="auto"/>
            <w:vAlign w:val="center"/>
            <w:hideMark/>
          </w:tcPr>
          <w:p w14:paraId="4A46570D" w14:textId="77777777" w:rsidR="002727B7" w:rsidRDefault="002727B7" w:rsidP="007301E4">
            <w:r>
              <w:t xml:space="preserve">Er offenbarte seinen Sohn in mir </w:t>
            </w:r>
          </w:p>
        </w:tc>
        <w:tc>
          <w:tcPr>
            <w:tcW w:w="0" w:type="auto"/>
            <w:vAlign w:val="center"/>
            <w:hideMark/>
          </w:tcPr>
          <w:p w14:paraId="0786762D" w14:textId="77777777" w:rsidR="002727B7" w:rsidRDefault="002727B7" w:rsidP="007301E4">
            <w:r>
              <w:t>Gal 1,16</w:t>
            </w:r>
          </w:p>
        </w:tc>
      </w:tr>
      <w:tr w:rsidR="002727B7" w14:paraId="1F3DD838" w14:textId="77777777" w:rsidTr="007301E4">
        <w:trPr>
          <w:tblCellSpacing w:w="15" w:type="dxa"/>
        </w:trPr>
        <w:tc>
          <w:tcPr>
            <w:tcW w:w="0" w:type="auto"/>
            <w:vAlign w:val="center"/>
            <w:hideMark/>
          </w:tcPr>
          <w:p w14:paraId="0CE3D59E" w14:textId="77777777" w:rsidR="002727B7" w:rsidRDefault="002727B7" w:rsidP="007301E4">
            <w:r>
              <w:t xml:space="preserve">Das Blut seines Sohnes macht uns rein von aller Sünde </w:t>
            </w:r>
          </w:p>
        </w:tc>
        <w:tc>
          <w:tcPr>
            <w:tcW w:w="0" w:type="auto"/>
            <w:vAlign w:val="center"/>
            <w:hideMark/>
          </w:tcPr>
          <w:p w14:paraId="1B86D8F4" w14:textId="77777777" w:rsidR="002727B7" w:rsidRDefault="002727B7" w:rsidP="007301E4">
            <w:r>
              <w:t>1. Joh. 1,7</w:t>
            </w:r>
          </w:p>
        </w:tc>
      </w:tr>
      <w:tr w:rsidR="002727B7" w14:paraId="76DCD438" w14:textId="77777777" w:rsidTr="007301E4">
        <w:trPr>
          <w:tblCellSpacing w:w="15" w:type="dxa"/>
        </w:trPr>
        <w:tc>
          <w:tcPr>
            <w:tcW w:w="0" w:type="auto"/>
            <w:vAlign w:val="center"/>
            <w:hideMark/>
          </w:tcPr>
          <w:p w14:paraId="229C8C13" w14:textId="77777777" w:rsidR="002727B7" w:rsidRDefault="002727B7" w:rsidP="007301E4">
            <w:r>
              <w:t xml:space="preserve">Er predigte, daß Christus Gottes Sohn sei </w:t>
            </w:r>
          </w:p>
        </w:tc>
        <w:tc>
          <w:tcPr>
            <w:tcW w:w="0" w:type="auto"/>
            <w:vAlign w:val="center"/>
            <w:hideMark/>
          </w:tcPr>
          <w:p w14:paraId="6AB6836D" w14:textId="77777777" w:rsidR="002727B7" w:rsidRDefault="002727B7" w:rsidP="007301E4">
            <w:r>
              <w:t>Apg. 9,20</w:t>
            </w:r>
          </w:p>
        </w:tc>
      </w:tr>
      <w:tr w:rsidR="002727B7" w14:paraId="50B400D6" w14:textId="77777777" w:rsidTr="007301E4">
        <w:trPr>
          <w:tblCellSpacing w:w="15" w:type="dxa"/>
        </w:trPr>
        <w:tc>
          <w:tcPr>
            <w:tcW w:w="0" w:type="auto"/>
            <w:vAlign w:val="center"/>
            <w:hideMark/>
          </w:tcPr>
          <w:p w14:paraId="10C67091" w14:textId="77777777" w:rsidR="002727B7" w:rsidRDefault="002727B7" w:rsidP="007301E4">
            <w:r>
              <w:t xml:space="preserve">Kräftiglich erwiesen als der Sohn Gottes </w:t>
            </w:r>
          </w:p>
        </w:tc>
        <w:tc>
          <w:tcPr>
            <w:tcW w:w="0" w:type="auto"/>
            <w:vAlign w:val="center"/>
            <w:hideMark/>
          </w:tcPr>
          <w:p w14:paraId="27D926D8" w14:textId="77777777" w:rsidR="002727B7" w:rsidRDefault="002727B7" w:rsidP="007301E4">
            <w:r>
              <w:t>Röm 1,4</w:t>
            </w:r>
          </w:p>
        </w:tc>
      </w:tr>
      <w:tr w:rsidR="002727B7" w14:paraId="04F93458" w14:textId="77777777" w:rsidTr="007301E4">
        <w:trPr>
          <w:tblCellSpacing w:w="15" w:type="dxa"/>
        </w:trPr>
        <w:tc>
          <w:tcPr>
            <w:tcW w:w="0" w:type="auto"/>
            <w:vAlign w:val="center"/>
            <w:hideMark/>
          </w:tcPr>
          <w:p w14:paraId="2490FFD0" w14:textId="77777777" w:rsidR="002727B7" w:rsidRDefault="002727B7" w:rsidP="007301E4">
            <w:r>
              <w:t xml:space="preserve">Der Sohn Gottes, der sich selbst für mich </w:t>
            </w:r>
          </w:p>
        </w:tc>
        <w:tc>
          <w:tcPr>
            <w:tcW w:w="0" w:type="auto"/>
            <w:vAlign w:val="center"/>
            <w:hideMark/>
          </w:tcPr>
          <w:p w14:paraId="69B2A1E1" w14:textId="77777777" w:rsidR="002727B7" w:rsidRDefault="002727B7" w:rsidP="007301E4">
            <w:r>
              <w:t>Gal 2,20</w:t>
            </w:r>
          </w:p>
        </w:tc>
      </w:tr>
      <w:tr w:rsidR="002727B7" w14:paraId="74A80AAF" w14:textId="77777777" w:rsidTr="007301E4">
        <w:trPr>
          <w:tblCellSpacing w:w="15" w:type="dxa"/>
        </w:trPr>
        <w:tc>
          <w:tcPr>
            <w:tcW w:w="0" w:type="auto"/>
            <w:vAlign w:val="center"/>
            <w:hideMark/>
          </w:tcPr>
          <w:p w14:paraId="6759D441" w14:textId="77777777" w:rsidR="002727B7" w:rsidRDefault="002727B7" w:rsidP="007301E4">
            <w:r>
              <w:t>«Er hat sich selbst zu Gottes Sohn gemacht»</w:t>
            </w:r>
          </w:p>
        </w:tc>
        <w:tc>
          <w:tcPr>
            <w:tcW w:w="0" w:type="auto"/>
            <w:vAlign w:val="center"/>
            <w:hideMark/>
          </w:tcPr>
          <w:p w14:paraId="7C30BBF8" w14:textId="77777777" w:rsidR="002727B7" w:rsidRDefault="002727B7" w:rsidP="007301E4">
            <w:r>
              <w:t>Joh 19,7</w:t>
            </w:r>
          </w:p>
        </w:tc>
      </w:tr>
      <w:tr w:rsidR="002727B7" w14:paraId="57BEE27D" w14:textId="77777777" w:rsidTr="007301E4">
        <w:trPr>
          <w:tblCellSpacing w:w="15" w:type="dxa"/>
        </w:trPr>
        <w:tc>
          <w:tcPr>
            <w:tcW w:w="0" w:type="auto"/>
            <w:vAlign w:val="center"/>
            <w:hideMark/>
          </w:tcPr>
          <w:p w14:paraId="6DAEC37F" w14:textId="77777777" w:rsidR="002727B7" w:rsidRDefault="002727B7" w:rsidP="007301E4">
            <w:r>
              <w:t xml:space="preserve">Ich glaube, daß Jesus Gottes Sohn ist </w:t>
            </w:r>
          </w:p>
        </w:tc>
        <w:tc>
          <w:tcPr>
            <w:tcW w:w="0" w:type="auto"/>
            <w:vAlign w:val="center"/>
            <w:hideMark/>
          </w:tcPr>
          <w:p w14:paraId="648EDCF0" w14:textId="77777777" w:rsidR="002727B7" w:rsidRDefault="002727B7" w:rsidP="007301E4">
            <w:r>
              <w:t>Apg. 8,37</w:t>
            </w:r>
          </w:p>
        </w:tc>
      </w:tr>
    </w:tbl>
    <w:p w14:paraId="2ADBBCF4" w14:textId="77777777" w:rsidR="002727B7" w:rsidRDefault="002727B7" w:rsidP="002727B7">
      <w:pPr>
        <w:pStyle w:val="berschrift3"/>
        <w:rPr>
          <w:sz w:val="48"/>
          <w:szCs w:val="48"/>
          <w:lang w:eastAsia="de-DE"/>
        </w:rPr>
      </w:pPr>
      <w:r>
        <w:t>Christus, der Sohn Gottes, bezeugt durch:</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23"/>
        <w:gridCol w:w="1974"/>
        <w:gridCol w:w="1069"/>
      </w:tblGrid>
      <w:tr w:rsidR="002727B7" w14:paraId="363BDA45" w14:textId="77777777" w:rsidTr="009125B7">
        <w:trPr>
          <w:tblCellSpacing w:w="15" w:type="dxa"/>
        </w:trPr>
        <w:tc>
          <w:tcPr>
            <w:tcW w:w="0" w:type="auto"/>
            <w:vAlign w:val="center"/>
            <w:hideMark/>
          </w:tcPr>
          <w:p w14:paraId="4AEC9B35" w14:textId="77777777" w:rsidR="002727B7" w:rsidRDefault="002727B7" w:rsidP="009125B7">
            <w:r>
              <w:rPr>
                <w:rStyle w:val="Fett"/>
              </w:rPr>
              <w:t>Gott</w:t>
            </w:r>
            <w:r>
              <w:t xml:space="preserve"> </w:t>
            </w:r>
          </w:p>
        </w:tc>
        <w:tc>
          <w:tcPr>
            <w:tcW w:w="0" w:type="auto"/>
            <w:vAlign w:val="center"/>
            <w:hideMark/>
          </w:tcPr>
          <w:p w14:paraId="720B0D6D" w14:textId="77777777" w:rsidR="002727B7" w:rsidRDefault="002727B7" w:rsidP="009125B7">
            <w:r>
              <w:t>Mein lieber Sohn</w:t>
            </w:r>
          </w:p>
        </w:tc>
        <w:tc>
          <w:tcPr>
            <w:tcW w:w="0" w:type="auto"/>
            <w:vAlign w:val="center"/>
            <w:hideMark/>
          </w:tcPr>
          <w:p w14:paraId="2D0F1240" w14:textId="77777777" w:rsidR="002727B7" w:rsidRDefault="002727B7" w:rsidP="009125B7">
            <w:r>
              <w:t>Mat 17,5</w:t>
            </w:r>
          </w:p>
        </w:tc>
      </w:tr>
      <w:tr w:rsidR="002727B7" w14:paraId="488211DB" w14:textId="77777777" w:rsidTr="009125B7">
        <w:trPr>
          <w:tblCellSpacing w:w="15" w:type="dxa"/>
        </w:trPr>
        <w:tc>
          <w:tcPr>
            <w:tcW w:w="0" w:type="auto"/>
            <w:vAlign w:val="center"/>
            <w:hideMark/>
          </w:tcPr>
          <w:p w14:paraId="31316BAC" w14:textId="77777777" w:rsidR="002727B7" w:rsidRDefault="002727B7" w:rsidP="009125B7">
            <w:r>
              <w:rPr>
                <w:rStyle w:val="Fett"/>
              </w:rPr>
              <w:t>Jesus</w:t>
            </w:r>
            <w:r>
              <w:t xml:space="preserve"> </w:t>
            </w:r>
          </w:p>
        </w:tc>
        <w:tc>
          <w:tcPr>
            <w:tcW w:w="0" w:type="auto"/>
            <w:vAlign w:val="center"/>
            <w:hideMark/>
          </w:tcPr>
          <w:p w14:paraId="4FFC80D2" w14:textId="77777777" w:rsidR="002727B7" w:rsidRDefault="002727B7" w:rsidP="009125B7">
            <w:r>
              <w:t>Ich bin Gottes Sohn</w:t>
            </w:r>
          </w:p>
        </w:tc>
        <w:tc>
          <w:tcPr>
            <w:tcW w:w="0" w:type="auto"/>
            <w:vAlign w:val="center"/>
            <w:hideMark/>
          </w:tcPr>
          <w:p w14:paraId="24E6E23D" w14:textId="77777777" w:rsidR="002727B7" w:rsidRDefault="002727B7" w:rsidP="009125B7">
            <w:r>
              <w:t>Joh 10,36</w:t>
            </w:r>
          </w:p>
        </w:tc>
      </w:tr>
      <w:tr w:rsidR="002727B7" w14:paraId="0AACEA72" w14:textId="77777777" w:rsidTr="009125B7">
        <w:trPr>
          <w:tblCellSpacing w:w="15" w:type="dxa"/>
        </w:trPr>
        <w:tc>
          <w:tcPr>
            <w:tcW w:w="0" w:type="auto"/>
            <w:vAlign w:val="center"/>
            <w:hideMark/>
          </w:tcPr>
          <w:p w14:paraId="40F3D447" w14:textId="77777777" w:rsidR="002727B7" w:rsidRDefault="002727B7" w:rsidP="009125B7">
            <w:r>
              <w:rPr>
                <w:rStyle w:val="Fett"/>
              </w:rPr>
              <w:t>Der Geist</w:t>
            </w:r>
            <w:r>
              <w:t xml:space="preserve"> </w:t>
            </w:r>
          </w:p>
        </w:tc>
        <w:tc>
          <w:tcPr>
            <w:tcW w:w="0" w:type="auto"/>
            <w:vAlign w:val="center"/>
            <w:hideMark/>
          </w:tcPr>
          <w:p w14:paraId="652379D6" w14:textId="77777777" w:rsidR="002727B7" w:rsidRDefault="002727B7" w:rsidP="009125B7">
            <w:r>
              <w:t>Der Sohn Gottes</w:t>
            </w:r>
          </w:p>
        </w:tc>
        <w:tc>
          <w:tcPr>
            <w:tcW w:w="0" w:type="auto"/>
            <w:vAlign w:val="center"/>
            <w:hideMark/>
          </w:tcPr>
          <w:p w14:paraId="1D0602FA" w14:textId="77777777" w:rsidR="002727B7" w:rsidRDefault="002727B7" w:rsidP="009125B7">
            <w:r>
              <w:t>Mk. 1,1</w:t>
            </w:r>
          </w:p>
        </w:tc>
      </w:tr>
      <w:tr w:rsidR="002727B7" w14:paraId="565A4127" w14:textId="77777777" w:rsidTr="009125B7">
        <w:trPr>
          <w:tblCellSpacing w:w="15" w:type="dxa"/>
        </w:trPr>
        <w:tc>
          <w:tcPr>
            <w:tcW w:w="0" w:type="auto"/>
            <w:vAlign w:val="center"/>
            <w:hideMark/>
          </w:tcPr>
          <w:p w14:paraId="26AABEAE" w14:textId="77777777" w:rsidR="002727B7" w:rsidRDefault="002727B7" w:rsidP="009125B7">
            <w:r>
              <w:rPr>
                <w:rStyle w:val="Fett"/>
              </w:rPr>
              <w:t>Gabriel</w:t>
            </w:r>
            <w:r>
              <w:t xml:space="preserve"> </w:t>
            </w:r>
          </w:p>
        </w:tc>
        <w:tc>
          <w:tcPr>
            <w:tcW w:w="0" w:type="auto"/>
            <w:vAlign w:val="center"/>
            <w:hideMark/>
          </w:tcPr>
          <w:p w14:paraId="7F61D394" w14:textId="77777777" w:rsidR="002727B7" w:rsidRDefault="002727B7" w:rsidP="009125B7">
            <w:r>
              <w:t>Gottes Sohn</w:t>
            </w:r>
          </w:p>
        </w:tc>
        <w:tc>
          <w:tcPr>
            <w:tcW w:w="0" w:type="auto"/>
            <w:vAlign w:val="center"/>
            <w:hideMark/>
          </w:tcPr>
          <w:p w14:paraId="66FEC1B6" w14:textId="77777777" w:rsidR="002727B7" w:rsidRDefault="002727B7" w:rsidP="009125B7">
            <w:r>
              <w:t>Luk 1,35</w:t>
            </w:r>
          </w:p>
        </w:tc>
      </w:tr>
      <w:tr w:rsidR="002727B7" w14:paraId="72D5C261" w14:textId="77777777" w:rsidTr="009125B7">
        <w:trPr>
          <w:tblCellSpacing w:w="15" w:type="dxa"/>
        </w:trPr>
        <w:tc>
          <w:tcPr>
            <w:tcW w:w="0" w:type="auto"/>
            <w:vAlign w:val="center"/>
            <w:hideMark/>
          </w:tcPr>
          <w:p w14:paraId="5F824D6F" w14:textId="77777777" w:rsidR="002727B7" w:rsidRDefault="002727B7" w:rsidP="009125B7">
            <w:r>
              <w:rPr>
                <w:rStyle w:val="Fett"/>
              </w:rPr>
              <w:t>Johannes d. Täufer</w:t>
            </w:r>
            <w:r>
              <w:t xml:space="preserve"> </w:t>
            </w:r>
          </w:p>
        </w:tc>
        <w:tc>
          <w:tcPr>
            <w:tcW w:w="0" w:type="auto"/>
            <w:vAlign w:val="center"/>
            <w:hideMark/>
          </w:tcPr>
          <w:p w14:paraId="24E1741E" w14:textId="77777777" w:rsidR="002727B7" w:rsidRDefault="002727B7" w:rsidP="009125B7">
            <w:r>
              <w:t>Gottes Sohn</w:t>
            </w:r>
          </w:p>
        </w:tc>
        <w:tc>
          <w:tcPr>
            <w:tcW w:w="0" w:type="auto"/>
            <w:vAlign w:val="center"/>
            <w:hideMark/>
          </w:tcPr>
          <w:p w14:paraId="78305FBD" w14:textId="77777777" w:rsidR="002727B7" w:rsidRDefault="002727B7" w:rsidP="009125B7">
            <w:r>
              <w:t>Joh 1,34</w:t>
            </w:r>
          </w:p>
        </w:tc>
      </w:tr>
      <w:tr w:rsidR="002727B7" w14:paraId="024BD148" w14:textId="77777777" w:rsidTr="009125B7">
        <w:trPr>
          <w:tblCellSpacing w:w="15" w:type="dxa"/>
        </w:trPr>
        <w:tc>
          <w:tcPr>
            <w:tcW w:w="0" w:type="auto"/>
            <w:vAlign w:val="center"/>
            <w:hideMark/>
          </w:tcPr>
          <w:p w14:paraId="0D8EF2A9" w14:textId="77777777" w:rsidR="002727B7" w:rsidRDefault="002727B7" w:rsidP="009125B7">
            <w:r>
              <w:rPr>
                <w:rStyle w:val="Fett"/>
              </w:rPr>
              <w:t>Johannes d. Apostel</w:t>
            </w:r>
            <w:r>
              <w:t xml:space="preserve"> </w:t>
            </w:r>
          </w:p>
        </w:tc>
        <w:tc>
          <w:tcPr>
            <w:tcW w:w="0" w:type="auto"/>
            <w:vAlign w:val="center"/>
            <w:hideMark/>
          </w:tcPr>
          <w:p w14:paraId="3FFFF4C4" w14:textId="77777777" w:rsidR="002727B7" w:rsidRDefault="002727B7" w:rsidP="009125B7">
            <w:r>
              <w:t>Gottes Sohn</w:t>
            </w:r>
          </w:p>
        </w:tc>
        <w:tc>
          <w:tcPr>
            <w:tcW w:w="0" w:type="auto"/>
            <w:vAlign w:val="center"/>
            <w:hideMark/>
          </w:tcPr>
          <w:p w14:paraId="595DE5F5" w14:textId="77777777" w:rsidR="002727B7" w:rsidRDefault="002727B7" w:rsidP="009125B7">
            <w:r>
              <w:t>Joh 1,34</w:t>
            </w:r>
          </w:p>
        </w:tc>
      </w:tr>
      <w:tr w:rsidR="002727B7" w14:paraId="3B0B3E5A" w14:textId="77777777" w:rsidTr="009125B7">
        <w:trPr>
          <w:tblCellSpacing w:w="15" w:type="dxa"/>
        </w:trPr>
        <w:tc>
          <w:tcPr>
            <w:tcW w:w="0" w:type="auto"/>
            <w:vAlign w:val="center"/>
            <w:hideMark/>
          </w:tcPr>
          <w:p w14:paraId="31A87280" w14:textId="77777777" w:rsidR="002727B7" w:rsidRDefault="002727B7" w:rsidP="009125B7">
            <w:r>
              <w:rPr>
                <w:rStyle w:val="Fett"/>
              </w:rPr>
              <w:t>Petrus</w:t>
            </w:r>
            <w:r>
              <w:t xml:space="preserve"> </w:t>
            </w:r>
          </w:p>
        </w:tc>
        <w:tc>
          <w:tcPr>
            <w:tcW w:w="0" w:type="auto"/>
            <w:vAlign w:val="center"/>
            <w:hideMark/>
          </w:tcPr>
          <w:p w14:paraId="263D6CF3" w14:textId="77777777" w:rsidR="002727B7" w:rsidRDefault="002727B7" w:rsidP="009125B7">
            <w:r>
              <w:t>Sohn Gottes</w:t>
            </w:r>
          </w:p>
        </w:tc>
        <w:tc>
          <w:tcPr>
            <w:tcW w:w="0" w:type="auto"/>
            <w:vAlign w:val="center"/>
            <w:hideMark/>
          </w:tcPr>
          <w:p w14:paraId="1D896598" w14:textId="77777777" w:rsidR="002727B7" w:rsidRDefault="002727B7" w:rsidP="009125B7">
            <w:r>
              <w:t>Mat 16,16</w:t>
            </w:r>
          </w:p>
        </w:tc>
      </w:tr>
      <w:tr w:rsidR="002727B7" w14:paraId="44B913E6" w14:textId="77777777" w:rsidTr="009125B7">
        <w:trPr>
          <w:tblCellSpacing w:w="15" w:type="dxa"/>
        </w:trPr>
        <w:tc>
          <w:tcPr>
            <w:tcW w:w="0" w:type="auto"/>
            <w:vAlign w:val="center"/>
            <w:hideMark/>
          </w:tcPr>
          <w:p w14:paraId="3963DD22" w14:textId="77777777" w:rsidR="002727B7" w:rsidRDefault="002727B7" w:rsidP="009125B7">
            <w:r>
              <w:rPr>
                <w:rStyle w:val="Fett"/>
              </w:rPr>
              <w:t>Paulus</w:t>
            </w:r>
            <w:r>
              <w:t xml:space="preserve"> </w:t>
            </w:r>
          </w:p>
        </w:tc>
        <w:tc>
          <w:tcPr>
            <w:tcW w:w="0" w:type="auto"/>
            <w:vAlign w:val="center"/>
            <w:hideMark/>
          </w:tcPr>
          <w:p w14:paraId="47274468" w14:textId="77777777" w:rsidR="002727B7" w:rsidRDefault="002727B7" w:rsidP="009125B7">
            <w:r>
              <w:t>Gottes Sohn</w:t>
            </w:r>
          </w:p>
        </w:tc>
        <w:tc>
          <w:tcPr>
            <w:tcW w:w="0" w:type="auto"/>
            <w:vAlign w:val="center"/>
            <w:hideMark/>
          </w:tcPr>
          <w:p w14:paraId="48782891" w14:textId="77777777" w:rsidR="002727B7" w:rsidRDefault="002727B7" w:rsidP="009125B7">
            <w:r>
              <w:t>Apg. 9,20</w:t>
            </w:r>
          </w:p>
        </w:tc>
      </w:tr>
      <w:tr w:rsidR="002727B7" w14:paraId="6E2CF307" w14:textId="77777777" w:rsidTr="009125B7">
        <w:trPr>
          <w:tblCellSpacing w:w="15" w:type="dxa"/>
        </w:trPr>
        <w:tc>
          <w:tcPr>
            <w:tcW w:w="0" w:type="auto"/>
            <w:vAlign w:val="center"/>
            <w:hideMark/>
          </w:tcPr>
          <w:p w14:paraId="0B3D3480" w14:textId="77777777" w:rsidR="002727B7" w:rsidRDefault="002727B7" w:rsidP="009125B7">
            <w:r>
              <w:rPr>
                <w:rStyle w:val="Fett"/>
              </w:rPr>
              <w:t>Jünger</w:t>
            </w:r>
            <w:r>
              <w:t xml:space="preserve"> </w:t>
            </w:r>
          </w:p>
        </w:tc>
        <w:tc>
          <w:tcPr>
            <w:tcW w:w="0" w:type="auto"/>
            <w:vAlign w:val="center"/>
            <w:hideMark/>
          </w:tcPr>
          <w:p w14:paraId="4613D317" w14:textId="77777777" w:rsidR="002727B7" w:rsidRDefault="002727B7" w:rsidP="009125B7">
            <w:r>
              <w:t>Gottes Sohn</w:t>
            </w:r>
          </w:p>
        </w:tc>
        <w:tc>
          <w:tcPr>
            <w:tcW w:w="0" w:type="auto"/>
            <w:vAlign w:val="center"/>
            <w:hideMark/>
          </w:tcPr>
          <w:p w14:paraId="0195E2DD" w14:textId="77777777" w:rsidR="002727B7" w:rsidRDefault="002727B7" w:rsidP="009125B7">
            <w:r>
              <w:t>Mat 14,33</w:t>
            </w:r>
          </w:p>
        </w:tc>
      </w:tr>
      <w:tr w:rsidR="002727B7" w14:paraId="0F4FF5BF" w14:textId="77777777" w:rsidTr="009125B7">
        <w:trPr>
          <w:tblCellSpacing w:w="15" w:type="dxa"/>
        </w:trPr>
        <w:tc>
          <w:tcPr>
            <w:tcW w:w="0" w:type="auto"/>
            <w:vAlign w:val="center"/>
            <w:hideMark/>
          </w:tcPr>
          <w:p w14:paraId="4D743CF8" w14:textId="77777777" w:rsidR="002727B7" w:rsidRDefault="002727B7" w:rsidP="009125B7">
            <w:r>
              <w:rPr>
                <w:rStyle w:val="Fett"/>
              </w:rPr>
              <w:t>Nathanael</w:t>
            </w:r>
            <w:r>
              <w:t xml:space="preserve"> </w:t>
            </w:r>
          </w:p>
        </w:tc>
        <w:tc>
          <w:tcPr>
            <w:tcW w:w="0" w:type="auto"/>
            <w:vAlign w:val="center"/>
            <w:hideMark/>
          </w:tcPr>
          <w:p w14:paraId="7F53CAFC" w14:textId="77777777" w:rsidR="002727B7" w:rsidRDefault="002727B7" w:rsidP="009125B7">
            <w:r>
              <w:t xml:space="preserve">Gottes Sohn </w:t>
            </w:r>
          </w:p>
        </w:tc>
        <w:tc>
          <w:tcPr>
            <w:tcW w:w="0" w:type="auto"/>
            <w:vAlign w:val="center"/>
            <w:hideMark/>
          </w:tcPr>
          <w:p w14:paraId="4C9F1E08" w14:textId="77777777" w:rsidR="002727B7" w:rsidRDefault="002727B7" w:rsidP="009125B7">
            <w:r>
              <w:t>Joh 1,39</w:t>
            </w:r>
          </w:p>
        </w:tc>
      </w:tr>
      <w:tr w:rsidR="002727B7" w14:paraId="73C5FC63" w14:textId="77777777" w:rsidTr="009125B7">
        <w:trPr>
          <w:tblCellSpacing w:w="15" w:type="dxa"/>
        </w:trPr>
        <w:tc>
          <w:tcPr>
            <w:tcW w:w="0" w:type="auto"/>
            <w:vAlign w:val="center"/>
            <w:hideMark/>
          </w:tcPr>
          <w:p w14:paraId="099355E4" w14:textId="77777777" w:rsidR="002727B7" w:rsidRDefault="002727B7" w:rsidP="009125B7">
            <w:r>
              <w:rPr>
                <w:rStyle w:val="Fett"/>
              </w:rPr>
              <w:t>Martha</w:t>
            </w:r>
            <w:r>
              <w:t xml:space="preserve"> </w:t>
            </w:r>
          </w:p>
        </w:tc>
        <w:tc>
          <w:tcPr>
            <w:tcW w:w="0" w:type="auto"/>
            <w:vAlign w:val="center"/>
            <w:hideMark/>
          </w:tcPr>
          <w:p w14:paraId="7452B376" w14:textId="77777777" w:rsidR="002727B7" w:rsidRDefault="002727B7" w:rsidP="009125B7">
            <w:r>
              <w:t xml:space="preserve">Der Sohn Gottes </w:t>
            </w:r>
          </w:p>
        </w:tc>
        <w:tc>
          <w:tcPr>
            <w:tcW w:w="0" w:type="auto"/>
            <w:vAlign w:val="center"/>
            <w:hideMark/>
          </w:tcPr>
          <w:p w14:paraId="23BBB971" w14:textId="77777777" w:rsidR="002727B7" w:rsidRDefault="002727B7" w:rsidP="009125B7">
            <w:r>
              <w:t>Joh 11,27</w:t>
            </w:r>
          </w:p>
        </w:tc>
      </w:tr>
      <w:tr w:rsidR="002727B7" w14:paraId="349B523E" w14:textId="77777777" w:rsidTr="009125B7">
        <w:trPr>
          <w:tblCellSpacing w:w="15" w:type="dxa"/>
        </w:trPr>
        <w:tc>
          <w:tcPr>
            <w:tcW w:w="0" w:type="auto"/>
            <w:vAlign w:val="center"/>
            <w:hideMark/>
          </w:tcPr>
          <w:p w14:paraId="0D706817" w14:textId="77777777" w:rsidR="002727B7" w:rsidRDefault="002727B7" w:rsidP="009125B7">
            <w:r>
              <w:rPr>
                <w:rStyle w:val="Fett"/>
              </w:rPr>
              <w:t>Kämmerer</w:t>
            </w:r>
            <w:r>
              <w:t xml:space="preserve"> </w:t>
            </w:r>
          </w:p>
        </w:tc>
        <w:tc>
          <w:tcPr>
            <w:tcW w:w="0" w:type="auto"/>
            <w:vAlign w:val="center"/>
            <w:hideMark/>
          </w:tcPr>
          <w:p w14:paraId="2C55F33A" w14:textId="77777777" w:rsidR="002727B7" w:rsidRDefault="002727B7" w:rsidP="009125B7">
            <w:r>
              <w:t xml:space="preserve">Gottes Sohn </w:t>
            </w:r>
          </w:p>
        </w:tc>
        <w:tc>
          <w:tcPr>
            <w:tcW w:w="0" w:type="auto"/>
            <w:vAlign w:val="center"/>
            <w:hideMark/>
          </w:tcPr>
          <w:p w14:paraId="7860CCBC" w14:textId="77777777" w:rsidR="002727B7" w:rsidRDefault="002727B7" w:rsidP="009125B7">
            <w:r>
              <w:t>Apg. 8,37</w:t>
            </w:r>
          </w:p>
        </w:tc>
      </w:tr>
      <w:tr w:rsidR="002727B7" w14:paraId="3E3FAD5F" w14:textId="77777777" w:rsidTr="009125B7">
        <w:trPr>
          <w:tblCellSpacing w:w="15" w:type="dxa"/>
        </w:trPr>
        <w:tc>
          <w:tcPr>
            <w:tcW w:w="0" w:type="auto"/>
            <w:vAlign w:val="center"/>
            <w:hideMark/>
          </w:tcPr>
          <w:p w14:paraId="45AED76F" w14:textId="77777777" w:rsidR="002727B7" w:rsidRDefault="002727B7" w:rsidP="009125B7">
            <w:r>
              <w:rPr>
                <w:rStyle w:val="Fett"/>
              </w:rPr>
              <w:t>Hauptmann</w:t>
            </w:r>
            <w:r>
              <w:t xml:space="preserve"> </w:t>
            </w:r>
          </w:p>
        </w:tc>
        <w:tc>
          <w:tcPr>
            <w:tcW w:w="0" w:type="auto"/>
            <w:vAlign w:val="center"/>
            <w:hideMark/>
          </w:tcPr>
          <w:p w14:paraId="5F8B9F07" w14:textId="77777777" w:rsidR="002727B7" w:rsidRDefault="002727B7" w:rsidP="009125B7">
            <w:r>
              <w:t xml:space="preserve">Gottes Sohn </w:t>
            </w:r>
          </w:p>
        </w:tc>
        <w:tc>
          <w:tcPr>
            <w:tcW w:w="0" w:type="auto"/>
            <w:vAlign w:val="center"/>
            <w:hideMark/>
          </w:tcPr>
          <w:p w14:paraId="0A60CA5B" w14:textId="77777777" w:rsidR="002727B7" w:rsidRDefault="002727B7" w:rsidP="009125B7">
            <w:r>
              <w:t>Mk. 15,39</w:t>
            </w:r>
          </w:p>
        </w:tc>
      </w:tr>
      <w:tr w:rsidR="002727B7" w14:paraId="679BBBA3" w14:textId="77777777" w:rsidTr="009125B7">
        <w:trPr>
          <w:tblCellSpacing w:w="15" w:type="dxa"/>
        </w:trPr>
        <w:tc>
          <w:tcPr>
            <w:tcW w:w="0" w:type="auto"/>
            <w:vAlign w:val="center"/>
            <w:hideMark/>
          </w:tcPr>
          <w:p w14:paraId="2BEAE4B6" w14:textId="77777777" w:rsidR="002727B7" w:rsidRDefault="002727B7" w:rsidP="009125B7">
            <w:r>
              <w:rPr>
                <w:rStyle w:val="Fett"/>
              </w:rPr>
              <w:t>Unsaubere Geister</w:t>
            </w:r>
            <w:r>
              <w:t xml:space="preserve"> </w:t>
            </w:r>
          </w:p>
        </w:tc>
        <w:tc>
          <w:tcPr>
            <w:tcW w:w="0" w:type="auto"/>
            <w:vAlign w:val="center"/>
            <w:hideMark/>
          </w:tcPr>
          <w:p w14:paraId="6D54F3BB" w14:textId="77777777" w:rsidR="002727B7" w:rsidRDefault="002727B7" w:rsidP="009125B7">
            <w:r>
              <w:t>Gottes Sohn</w:t>
            </w:r>
          </w:p>
        </w:tc>
        <w:tc>
          <w:tcPr>
            <w:tcW w:w="0" w:type="auto"/>
            <w:vAlign w:val="center"/>
            <w:hideMark/>
          </w:tcPr>
          <w:p w14:paraId="6F173010" w14:textId="77777777" w:rsidR="002727B7" w:rsidRDefault="002727B7" w:rsidP="009125B7">
            <w:r>
              <w:t>Mk. 5,11</w:t>
            </w:r>
          </w:p>
        </w:tc>
      </w:tr>
      <w:tr w:rsidR="002727B7" w14:paraId="724DD247" w14:textId="77777777" w:rsidTr="009125B7">
        <w:trPr>
          <w:tblCellSpacing w:w="15" w:type="dxa"/>
        </w:trPr>
        <w:tc>
          <w:tcPr>
            <w:tcW w:w="0" w:type="auto"/>
            <w:vAlign w:val="center"/>
            <w:hideMark/>
          </w:tcPr>
          <w:p w14:paraId="5C7A56B9" w14:textId="77777777" w:rsidR="002727B7" w:rsidRDefault="002727B7" w:rsidP="009125B7">
            <w:r>
              <w:rPr>
                <w:rStyle w:val="Fett"/>
              </w:rPr>
              <w:t>Legion</w:t>
            </w:r>
            <w:r>
              <w:t xml:space="preserve"> </w:t>
            </w:r>
          </w:p>
        </w:tc>
        <w:tc>
          <w:tcPr>
            <w:tcW w:w="0" w:type="auto"/>
            <w:vAlign w:val="center"/>
            <w:hideMark/>
          </w:tcPr>
          <w:p w14:paraId="5C5DD05F" w14:textId="77777777" w:rsidR="002727B7" w:rsidRDefault="002727B7" w:rsidP="009125B7">
            <w:r>
              <w:t xml:space="preserve">Gottes Sohn </w:t>
            </w:r>
          </w:p>
        </w:tc>
        <w:tc>
          <w:tcPr>
            <w:tcW w:w="0" w:type="auto"/>
            <w:vAlign w:val="center"/>
            <w:hideMark/>
          </w:tcPr>
          <w:p w14:paraId="160FAC33" w14:textId="77777777" w:rsidR="002727B7" w:rsidRDefault="002727B7" w:rsidP="009125B7">
            <w:r>
              <w:t>Mk. 5,7</w:t>
            </w:r>
          </w:p>
        </w:tc>
      </w:tr>
    </w:tbl>
    <w:p w14:paraId="2E7712AD" w14:textId="77777777" w:rsidR="002727B7" w:rsidRDefault="002727B7" w:rsidP="002727B7">
      <w:pPr>
        <w:pStyle w:val="berschrift3"/>
        <w:rPr>
          <w:sz w:val="48"/>
          <w:szCs w:val="48"/>
          <w:lang w:eastAsia="de-DE"/>
        </w:rPr>
      </w:pPr>
      <w:r>
        <w:t>Christus verlassen</w:t>
      </w:r>
    </w:p>
    <w:p w14:paraId="291455C9" w14:textId="77777777" w:rsidR="002727B7" w:rsidRDefault="002727B7" w:rsidP="002727B7">
      <w:pPr>
        <w:pStyle w:val="StandardWeb"/>
      </w:pPr>
      <w:r>
        <w:t xml:space="preserve">- vom Teufel </w:t>
      </w:r>
    </w:p>
    <w:p w14:paraId="0C2BB8D2" w14:textId="77777777" w:rsidR="002727B7" w:rsidRDefault="002727B7" w:rsidP="002727B7">
      <w:pPr>
        <w:pStyle w:val="level1"/>
        <w:numPr>
          <w:ilvl w:val="0"/>
          <w:numId w:val="1"/>
        </w:numPr>
      </w:pPr>
      <w:r>
        <w:t>Mat 4,11</w:t>
      </w:r>
    </w:p>
    <w:p w14:paraId="045DF7A1" w14:textId="77777777" w:rsidR="002727B7" w:rsidRDefault="002727B7" w:rsidP="002727B7">
      <w:pPr>
        <w:pStyle w:val="StandardWeb"/>
      </w:pPr>
      <w:r>
        <w:t xml:space="preserve">- von seinem Volk </w:t>
      </w:r>
    </w:p>
    <w:p w14:paraId="23F19CD4" w14:textId="77777777" w:rsidR="002727B7" w:rsidRDefault="002727B7" w:rsidP="002727B7">
      <w:pPr>
        <w:pStyle w:val="level1"/>
        <w:numPr>
          <w:ilvl w:val="0"/>
          <w:numId w:val="2"/>
        </w:numPr>
      </w:pPr>
      <w:r>
        <w:t>Mat 27,25</w:t>
      </w:r>
    </w:p>
    <w:p w14:paraId="071A337B" w14:textId="77777777" w:rsidR="002727B7" w:rsidRDefault="002727B7" w:rsidP="002727B7">
      <w:pPr>
        <w:pStyle w:val="level1"/>
        <w:numPr>
          <w:ilvl w:val="0"/>
          <w:numId w:val="2"/>
        </w:numPr>
      </w:pPr>
      <w:r>
        <w:t>Joh 18,40</w:t>
      </w:r>
    </w:p>
    <w:p w14:paraId="1335AD95" w14:textId="77777777" w:rsidR="002727B7" w:rsidRDefault="002727B7" w:rsidP="002727B7">
      <w:pPr>
        <w:pStyle w:val="level1"/>
        <w:numPr>
          <w:ilvl w:val="0"/>
          <w:numId w:val="2"/>
        </w:numPr>
      </w:pPr>
      <w:r>
        <w:t>Joh 19,15</w:t>
      </w:r>
    </w:p>
    <w:p w14:paraId="0D50F3F1" w14:textId="77777777" w:rsidR="002727B7" w:rsidRDefault="002727B7" w:rsidP="002727B7">
      <w:pPr>
        <w:pStyle w:val="StandardWeb"/>
      </w:pPr>
      <w:r>
        <w:t xml:space="preserve">- von seinen Jüngern </w:t>
      </w:r>
    </w:p>
    <w:p w14:paraId="75AB0A9D" w14:textId="77777777" w:rsidR="002727B7" w:rsidRDefault="002727B7" w:rsidP="002727B7">
      <w:pPr>
        <w:pStyle w:val="level1"/>
        <w:numPr>
          <w:ilvl w:val="0"/>
          <w:numId w:val="3"/>
        </w:numPr>
      </w:pPr>
      <w:r>
        <w:t>Joh 6,66</w:t>
      </w:r>
    </w:p>
    <w:p w14:paraId="3DC30D5D" w14:textId="77777777" w:rsidR="002727B7" w:rsidRDefault="002727B7" w:rsidP="002727B7">
      <w:pPr>
        <w:pStyle w:val="StandardWeb"/>
      </w:pPr>
      <w:r>
        <w:t xml:space="preserve">- von seinen Aposteln </w:t>
      </w:r>
    </w:p>
    <w:p w14:paraId="7EE48B03" w14:textId="77777777" w:rsidR="002727B7" w:rsidRDefault="002727B7" w:rsidP="002727B7">
      <w:pPr>
        <w:pStyle w:val="level1"/>
        <w:numPr>
          <w:ilvl w:val="0"/>
          <w:numId w:val="4"/>
        </w:numPr>
      </w:pPr>
      <w:r>
        <w:t>Mat 26,56</w:t>
      </w:r>
    </w:p>
    <w:p w14:paraId="20B5F751" w14:textId="77777777" w:rsidR="002727B7" w:rsidRDefault="002727B7" w:rsidP="002727B7">
      <w:pPr>
        <w:pStyle w:val="level1"/>
        <w:numPr>
          <w:ilvl w:val="0"/>
          <w:numId w:val="4"/>
        </w:numPr>
      </w:pPr>
      <w:r>
        <w:t>Mat 26,70</w:t>
      </w:r>
    </w:p>
    <w:p w14:paraId="7FDD9066" w14:textId="77777777" w:rsidR="002727B7" w:rsidRDefault="002727B7" w:rsidP="002727B7">
      <w:pPr>
        <w:pStyle w:val="level1"/>
        <w:numPr>
          <w:ilvl w:val="0"/>
          <w:numId w:val="4"/>
        </w:numPr>
      </w:pPr>
      <w:r>
        <w:t>Mat 26,74</w:t>
      </w:r>
    </w:p>
    <w:p w14:paraId="71F99F2C" w14:textId="77777777" w:rsidR="002727B7" w:rsidRDefault="002727B7" w:rsidP="002727B7">
      <w:pPr>
        <w:pStyle w:val="StandardWeb"/>
      </w:pPr>
      <w:r>
        <w:t xml:space="preserve">- von seinem Vater </w:t>
      </w:r>
    </w:p>
    <w:p w14:paraId="105C6096" w14:textId="77777777" w:rsidR="002727B7" w:rsidRDefault="002727B7" w:rsidP="002727B7">
      <w:pPr>
        <w:pStyle w:val="level1"/>
        <w:numPr>
          <w:ilvl w:val="0"/>
          <w:numId w:val="5"/>
        </w:numPr>
      </w:pPr>
      <w:r>
        <w:t xml:space="preserve">Mat 27,46 </w:t>
      </w:r>
    </w:p>
    <w:p w14:paraId="4B87E6E6" w14:textId="77777777" w:rsidR="002727B7" w:rsidRDefault="002727B7" w:rsidP="002727B7">
      <w:pPr>
        <w:pStyle w:val="berschrift3"/>
        <w:rPr>
          <w:sz w:val="48"/>
          <w:szCs w:val="48"/>
          <w:lang w:eastAsia="de-DE"/>
        </w:rPr>
      </w:pPr>
      <w:r>
        <w:t>Der Sohn (Hebräer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35"/>
        <w:gridCol w:w="835"/>
      </w:tblGrid>
      <w:tr w:rsidR="002727B7" w14:paraId="15EF8C5F" w14:textId="77777777" w:rsidTr="004F54AC">
        <w:trPr>
          <w:tblCellSpacing w:w="15" w:type="dxa"/>
        </w:trPr>
        <w:tc>
          <w:tcPr>
            <w:tcW w:w="0" w:type="auto"/>
            <w:vAlign w:val="center"/>
            <w:hideMark/>
          </w:tcPr>
          <w:p w14:paraId="37B1D02F" w14:textId="77777777" w:rsidR="002727B7" w:rsidRDefault="002727B7" w:rsidP="004F54AC">
            <w:r>
              <w:t>Gesetzt zum Erben über alles</w:t>
            </w:r>
          </w:p>
        </w:tc>
        <w:tc>
          <w:tcPr>
            <w:tcW w:w="0" w:type="auto"/>
            <w:vAlign w:val="center"/>
            <w:hideMark/>
          </w:tcPr>
          <w:p w14:paraId="3B8C719E" w14:textId="77777777" w:rsidR="002727B7" w:rsidRDefault="002727B7" w:rsidP="004F54AC">
            <w:r>
              <w:t>Heb 1,2</w:t>
            </w:r>
          </w:p>
        </w:tc>
      </w:tr>
      <w:tr w:rsidR="002727B7" w14:paraId="1FA4E381" w14:textId="77777777" w:rsidTr="004F54AC">
        <w:trPr>
          <w:tblCellSpacing w:w="15" w:type="dxa"/>
        </w:trPr>
        <w:tc>
          <w:tcPr>
            <w:tcW w:w="0" w:type="auto"/>
            <w:vAlign w:val="center"/>
            <w:hideMark/>
          </w:tcPr>
          <w:p w14:paraId="21E8E76A" w14:textId="77777777" w:rsidR="002727B7" w:rsidRDefault="002727B7" w:rsidP="004F54AC">
            <w:r>
              <w:t>Durch ihn ist die Welt gemacht</w:t>
            </w:r>
          </w:p>
        </w:tc>
        <w:tc>
          <w:tcPr>
            <w:tcW w:w="0" w:type="auto"/>
            <w:vAlign w:val="center"/>
            <w:hideMark/>
          </w:tcPr>
          <w:p w14:paraId="7F028B3F" w14:textId="77777777" w:rsidR="002727B7" w:rsidRDefault="002727B7" w:rsidP="004F54AC">
            <w:r>
              <w:t>Heb 1,2</w:t>
            </w:r>
          </w:p>
        </w:tc>
      </w:tr>
      <w:tr w:rsidR="002727B7" w14:paraId="0B1EABE1" w14:textId="77777777" w:rsidTr="004F54AC">
        <w:trPr>
          <w:tblCellSpacing w:w="15" w:type="dxa"/>
        </w:trPr>
        <w:tc>
          <w:tcPr>
            <w:tcW w:w="0" w:type="auto"/>
            <w:vAlign w:val="center"/>
            <w:hideMark/>
          </w:tcPr>
          <w:p w14:paraId="13B889D5" w14:textId="77777777" w:rsidR="002727B7" w:rsidRDefault="002727B7" w:rsidP="004F54AC">
            <w:r>
              <w:t>Der Glanz seiner Herrlichkeit</w:t>
            </w:r>
          </w:p>
        </w:tc>
        <w:tc>
          <w:tcPr>
            <w:tcW w:w="0" w:type="auto"/>
            <w:vAlign w:val="center"/>
            <w:hideMark/>
          </w:tcPr>
          <w:p w14:paraId="298C6C2C" w14:textId="77777777" w:rsidR="002727B7" w:rsidRDefault="002727B7" w:rsidP="004F54AC">
            <w:r>
              <w:t>Heb 1,3</w:t>
            </w:r>
          </w:p>
        </w:tc>
      </w:tr>
      <w:tr w:rsidR="002727B7" w14:paraId="58BC5373" w14:textId="77777777" w:rsidTr="004F54AC">
        <w:trPr>
          <w:tblCellSpacing w:w="15" w:type="dxa"/>
        </w:trPr>
        <w:tc>
          <w:tcPr>
            <w:tcW w:w="0" w:type="auto"/>
            <w:vAlign w:val="center"/>
            <w:hideMark/>
          </w:tcPr>
          <w:p w14:paraId="32B48CB0" w14:textId="77777777" w:rsidR="002727B7" w:rsidRDefault="002727B7" w:rsidP="004F54AC">
            <w:r>
              <w:t>Ebenbild seines Wesen</w:t>
            </w:r>
          </w:p>
        </w:tc>
        <w:tc>
          <w:tcPr>
            <w:tcW w:w="0" w:type="auto"/>
            <w:vAlign w:val="center"/>
            <w:hideMark/>
          </w:tcPr>
          <w:p w14:paraId="53860D62" w14:textId="77777777" w:rsidR="002727B7" w:rsidRDefault="002727B7" w:rsidP="004F54AC">
            <w:r>
              <w:t>Heb 1,3</w:t>
            </w:r>
          </w:p>
        </w:tc>
      </w:tr>
      <w:tr w:rsidR="002727B7" w14:paraId="2190EDD6" w14:textId="77777777" w:rsidTr="004F54AC">
        <w:trPr>
          <w:tblCellSpacing w:w="15" w:type="dxa"/>
        </w:trPr>
        <w:tc>
          <w:tcPr>
            <w:tcW w:w="0" w:type="auto"/>
            <w:vAlign w:val="center"/>
            <w:hideMark/>
          </w:tcPr>
          <w:p w14:paraId="4BDA3D5E" w14:textId="77777777" w:rsidR="002727B7" w:rsidRDefault="002727B7" w:rsidP="004F54AC">
            <w:r>
              <w:t>Trägt alle Dinge durch sein Wort</w:t>
            </w:r>
          </w:p>
        </w:tc>
        <w:tc>
          <w:tcPr>
            <w:tcW w:w="0" w:type="auto"/>
            <w:vAlign w:val="center"/>
            <w:hideMark/>
          </w:tcPr>
          <w:p w14:paraId="0E7109C8" w14:textId="77777777" w:rsidR="002727B7" w:rsidRDefault="002727B7" w:rsidP="004F54AC">
            <w:r>
              <w:t>Heb 1,3</w:t>
            </w:r>
          </w:p>
        </w:tc>
      </w:tr>
      <w:tr w:rsidR="002727B7" w14:paraId="004CB859" w14:textId="77777777" w:rsidTr="004F54AC">
        <w:trPr>
          <w:tblCellSpacing w:w="15" w:type="dxa"/>
        </w:trPr>
        <w:tc>
          <w:tcPr>
            <w:tcW w:w="0" w:type="auto"/>
            <w:vAlign w:val="center"/>
            <w:hideMark/>
          </w:tcPr>
          <w:p w14:paraId="5000FCB7" w14:textId="77777777" w:rsidR="002727B7" w:rsidRDefault="002727B7" w:rsidP="004F54AC">
            <w:r>
              <w:t>Machte die Reinigung unserer Sünde</w:t>
            </w:r>
          </w:p>
        </w:tc>
        <w:tc>
          <w:tcPr>
            <w:tcW w:w="0" w:type="auto"/>
            <w:vAlign w:val="center"/>
            <w:hideMark/>
          </w:tcPr>
          <w:p w14:paraId="50EBC761" w14:textId="77777777" w:rsidR="002727B7" w:rsidRDefault="002727B7" w:rsidP="004F54AC">
            <w:r>
              <w:t>Heb 1,3</w:t>
            </w:r>
          </w:p>
        </w:tc>
      </w:tr>
      <w:tr w:rsidR="002727B7" w14:paraId="6DFF3C23" w14:textId="77777777" w:rsidTr="004F54AC">
        <w:trPr>
          <w:tblCellSpacing w:w="15" w:type="dxa"/>
        </w:trPr>
        <w:tc>
          <w:tcPr>
            <w:tcW w:w="0" w:type="auto"/>
            <w:vAlign w:val="center"/>
            <w:hideMark/>
          </w:tcPr>
          <w:p w14:paraId="1A48D539" w14:textId="77777777" w:rsidR="002727B7" w:rsidRDefault="002727B7" w:rsidP="004F54AC">
            <w:r>
              <w:t>Gesetzt zur Rechten der Majestät</w:t>
            </w:r>
          </w:p>
        </w:tc>
        <w:tc>
          <w:tcPr>
            <w:tcW w:w="0" w:type="auto"/>
            <w:vAlign w:val="center"/>
            <w:hideMark/>
          </w:tcPr>
          <w:p w14:paraId="7728A999" w14:textId="77777777" w:rsidR="002727B7" w:rsidRDefault="002727B7" w:rsidP="004F54AC">
            <w:r>
              <w:t>Heb 1,3</w:t>
            </w:r>
          </w:p>
        </w:tc>
      </w:tr>
      <w:tr w:rsidR="002727B7" w14:paraId="333CAAA9" w14:textId="77777777" w:rsidTr="004F54AC">
        <w:trPr>
          <w:tblCellSpacing w:w="15" w:type="dxa"/>
        </w:trPr>
        <w:tc>
          <w:tcPr>
            <w:tcW w:w="0" w:type="auto"/>
            <w:vAlign w:val="center"/>
            <w:hideMark/>
          </w:tcPr>
          <w:p w14:paraId="73B2E9CC" w14:textId="77777777" w:rsidR="002727B7" w:rsidRDefault="002727B7" w:rsidP="004F54AC">
            <w:r>
              <w:t>Besser geworden denn die Engel</w:t>
            </w:r>
          </w:p>
        </w:tc>
        <w:tc>
          <w:tcPr>
            <w:tcW w:w="0" w:type="auto"/>
            <w:vAlign w:val="center"/>
            <w:hideMark/>
          </w:tcPr>
          <w:p w14:paraId="31C02448" w14:textId="77777777" w:rsidR="002727B7" w:rsidRDefault="002727B7" w:rsidP="004F54AC">
            <w:r>
              <w:t>Heb 1,4</w:t>
            </w:r>
          </w:p>
        </w:tc>
      </w:tr>
      <w:tr w:rsidR="002727B7" w14:paraId="1639477E" w14:textId="77777777" w:rsidTr="004F54AC">
        <w:trPr>
          <w:tblCellSpacing w:w="15" w:type="dxa"/>
        </w:trPr>
        <w:tc>
          <w:tcPr>
            <w:tcW w:w="0" w:type="auto"/>
            <w:vAlign w:val="center"/>
            <w:hideMark/>
          </w:tcPr>
          <w:p w14:paraId="396BDA54" w14:textId="77777777" w:rsidR="002727B7" w:rsidRDefault="002727B7" w:rsidP="004F54AC">
            <w:r>
              <w:t>Ich sein Vater, er mein Sohn</w:t>
            </w:r>
          </w:p>
        </w:tc>
        <w:tc>
          <w:tcPr>
            <w:tcW w:w="0" w:type="auto"/>
            <w:vAlign w:val="center"/>
            <w:hideMark/>
          </w:tcPr>
          <w:p w14:paraId="79A3A68C" w14:textId="77777777" w:rsidR="002727B7" w:rsidRDefault="002727B7" w:rsidP="004F54AC">
            <w:r>
              <w:t>Heb 1,5</w:t>
            </w:r>
          </w:p>
        </w:tc>
      </w:tr>
    </w:tbl>
    <w:p w14:paraId="2F75F5B6" w14:textId="77777777" w:rsidR="002727B7" w:rsidRDefault="002727B7" w:rsidP="002727B7">
      <w:pPr>
        <w:pStyle w:val="berschrift3"/>
        <w:rPr>
          <w:sz w:val="48"/>
          <w:szCs w:val="48"/>
          <w:lang w:eastAsia="de-DE"/>
        </w:rPr>
      </w:pPr>
      <w:r>
        <w:t>Die Göttlichkeit Jesu</w:t>
      </w:r>
    </w:p>
    <w:p w14:paraId="5B600FDF" w14:textId="77777777" w:rsidR="002727B7" w:rsidRDefault="002727B7" w:rsidP="002727B7">
      <w:pPr>
        <w:pStyle w:val="berschrift4"/>
      </w:pPr>
      <w:r>
        <w:t>Jesus als Gott im Neuen Testament</w:t>
      </w:r>
    </w:p>
    <w:p w14:paraId="0F4DC62A" w14:textId="77777777" w:rsidR="002727B7" w:rsidRDefault="002727B7" w:rsidP="002727B7">
      <w:pPr>
        <w:pStyle w:val="StandardWeb"/>
      </w:pPr>
      <w:r>
        <w:rPr>
          <w:rStyle w:val="Fett"/>
        </w:rPr>
        <w:t>a. Reich Jesu</w:t>
      </w:r>
      <w:r>
        <w:t xml:space="preserve"> </w:t>
      </w:r>
    </w:p>
    <w:p w14:paraId="35B7FF2B" w14:textId="77777777" w:rsidR="002727B7" w:rsidRDefault="002727B7" w:rsidP="002727B7">
      <w:pPr>
        <w:pStyle w:val="level1"/>
        <w:numPr>
          <w:ilvl w:val="0"/>
          <w:numId w:val="6"/>
        </w:numPr>
      </w:pPr>
      <w:r>
        <w:t>Mat 13,41</w:t>
      </w:r>
    </w:p>
    <w:p w14:paraId="6EC4DA27" w14:textId="77777777" w:rsidR="002727B7" w:rsidRDefault="002727B7" w:rsidP="002727B7">
      <w:pPr>
        <w:pStyle w:val="StandardWeb"/>
      </w:pPr>
      <w:r>
        <w:rPr>
          <w:rStyle w:val="Fett"/>
        </w:rPr>
        <w:t xml:space="preserve">b. Geist verherrlicht Jesus </w:t>
      </w:r>
    </w:p>
    <w:p w14:paraId="10F1F997" w14:textId="77777777" w:rsidR="002727B7" w:rsidRDefault="002727B7" w:rsidP="002727B7">
      <w:pPr>
        <w:pStyle w:val="level1"/>
        <w:numPr>
          <w:ilvl w:val="0"/>
          <w:numId w:val="7"/>
        </w:numPr>
      </w:pPr>
      <w:r>
        <w:t>Joh 15,26</w:t>
      </w:r>
    </w:p>
    <w:p w14:paraId="2E00CD3B" w14:textId="77777777" w:rsidR="002727B7" w:rsidRDefault="002727B7" w:rsidP="002727B7">
      <w:pPr>
        <w:pStyle w:val="level1"/>
        <w:numPr>
          <w:ilvl w:val="0"/>
          <w:numId w:val="7"/>
        </w:numPr>
      </w:pPr>
      <w:r>
        <w:t>Joh 16,14</w:t>
      </w:r>
    </w:p>
    <w:p w14:paraId="6FCE0CD3" w14:textId="77777777" w:rsidR="002727B7" w:rsidRDefault="002727B7" w:rsidP="002727B7">
      <w:pPr>
        <w:pStyle w:val="StandardWeb"/>
      </w:pPr>
      <w:r>
        <w:rPr>
          <w:rStyle w:val="Fett"/>
        </w:rPr>
        <w:t xml:space="preserve">c. Jesus kennen heißt Gott kennen </w:t>
      </w:r>
    </w:p>
    <w:p w14:paraId="4ECEE3ED" w14:textId="77777777" w:rsidR="002727B7" w:rsidRDefault="002727B7" w:rsidP="002727B7">
      <w:pPr>
        <w:pStyle w:val="level1"/>
        <w:numPr>
          <w:ilvl w:val="0"/>
          <w:numId w:val="8"/>
        </w:numPr>
      </w:pPr>
      <w:r>
        <w:t>Joh 8,11</w:t>
      </w:r>
    </w:p>
    <w:p w14:paraId="720ADCE0" w14:textId="77777777" w:rsidR="002727B7" w:rsidRDefault="002727B7" w:rsidP="002727B7">
      <w:pPr>
        <w:pStyle w:val="level1"/>
        <w:numPr>
          <w:ilvl w:val="0"/>
          <w:numId w:val="8"/>
        </w:numPr>
      </w:pPr>
      <w:r>
        <w:t>Joh 14,7</w:t>
      </w:r>
    </w:p>
    <w:p w14:paraId="25C87F27" w14:textId="77777777" w:rsidR="002727B7" w:rsidRDefault="002727B7" w:rsidP="002727B7">
      <w:pPr>
        <w:pStyle w:val="StandardWeb"/>
      </w:pPr>
      <w:r>
        <w:rPr>
          <w:rStyle w:val="Fett"/>
        </w:rPr>
        <w:t xml:space="preserve">d. Jesus sehen heißt Gott sehen </w:t>
      </w:r>
    </w:p>
    <w:p w14:paraId="17C2C5B9" w14:textId="77777777" w:rsidR="002727B7" w:rsidRDefault="002727B7" w:rsidP="002727B7">
      <w:pPr>
        <w:pStyle w:val="level1"/>
        <w:numPr>
          <w:ilvl w:val="0"/>
          <w:numId w:val="9"/>
        </w:numPr>
      </w:pPr>
      <w:r>
        <w:t>Joh 12,45</w:t>
      </w:r>
    </w:p>
    <w:p w14:paraId="262819C8" w14:textId="77777777" w:rsidR="002727B7" w:rsidRDefault="002727B7" w:rsidP="002727B7">
      <w:pPr>
        <w:pStyle w:val="level1"/>
        <w:numPr>
          <w:ilvl w:val="0"/>
          <w:numId w:val="9"/>
        </w:numPr>
      </w:pPr>
      <w:r>
        <w:t>Joh 14,9</w:t>
      </w:r>
    </w:p>
    <w:p w14:paraId="6B71E3BF" w14:textId="77777777" w:rsidR="002727B7" w:rsidRDefault="002727B7" w:rsidP="002727B7">
      <w:pPr>
        <w:pStyle w:val="StandardWeb"/>
      </w:pPr>
      <w:r>
        <w:rPr>
          <w:rStyle w:val="Fett"/>
        </w:rPr>
        <w:t>e. Jesus glauben heißt Gott glauben</w:t>
      </w:r>
      <w:r>
        <w:t xml:space="preserve"> </w:t>
      </w:r>
    </w:p>
    <w:p w14:paraId="0B3B0B47" w14:textId="77777777" w:rsidR="002727B7" w:rsidRDefault="002727B7" w:rsidP="002727B7">
      <w:pPr>
        <w:pStyle w:val="level1"/>
        <w:numPr>
          <w:ilvl w:val="0"/>
          <w:numId w:val="10"/>
        </w:numPr>
      </w:pPr>
      <w:r>
        <w:t>Joh 12,44</w:t>
      </w:r>
    </w:p>
    <w:p w14:paraId="732C640D" w14:textId="77777777" w:rsidR="002727B7" w:rsidRDefault="002727B7" w:rsidP="002727B7">
      <w:pPr>
        <w:pStyle w:val="StandardWeb"/>
      </w:pPr>
      <w:r>
        <w:rPr>
          <w:rStyle w:val="Fett"/>
        </w:rPr>
        <w:t xml:space="preserve">f. Jesus aufnehmen heißt Gott aufnehmen </w:t>
      </w:r>
    </w:p>
    <w:p w14:paraId="09074EF2" w14:textId="77777777" w:rsidR="002727B7" w:rsidRDefault="002727B7" w:rsidP="002727B7">
      <w:pPr>
        <w:pStyle w:val="level1"/>
        <w:numPr>
          <w:ilvl w:val="0"/>
          <w:numId w:val="11"/>
        </w:numPr>
      </w:pPr>
      <w:r>
        <w:t>Mk. 9,37</w:t>
      </w:r>
    </w:p>
    <w:p w14:paraId="786C5614" w14:textId="77777777" w:rsidR="002727B7" w:rsidRDefault="002727B7" w:rsidP="002727B7">
      <w:pPr>
        <w:pStyle w:val="StandardWeb"/>
      </w:pPr>
      <w:r>
        <w:rPr>
          <w:rStyle w:val="Fett"/>
        </w:rPr>
        <w:t xml:space="preserve">g. Jesus hassen heißt Gott hassen </w:t>
      </w:r>
    </w:p>
    <w:p w14:paraId="6F2F37FF" w14:textId="77777777" w:rsidR="002727B7" w:rsidRDefault="002727B7" w:rsidP="002727B7">
      <w:pPr>
        <w:pStyle w:val="level1"/>
        <w:numPr>
          <w:ilvl w:val="0"/>
          <w:numId w:val="12"/>
        </w:numPr>
      </w:pPr>
      <w:r>
        <w:t>Joh 15,23</w:t>
      </w:r>
    </w:p>
    <w:p w14:paraId="01841FDC" w14:textId="77777777" w:rsidR="002727B7" w:rsidRDefault="002727B7" w:rsidP="002727B7">
      <w:pPr>
        <w:pStyle w:val="StandardWeb"/>
      </w:pPr>
      <w:r>
        <w:rPr>
          <w:rStyle w:val="Fett"/>
        </w:rPr>
        <w:t xml:space="preserve">h. Jesus ehren heißt Gott ehren </w:t>
      </w:r>
    </w:p>
    <w:p w14:paraId="44C6F5E4" w14:textId="77777777" w:rsidR="002727B7" w:rsidRDefault="002727B7" w:rsidP="002727B7">
      <w:pPr>
        <w:pStyle w:val="level1"/>
        <w:numPr>
          <w:ilvl w:val="0"/>
          <w:numId w:val="13"/>
        </w:numPr>
      </w:pPr>
      <w:r>
        <w:t>Joh 5,23</w:t>
      </w:r>
    </w:p>
    <w:p w14:paraId="1FD403CC" w14:textId="77777777" w:rsidR="002727B7" w:rsidRDefault="002727B7" w:rsidP="002727B7">
      <w:pPr>
        <w:pStyle w:val="StandardWeb"/>
      </w:pPr>
      <w:r>
        <w:rPr>
          <w:rStyle w:val="Fett"/>
        </w:rPr>
        <w:t xml:space="preserve">i. Thomas nennt Jesus Gott </w:t>
      </w:r>
    </w:p>
    <w:p w14:paraId="23A2717E" w14:textId="77777777" w:rsidR="002727B7" w:rsidRDefault="002727B7" w:rsidP="002727B7">
      <w:pPr>
        <w:pStyle w:val="level1"/>
        <w:numPr>
          <w:ilvl w:val="0"/>
          <w:numId w:val="14"/>
        </w:numPr>
      </w:pPr>
      <w:r>
        <w:t>Joh 20,28</w:t>
      </w:r>
    </w:p>
    <w:p w14:paraId="29E8B415" w14:textId="77777777" w:rsidR="002727B7" w:rsidRDefault="002727B7" w:rsidP="002727B7">
      <w:pPr>
        <w:pStyle w:val="StandardWeb"/>
      </w:pPr>
      <w:r>
        <w:rPr>
          <w:rStyle w:val="Fett"/>
        </w:rPr>
        <w:t xml:space="preserve">j. Jesus vergibt Sünden </w:t>
      </w:r>
    </w:p>
    <w:p w14:paraId="5F516424" w14:textId="77777777" w:rsidR="002727B7" w:rsidRDefault="002727B7" w:rsidP="002727B7">
      <w:pPr>
        <w:pStyle w:val="level1"/>
        <w:numPr>
          <w:ilvl w:val="0"/>
          <w:numId w:val="15"/>
        </w:numPr>
      </w:pPr>
      <w:r>
        <w:t>Mk. 2,6</w:t>
      </w:r>
    </w:p>
    <w:p w14:paraId="507BA31A" w14:textId="77777777" w:rsidR="002727B7" w:rsidRDefault="002727B7" w:rsidP="002727B7">
      <w:pPr>
        <w:pStyle w:val="level1"/>
        <w:numPr>
          <w:ilvl w:val="0"/>
          <w:numId w:val="15"/>
        </w:numPr>
      </w:pPr>
      <w:r>
        <w:t>Luk 7,48</w:t>
      </w:r>
    </w:p>
    <w:p w14:paraId="5E6CD7DF" w14:textId="77777777" w:rsidR="002727B7" w:rsidRDefault="002727B7" w:rsidP="002727B7">
      <w:pPr>
        <w:pStyle w:val="berschrift3"/>
        <w:rPr>
          <w:sz w:val="48"/>
          <w:szCs w:val="48"/>
          <w:lang w:eastAsia="de-DE"/>
        </w:rPr>
      </w:pPr>
      <w:r>
        <w:t>Du bist Christus, der Sohn des lebendigen Gottes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94"/>
        <w:gridCol w:w="1189"/>
      </w:tblGrid>
      <w:tr w:rsidR="002727B7" w14:paraId="18AEA62B" w14:textId="77777777" w:rsidTr="00001AEC">
        <w:trPr>
          <w:tblCellSpacing w:w="15" w:type="dxa"/>
        </w:trPr>
        <w:tc>
          <w:tcPr>
            <w:tcW w:w="0" w:type="auto"/>
            <w:vAlign w:val="center"/>
            <w:hideMark/>
          </w:tcPr>
          <w:p w14:paraId="10A28159" w14:textId="77777777" w:rsidR="002727B7" w:rsidRDefault="002727B7" w:rsidP="00001AEC">
            <w:r>
              <w:t>Der Sohn</w:t>
            </w:r>
          </w:p>
        </w:tc>
        <w:tc>
          <w:tcPr>
            <w:tcW w:w="0" w:type="auto"/>
            <w:vAlign w:val="center"/>
            <w:hideMark/>
          </w:tcPr>
          <w:p w14:paraId="4548E60F" w14:textId="53C89EDB" w:rsidR="002727B7" w:rsidRDefault="002727B7" w:rsidP="00001AEC">
            <w:r>
              <w:t>1. Joh. 4,14</w:t>
            </w:r>
          </w:p>
        </w:tc>
      </w:tr>
      <w:tr w:rsidR="002727B7" w14:paraId="6CCD9D27" w14:textId="77777777" w:rsidTr="00001AEC">
        <w:trPr>
          <w:tblCellSpacing w:w="15" w:type="dxa"/>
        </w:trPr>
        <w:tc>
          <w:tcPr>
            <w:tcW w:w="0" w:type="auto"/>
            <w:vAlign w:val="center"/>
            <w:hideMark/>
          </w:tcPr>
          <w:p w14:paraId="7F29757E" w14:textId="77777777" w:rsidR="002727B7" w:rsidRDefault="002727B7" w:rsidP="00001AEC">
            <w:r>
              <w:t>Der Sohn Gottes</w:t>
            </w:r>
          </w:p>
        </w:tc>
        <w:tc>
          <w:tcPr>
            <w:tcW w:w="0" w:type="auto"/>
            <w:vAlign w:val="center"/>
            <w:hideMark/>
          </w:tcPr>
          <w:p w14:paraId="748D539D" w14:textId="77777777" w:rsidR="002727B7" w:rsidRDefault="002727B7" w:rsidP="00001AEC">
            <w:r>
              <w:t>Joh 1,34</w:t>
            </w:r>
          </w:p>
        </w:tc>
      </w:tr>
      <w:tr w:rsidR="002727B7" w14:paraId="1CEA2653" w14:textId="77777777" w:rsidTr="00001AEC">
        <w:trPr>
          <w:tblCellSpacing w:w="15" w:type="dxa"/>
        </w:trPr>
        <w:tc>
          <w:tcPr>
            <w:tcW w:w="0" w:type="auto"/>
            <w:vAlign w:val="center"/>
            <w:hideMark/>
          </w:tcPr>
          <w:p w14:paraId="2712C965" w14:textId="77777777" w:rsidR="002727B7" w:rsidRDefault="002727B7" w:rsidP="00001AEC">
            <w:r>
              <w:t>Der Sohn des lebendigen Gottes</w:t>
            </w:r>
          </w:p>
        </w:tc>
        <w:tc>
          <w:tcPr>
            <w:tcW w:w="0" w:type="auto"/>
            <w:vAlign w:val="center"/>
            <w:hideMark/>
          </w:tcPr>
          <w:p w14:paraId="16C4F4A5" w14:textId="77777777" w:rsidR="002727B7" w:rsidRDefault="002727B7" w:rsidP="00001AEC">
            <w:r>
              <w:t>Mat 16,16</w:t>
            </w:r>
          </w:p>
        </w:tc>
      </w:tr>
      <w:tr w:rsidR="002727B7" w14:paraId="3BB79343" w14:textId="77777777" w:rsidTr="00001AEC">
        <w:trPr>
          <w:tblCellSpacing w:w="15" w:type="dxa"/>
        </w:trPr>
        <w:tc>
          <w:tcPr>
            <w:tcW w:w="0" w:type="auto"/>
            <w:vAlign w:val="center"/>
            <w:hideMark/>
          </w:tcPr>
          <w:p w14:paraId="5DCD0376" w14:textId="77777777" w:rsidR="002727B7" w:rsidRDefault="002727B7" w:rsidP="00001AEC">
            <w:r>
              <w:t>Der eingeborene Sohn</w:t>
            </w:r>
          </w:p>
        </w:tc>
        <w:tc>
          <w:tcPr>
            <w:tcW w:w="0" w:type="auto"/>
            <w:vAlign w:val="center"/>
            <w:hideMark/>
          </w:tcPr>
          <w:p w14:paraId="1D0AA062" w14:textId="77777777" w:rsidR="002727B7" w:rsidRDefault="002727B7" w:rsidP="00001AEC">
            <w:r>
              <w:t>Joh 3,16</w:t>
            </w:r>
          </w:p>
        </w:tc>
      </w:tr>
      <w:tr w:rsidR="002727B7" w14:paraId="210A16CA" w14:textId="77777777" w:rsidTr="00001AEC">
        <w:trPr>
          <w:tblCellSpacing w:w="15" w:type="dxa"/>
        </w:trPr>
        <w:tc>
          <w:tcPr>
            <w:tcW w:w="0" w:type="auto"/>
            <w:vAlign w:val="center"/>
            <w:hideMark/>
          </w:tcPr>
          <w:p w14:paraId="0C994C02" w14:textId="77777777" w:rsidR="002727B7" w:rsidRDefault="002727B7" w:rsidP="00001AEC">
            <w:r>
              <w:t>Der eingeborene Sohn Gottes</w:t>
            </w:r>
          </w:p>
        </w:tc>
        <w:tc>
          <w:tcPr>
            <w:tcW w:w="0" w:type="auto"/>
            <w:vAlign w:val="center"/>
            <w:hideMark/>
          </w:tcPr>
          <w:p w14:paraId="700593F5" w14:textId="77777777" w:rsidR="002727B7" w:rsidRDefault="002727B7" w:rsidP="00001AEC">
            <w:r>
              <w:t>Joh 3,18</w:t>
            </w:r>
          </w:p>
        </w:tc>
      </w:tr>
      <w:tr w:rsidR="002727B7" w14:paraId="7E25368F" w14:textId="77777777" w:rsidTr="00001AEC">
        <w:trPr>
          <w:tblCellSpacing w:w="15" w:type="dxa"/>
        </w:trPr>
        <w:tc>
          <w:tcPr>
            <w:tcW w:w="0" w:type="auto"/>
            <w:vAlign w:val="center"/>
            <w:hideMark/>
          </w:tcPr>
          <w:p w14:paraId="1B1915BB" w14:textId="77777777" w:rsidR="002727B7" w:rsidRDefault="002727B7" w:rsidP="00001AEC">
            <w:r>
              <w:t>Der Sohn des Vaters</w:t>
            </w:r>
          </w:p>
        </w:tc>
        <w:tc>
          <w:tcPr>
            <w:tcW w:w="0" w:type="auto"/>
            <w:vAlign w:val="center"/>
            <w:hideMark/>
          </w:tcPr>
          <w:p w14:paraId="2C637250" w14:textId="77777777" w:rsidR="002727B7" w:rsidRDefault="002727B7" w:rsidP="00001AEC">
            <w:r>
              <w:t>2. Joh. 1,3</w:t>
            </w:r>
          </w:p>
        </w:tc>
      </w:tr>
      <w:tr w:rsidR="002727B7" w14:paraId="72DDBC34" w14:textId="77777777" w:rsidTr="00001AEC">
        <w:trPr>
          <w:tblCellSpacing w:w="15" w:type="dxa"/>
        </w:trPr>
        <w:tc>
          <w:tcPr>
            <w:tcW w:w="0" w:type="auto"/>
            <w:vAlign w:val="center"/>
            <w:hideMark/>
          </w:tcPr>
          <w:p w14:paraId="74AB016F" w14:textId="77777777" w:rsidR="002727B7" w:rsidRDefault="002727B7" w:rsidP="00001AEC">
            <w:r>
              <w:t>Der eingeborene Sohn vom Vater</w:t>
            </w:r>
          </w:p>
        </w:tc>
        <w:tc>
          <w:tcPr>
            <w:tcW w:w="0" w:type="auto"/>
            <w:vAlign w:val="center"/>
            <w:hideMark/>
          </w:tcPr>
          <w:p w14:paraId="5F62F855" w14:textId="77777777" w:rsidR="002727B7" w:rsidRDefault="002727B7" w:rsidP="00001AEC">
            <w:r>
              <w:t>Joh 1,14</w:t>
            </w:r>
          </w:p>
        </w:tc>
      </w:tr>
      <w:tr w:rsidR="002727B7" w14:paraId="3857896F" w14:textId="77777777" w:rsidTr="00001AEC">
        <w:trPr>
          <w:tblCellSpacing w:w="15" w:type="dxa"/>
        </w:trPr>
        <w:tc>
          <w:tcPr>
            <w:tcW w:w="0" w:type="auto"/>
            <w:vAlign w:val="center"/>
            <w:hideMark/>
          </w:tcPr>
          <w:p w14:paraId="3F8A033D" w14:textId="77777777" w:rsidR="002727B7" w:rsidRDefault="002727B7" w:rsidP="00001AEC">
            <w:r>
              <w:t>Der eingeborene Sohn in des Vaters Schoß</w:t>
            </w:r>
          </w:p>
        </w:tc>
        <w:tc>
          <w:tcPr>
            <w:tcW w:w="0" w:type="auto"/>
            <w:vAlign w:val="center"/>
            <w:hideMark/>
          </w:tcPr>
          <w:p w14:paraId="2CAB07D0" w14:textId="77777777" w:rsidR="002727B7" w:rsidRDefault="002727B7" w:rsidP="00001AEC">
            <w:r>
              <w:t>Joh 1,18</w:t>
            </w:r>
          </w:p>
        </w:tc>
      </w:tr>
      <w:tr w:rsidR="002727B7" w14:paraId="7EDF62C0" w14:textId="77777777" w:rsidTr="00001AEC">
        <w:trPr>
          <w:tblCellSpacing w:w="15" w:type="dxa"/>
        </w:trPr>
        <w:tc>
          <w:tcPr>
            <w:tcW w:w="0" w:type="auto"/>
            <w:vAlign w:val="center"/>
            <w:hideMark/>
          </w:tcPr>
          <w:p w14:paraId="11403D1F" w14:textId="77777777" w:rsidR="002727B7" w:rsidRDefault="002727B7" w:rsidP="00001AEC">
            <w:r>
              <w:t>Der Erstgeborene vor aller Kreatur</w:t>
            </w:r>
          </w:p>
        </w:tc>
        <w:tc>
          <w:tcPr>
            <w:tcW w:w="0" w:type="auto"/>
            <w:vAlign w:val="center"/>
            <w:hideMark/>
          </w:tcPr>
          <w:p w14:paraId="687580E9" w14:textId="77777777" w:rsidR="002727B7" w:rsidRDefault="002727B7" w:rsidP="00001AEC">
            <w:r>
              <w:t>Kol 1,15</w:t>
            </w:r>
          </w:p>
        </w:tc>
      </w:tr>
      <w:tr w:rsidR="002727B7" w14:paraId="34B2C3AF" w14:textId="77777777" w:rsidTr="00001AEC">
        <w:trPr>
          <w:tblCellSpacing w:w="15" w:type="dxa"/>
        </w:trPr>
        <w:tc>
          <w:tcPr>
            <w:tcW w:w="0" w:type="auto"/>
            <w:vAlign w:val="center"/>
            <w:hideMark/>
          </w:tcPr>
          <w:p w14:paraId="5ADC6678" w14:textId="77777777" w:rsidR="002727B7" w:rsidRDefault="002727B7" w:rsidP="00001AEC">
            <w:r>
              <w:t>Sein eigener Sohn</w:t>
            </w:r>
          </w:p>
        </w:tc>
        <w:tc>
          <w:tcPr>
            <w:tcW w:w="0" w:type="auto"/>
            <w:vAlign w:val="center"/>
            <w:hideMark/>
          </w:tcPr>
          <w:p w14:paraId="5453FA36" w14:textId="77777777" w:rsidR="002727B7" w:rsidRDefault="002727B7" w:rsidP="00001AEC">
            <w:r>
              <w:t>Röm 8,32</w:t>
            </w:r>
          </w:p>
        </w:tc>
      </w:tr>
      <w:tr w:rsidR="002727B7" w14:paraId="25B2657F" w14:textId="77777777" w:rsidTr="00001AEC">
        <w:trPr>
          <w:tblCellSpacing w:w="15" w:type="dxa"/>
        </w:trPr>
        <w:tc>
          <w:tcPr>
            <w:tcW w:w="0" w:type="auto"/>
            <w:vAlign w:val="center"/>
            <w:hideMark/>
          </w:tcPr>
          <w:p w14:paraId="4909D0CA" w14:textId="77777777" w:rsidR="002727B7" w:rsidRDefault="002727B7" w:rsidP="00001AEC">
            <w:r>
              <w:t>Ein Sohn gegeben</w:t>
            </w:r>
          </w:p>
        </w:tc>
        <w:tc>
          <w:tcPr>
            <w:tcW w:w="0" w:type="auto"/>
            <w:vAlign w:val="center"/>
            <w:hideMark/>
          </w:tcPr>
          <w:p w14:paraId="189BA269" w14:textId="77777777" w:rsidR="002727B7" w:rsidRDefault="002727B7" w:rsidP="00001AEC">
            <w:r>
              <w:t>Jes 9,6</w:t>
            </w:r>
          </w:p>
        </w:tc>
      </w:tr>
      <w:tr w:rsidR="002727B7" w14:paraId="491E6F22" w14:textId="77777777" w:rsidTr="00001AEC">
        <w:trPr>
          <w:tblCellSpacing w:w="15" w:type="dxa"/>
        </w:trPr>
        <w:tc>
          <w:tcPr>
            <w:tcW w:w="0" w:type="auto"/>
            <w:vAlign w:val="center"/>
            <w:hideMark/>
          </w:tcPr>
          <w:p w14:paraId="47EC7A53" w14:textId="77777777" w:rsidR="002727B7" w:rsidRDefault="002727B7" w:rsidP="00001AEC">
            <w:r>
              <w:t>Der einzige Sohn, der war ihm lieb</w:t>
            </w:r>
          </w:p>
        </w:tc>
        <w:tc>
          <w:tcPr>
            <w:tcW w:w="0" w:type="auto"/>
            <w:vAlign w:val="center"/>
            <w:hideMark/>
          </w:tcPr>
          <w:p w14:paraId="561D9D0A" w14:textId="77777777" w:rsidR="002727B7" w:rsidRDefault="002727B7" w:rsidP="00001AEC">
            <w:r>
              <w:t>Mk. 12,6</w:t>
            </w:r>
          </w:p>
        </w:tc>
      </w:tr>
      <w:tr w:rsidR="002727B7" w14:paraId="03CFA23C" w14:textId="77777777" w:rsidTr="00001AEC">
        <w:trPr>
          <w:tblCellSpacing w:w="15" w:type="dxa"/>
        </w:trPr>
        <w:tc>
          <w:tcPr>
            <w:tcW w:w="0" w:type="auto"/>
            <w:vAlign w:val="center"/>
            <w:hideMark/>
          </w:tcPr>
          <w:p w14:paraId="2F9A57C6" w14:textId="77777777" w:rsidR="002727B7" w:rsidRDefault="002727B7" w:rsidP="00001AEC">
            <w:r>
              <w:t>Mein Sohn</w:t>
            </w:r>
          </w:p>
        </w:tc>
        <w:tc>
          <w:tcPr>
            <w:tcW w:w="0" w:type="auto"/>
            <w:vAlign w:val="center"/>
            <w:hideMark/>
          </w:tcPr>
          <w:p w14:paraId="4F261A66" w14:textId="77777777" w:rsidR="002727B7" w:rsidRDefault="002727B7" w:rsidP="00001AEC">
            <w:r>
              <w:t>Ps. 2,7</w:t>
            </w:r>
          </w:p>
        </w:tc>
      </w:tr>
      <w:tr w:rsidR="002727B7" w14:paraId="555CD02A" w14:textId="77777777" w:rsidTr="00001AEC">
        <w:trPr>
          <w:tblCellSpacing w:w="15" w:type="dxa"/>
        </w:trPr>
        <w:tc>
          <w:tcPr>
            <w:tcW w:w="0" w:type="auto"/>
            <w:vAlign w:val="center"/>
            <w:hideMark/>
          </w:tcPr>
          <w:p w14:paraId="4F8F8FD8" w14:textId="77777777" w:rsidR="002727B7" w:rsidRDefault="002727B7" w:rsidP="00001AEC">
            <w:r>
              <w:t>Mein lieber Sohn</w:t>
            </w:r>
          </w:p>
        </w:tc>
        <w:tc>
          <w:tcPr>
            <w:tcW w:w="0" w:type="auto"/>
            <w:vAlign w:val="center"/>
            <w:hideMark/>
          </w:tcPr>
          <w:p w14:paraId="518E2636" w14:textId="77777777" w:rsidR="002727B7" w:rsidRDefault="002727B7" w:rsidP="00001AEC">
            <w:r>
              <w:t>Kol 1,13</w:t>
            </w:r>
          </w:p>
        </w:tc>
      </w:tr>
      <w:tr w:rsidR="002727B7" w14:paraId="1F793E1B" w14:textId="77777777" w:rsidTr="00001AEC">
        <w:trPr>
          <w:tblCellSpacing w:w="15" w:type="dxa"/>
        </w:trPr>
        <w:tc>
          <w:tcPr>
            <w:tcW w:w="0" w:type="auto"/>
            <w:vAlign w:val="center"/>
            <w:hideMark/>
          </w:tcPr>
          <w:p w14:paraId="64AAC056" w14:textId="77777777" w:rsidR="002727B7" w:rsidRDefault="002727B7" w:rsidP="00001AEC">
            <w:r>
              <w:t>Sohn des Höchsten</w:t>
            </w:r>
          </w:p>
        </w:tc>
        <w:tc>
          <w:tcPr>
            <w:tcW w:w="0" w:type="auto"/>
            <w:vAlign w:val="center"/>
            <w:hideMark/>
          </w:tcPr>
          <w:p w14:paraId="05A17E5C" w14:textId="77777777" w:rsidR="002727B7" w:rsidRDefault="002727B7" w:rsidP="00001AEC">
            <w:r>
              <w:t>Luk 1,32</w:t>
            </w:r>
          </w:p>
        </w:tc>
      </w:tr>
      <w:tr w:rsidR="002727B7" w14:paraId="484D2D1D" w14:textId="77777777" w:rsidTr="00001AEC">
        <w:trPr>
          <w:tblCellSpacing w:w="15" w:type="dxa"/>
        </w:trPr>
        <w:tc>
          <w:tcPr>
            <w:tcW w:w="0" w:type="auto"/>
            <w:vAlign w:val="center"/>
            <w:hideMark/>
          </w:tcPr>
          <w:p w14:paraId="09504B82" w14:textId="77777777" w:rsidR="002727B7" w:rsidRDefault="002727B7" w:rsidP="00001AEC">
            <w:r>
              <w:t>Sohn des Hochgelobten</w:t>
            </w:r>
          </w:p>
        </w:tc>
        <w:tc>
          <w:tcPr>
            <w:tcW w:w="0" w:type="auto"/>
            <w:vAlign w:val="center"/>
            <w:hideMark/>
          </w:tcPr>
          <w:p w14:paraId="686D6875" w14:textId="77777777" w:rsidR="002727B7" w:rsidRDefault="002727B7" w:rsidP="00001AEC">
            <w:r>
              <w:t>Mk. 14,61</w:t>
            </w:r>
          </w:p>
        </w:tc>
      </w:tr>
    </w:tbl>
    <w:p w14:paraId="3E87116B" w14:textId="77777777" w:rsidR="002727B7" w:rsidRDefault="002727B7" w:rsidP="002727B7">
      <w:pPr>
        <w:pStyle w:val="berschrift3"/>
        <w:rPr>
          <w:sz w:val="48"/>
          <w:szCs w:val="48"/>
          <w:lang w:eastAsia="de-DE"/>
        </w:rPr>
      </w:pPr>
      <w:r>
        <w:t>Ich bin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34"/>
        <w:gridCol w:w="1009"/>
      </w:tblGrid>
      <w:tr w:rsidR="002727B7" w14:paraId="26A4CEBE" w14:textId="77777777" w:rsidTr="0081431A">
        <w:trPr>
          <w:tblCellSpacing w:w="15" w:type="dxa"/>
        </w:trPr>
        <w:tc>
          <w:tcPr>
            <w:tcW w:w="0" w:type="auto"/>
            <w:vAlign w:val="center"/>
            <w:hideMark/>
          </w:tcPr>
          <w:p w14:paraId="5EB40E5C" w14:textId="77777777" w:rsidR="002727B7" w:rsidRDefault="002727B7" w:rsidP="0081431A">
            <w:r>
              <w:t>Ich bin das Brot des Lebens</w:t>
            </w:r>
          </w:p>
        </w:tc>
        <w:tc>
          <w:tcPr>
            <w:tcW w:w="0" w:type="auto"/>
            <w:vAlign w:val="center"/>
            <w:hideMark/>
          </w:tcPr>
          <w:p w14:paraId="3C97CD1E" w14:textId="77777777" w:rsidR="002727B7" w:rsidRDefault="002727B7" w:rsidP="0081431A">
            <w:r>
              <w:t>Joh 6,55</w:t>
            </w:r>
          </w:p>
        </w:tc>
      </w:tr>
      <w:tr w:rsidR="002727B7" w14:paraId="121B742F" w14:textId="77777777" w:rsidTr="0081431A">
        <w:trPr>
          <w:tblCellSpacing w:w="15" w:type="dxa"/>
        </w:trPr>
        <w:tc>
          <w:tcPr>
            <w:tcW w:w="0" w:type="auto"/>
            <w:vAlign w:val="center"/>
            <w:hideMark/>
          </w:tcPr>
          <w:p w14:paraId="1B9C1682" w14:textId="77777777" w:rsidR="002727B7" w:rsidRDefault="002727B7" w:rsidP="0081431A">
            <w:r>
              <w:t>Ich bin das Licht der Welt</w:t>
            </w:r>
          </w:p>
        </w:tc>
        <w:tc>
          <w:tcPr>
            <w:tcW w:w="0" w:type="auto"/>
            <w:vAlign w:val="center"/>
            <w:hideMark/>
          </w:tcPr>
          <w:p w14:paraId="4E1837A4" w14:textId="77777777" w:rsidR="002727B7" w:rsidRDefault="002727B7" w:rsidP="0081431A">
            <w:r>
              <w:t>Joh 8,12</w:t>
            </w:r>
          </w:p>
        </w:tc>
      </w:tr>
      <w:tr w:rsidR="002727B7" w14:paraId="34480D86" w14:textId="77777777" w:rsidTr="0081431A">
        <w:trPr>
          <w:tblCellSpacing w:w="15" w:type="dxa"/>
        </w:trPr>
        <w:tc>
          <w:tcPr>
            <w:tcW w:w="0" w:type="auto"/>
            <w:vAlign w:val="center"/>
            <w:hideMark/>
          </w:tcPr>
          <w:p w14:paraId="4244EE3D" w14:textId="77777777" w:rsidR="002727B7" w:rsidRDefault="002727B7" w:rsidP="0081431A">
            <w:r>
              <w:t>Ich bin die Tür zu den Schafen</w:t>
            </w:r>
          </w:p>
        </w:tc>
        <w:tc>
          <w:tcPr>
            <w:tcW w:w="0" w:type="auto"/>
            <w:vAlign w:val="center"/>
            <w:hideMark/>
          </w:tcPr>
          <w:p w14:paraId="697478B8" w14:textId="77777777" w:rsidR="002727B7" w:rsidRDefault="002727B7" w:rsidP="0081431A">
            <w:r>
              <w:t>Joh 10,7</w:t>
            </w:r>
          </w:p>
        </w:tc>
      </w:tr>
      <w:tr w:rsidR="002727B7" w14:paraId="34A802F2" w14:textId="77777777" w:rsidTr="0081431A">
        <w:trPr>
          <w:tblCellSpacing w:w="15" w:type="dxa"/>
        </w:trPr>
        <w:tc>
          <w:tcPr>
            <w:tcW w:w="0" w:type="auto"/>
            <w:vAlign w:val="center"/>
            <w:hideMark/>
          </w:tcPr>
          <w:p w14:paraId="4B3BAFFC" w14:textId="77777777" w:rsidR="002727B7" w:rsidRDefault="002727B7" w:rsidP="0081431A">
            <w:r>
              <w:t>Ich bin der gute Hirte</w:t>
            </w:r>
          </w:p>
        </w:tc>
        <w:tc>
          <w:tcPr>
            <w:tcW w:w="0" w:type="auto"/>
            <w:vAlign w:val="center"/>
            <w:hideMark/>
          </w:tcPr>
          <w:p w14:paraId="4BDB3C60" w14:textId="77777777" w:rsidR="002727B7" w:rsidRDefault="002727B7" w:rsidP="0081431A">
            <w:r>
              <w:t>Joh 10,11</w:t>
            </w:r>
          </w:p>
        </w:tc>
      </w:tr>
      <w:tr w:rsidR="002727B7" w14:paraId="69253F8F" w14:textId="77777777" w:rsidTr="0081431A">
        <w:trPr>
          <w:tblCellSpacing w:w="15" w:type="dxa"/>
        </w:trPr>
        <w:tc>
          <w:tcPr>
            <w:tcW w:w="0" w:type="auto"/>
            <w:vAlign w:val="center"/>
            <w:hideMark/>
          </w:tcPr>
          <w:p w14:paraId="2C85D01D" w14:textId="77777777" w:rsidR="002727B7" w:rsidRDefault="002727B7" w:rsidP="0081431A">
            <w:r>
              <w:t>Ich bin die Auferstehung</w:t>
            </w:r>
          </w:p>
        </w:tc>
        <w:tc>
          <w:tcPr>
            <w:tcW w:w="0" w:type="auto"/>
            <w:vAlign w:val="center"/>
            <w:hideMark/>
          </w:tcPr>
          <w:p w14:paraId="248DA5FA" w14:textId="77777777" w:rsidR="002727B7" w:rsidRDefault="002727B7" w:rsidP="0081431A">
            <w:r>
              <w:t>Joh 11,25</w:t>
            </w:r>
          </w:p>
        </w:tc>
      </w:tr>
      <w:tr w:rsidR="002727B7" w14:paraId="2D25C63A" w14:textId="77777777" w:rsidTr="0081431A">
        <w:trPr>
          <w:tblCellSpacing w:w="15" w:type="dxa"/>
        </w:trPr>
        <w:tc>
          <w:tcPr>
            <w:tcW w:w="0" w:type="auto"/>
            <w:vAlign w:val="center"/>
            <w:hideMark/>
          </w:tcPr>
          <w:p w14:paraId="550445B0" w14:textId="77777777" w:rsidR="002727B7" w:rsidRDefault="002727B7" w:rsidP="0081431A">
            <w:r>
              <w:t>Ich bin der Weg</w:t>
            </w:r>
          </w:p>
        </w:tc>
        <w:tc>
          <w:tcPr>
            <w:tcW w:w="0" w:type="auto"/>
            <w:vAlign w:val="center"/>
            <w:hideMark/>
          </w:tcPr>
          <w:p w14:paraId="1FF24AA1" w14:textId="77777777" w:rsidR="002727B7" w:rsidRDefault="002727B7" w:rsidP="0081431A">
            <w:r>
              <w:t>Joh 14,6</w:t>
            </w:r>
          </w:p>
        </w:tc>
      </w:tr>
      <w:tr w:rsidR="002727B7" w14:paraId="0857BD6E" w14:textId="77777777" w:rsidTr="0081431A">
        <w:trPr>
          <w:tblCellSpacing w:w="15" w:type="dxa"/>
        </w:trPr>
        <w:tc>
          <w:tcPr>
            <w:tcW w:w="0" w:type="auto"/>
            <w:vAlign w:val="center"/>
            <w:hideMark/>
          </w:tcPr>
          <w:p w14:paraId="1D325A57" w14:textId="77777777" w:rsidR="002727B7" w:rsidRDefault="002727B7" w:rsidP="0081431A">
            <w:r>
              <w:t>Ich bin die Wahrheit</w:t>
            </w:r>
          </w:p>
        </w:tc>
        <w:tc>
          <w:tcPr>
            <w:tcW w:w="0" w:type="auto"/>
            <w:vAlign w:val="center"/>
            <w:hideMark/>
          </w:tcPr>
          <w:p w14:paraId="2FC08915" w14:textId="77777777" w:rsidR="002727B7" w:rsidRDefault="002727B7" w:rsidP="0081431A">
            <w:r>
              <w:t>Joh 14,6</w:t>
            </w:r>
          </w:p>
        </w:tc>
      </w:tr>
      <w:tr w:rsidR="002727B7" w14:paraId="6A445EE2" w14:textId="77777777" w:rsidTr="0081431A">
        <w:trPr>
          <w:tblCellSpacing w:w="15" w:type="dxa"/>
        </w:trPr>
        <w:tc>
          <w:tcPr>
            <w:tcW w:w="0" w:type="auto"/>
            <w:vAlign w:val="center"/>
            <w:hideMark/>
          </w:tcPr>
          <w:p w14:paraId="290ACD6D" w14:textId="77777777" w:rsidR="002727B7" w:rsidRDefault="002727B7" w:rsidP="0081431A">
            <w:r>
              <w:t>Ich bin das Leben</w:t>
            </w:r>
          </w:p>
        </w:tc>
        <w:tc>
          <w:tcPr>
            <w:tcW w:w="0" w:type="auto"/>
            <w:vAlign w:val="center"/>
            <w:hideMark/>
          </w:tcPr>
          <w:p w14:paraId="1E77855F" w14:textId="77777777" w:rsidR="002727B7" w:rsidRDefault="002727B7" w:rsidP="0081431A">
            <w:r>
              <w:t>Joh 14,6</w:t>
            </w:r>
          </w:p>
        </w:tc>
      </w:tr>
      <w:tr w:rsidR="002727B7" w14:paraId="4CC02972" w14:textId="77777777" w:rsidTr="0081431A">
        <w:trPr>
          <w:tblCellSpacing w:w="15" w:type="dxa"/>
        </w:trPr>
        <w:tc>
          <w:tcPr>
            <w:tcW w:w="0" w:type="auto"/>
            <w:vAlign w:val="center"/>
            <w:hideMark/>
          </w:tcPr>
          <w:p w14:paraId="5BF8E7FB" w14:textId="77777777" w:rsidR="002727B7" w:rsidRDefault="002727B7" w:rsidP="0081431A">
            <w:r>
              <w:t>Ich bin der wahre Weinstock</w:t>
            </w:r>
          </w:p>
        </w:tc>
        <w:tc>
          <w:tcPr>
            <w:tcW w:w="0" w:type="auto"/>
            <w:vAlign w:val="center"/>
            <w:hideMark/>
          </w:tcPr>
          <w:p w14:paraId="76E866E4" w14:textId="77777777" w:rsidR="002727B7" w:rsidRDefault="002727B7" w:rsidP="0081431A">
            <w:r>
              <w:t>Joh 15,1</w:t>
            </w:r>
          </w:p>
        </w:tc>
      </w:tr>
      <w:tr w:rsidR="002727B7" w14:paraId="2459D87A" w14:textId="77777777" w:rsidTr="0081431A">
        <w:trPr>
          <w:tblCellSpacing w:w="15" w:type="dxa"/>
        </w:trPr>
        <w:tc>
          <w:tcPr>
            <w:tcW w:w="0" w:type="auto"/>
            <w:vAlign w:val="center"/>
            <w:hideMark/>
          </w:tcPr>
          <w:p w14:paraId="0302D48F" w14:textId="77777777" w:rsidR="002727B7" w:rsidRDefault="002727B7" w:rsidP="0081431A">
            <w:r>
              <w:t>Ehe Abraham war, bin ich</w:t>
            </w:r>
          </w:p>
        </w:tc>
        <w:tc>
          <w:tcPr>
            <w:tcW w:w="0" w:type="auto"/>
            <w:vAlign w:val="center"/>
            <w:hideMark/>
          </w:tcPr>
          <w:p w14:paraId="1EA112C5" w14:textId="77777777" w:rsidR="002727B7" w:rsidRDefault="002727B7" w:rsidP="0081431A">
            <w:r>
              <w:t>Joh 8,58</w:t>
            </w:r>
          </w:p>
        </w:tc>
      </w:tr>
    </w:tbl>
    <w:p w14:paraId="5F90B639" w14:textId="77777777" w:rsidR="002727B7" w:rsidRDefault="002727B7" w:rsidP="002727B7">
      <w:pPr>
        <w:pStyle w:val="berschrift3"/>
        <w:rPr>
          <w:sz w:val="48"/>
          <w:szCs w:val="48"/>
          <w:lang w:eastAsia="de-DE"/>
        </w:rPr>
      </w:pPr>
      <w:r>
        <w:t>Jesus, Gott über alles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08"/>
        <w:gridCol w:w="1255"/>
      </w:tblGrid>
      <w:tr w:rsidR="002727B7" w14:paraId="6932A787" w14:textId="77777777" w:rsidTr="0011362A">
        <w:trPr>
          <w:tblCellSpacing w:w="15" w:type="dxa"/>
        </w:trPr>
        <w:tc>
          <w:tcPr>
            <w:tcW w:w="0" w:type="auto"/>
            <w:vAlign w:val="center"/>
            <w:hideMark/>
          </w:tcPr>
          <w:p w14:paraId="4DABA191" w14:textId="77777777" w:rsidR="002727B7" w:rsidRDefault="002727B7" w:rsidP="0011362A">
            <w:r>
              <w:t>Immanuel, d.h. Gott mit uns</w:t>
            </w:r>
          </w:p>
        </w:tc>
        <w:tc>
          <w:tcPr>
            <w:tcW w:w="0" w:type="auto"/>
            <w:vAlign w:val="center"/>
            <w:hideMark/>
          </w:tcPr>
          <w:p w14:paraId="4C6210FD" w14:textId="77777777" w:rsidR="002727B7" w:rsidRDefault="002727B7" w:rsidP="0011362A">
            <w:r>
              <w:t>Mat 1,23</w:t>
            </w:r>
          </w:p>
        </w:tc>
      </w:tr>
      <w:tr w:rsidR="002727B7" w14:paraId="158AD3E2" w14:textId="77777777" w:rsidTr="0011362A">
        <w:trPr>
          <w:tblCellSpacing w:w="15" w:type="dxa"/>
        </w:trPr>
        <w:tc>
          <w:tcPr>
            <w:tcW w:w="0" w:type="auto"/>
            <w:vAlign w:val="center"/>
            <w:hideMark/>
          </w:tcPr>
          <w:p w14:paraId="5751DC47" w14:textId="77777777" w:rsidR="002727B7" w:rsidRDefault="002727B7" w:rsidP="0011362A">
            <w:r>
              <w:t>Unser Gott</w:t>
            </w:r>
          </w:p>
        </w:tc>
        <w:tc>
          <w:tcPr>
            <w:tcW w:w="0" w:type="auto"/>
            <w:vAlign w:val="center"/>
            <w:hideMark/>
          </w:tcPr>
          <w:p w14:paraId="7A7C81C1" w14:textId="77777777" w:rsidR="002727B7" w:rsidRDefault="002727B7" w:rsidP="0011362A">
            <w:r>
              <w:t>Jes 40,3</w:t>
            </w:r>
          </w:p>
        </w:tc>
      </w:tr>
      <w:tr w:rsidR="002727B7" w14:paraId="39F59EC6" w14:textId="77777777" w:rsidTr="0011362A">
        <w:trPr>
          <w:tblCellSpacing w:w="15" w:type="dxa"/>
        </w:trPr>
        <w:tc>
          <w:tcPr>
            <w:tcW w:w="0" w:type="auto"/>
            <w:vAlign w:val="center"/>
            <w:hideMark/>
          </w:tcPr>
          <w:p w14:paraId="09EF47DE" w14:textId="77777777" w:rsidR="002727B7" w:rsidRDefault="002727B7" w:rsidP="0011362A">
            <w:r>
              <w:t>Gott</w:t>
            </w:r>
          </w:p>
        </w:tc>
        <w:tc>
          <w:tcPr>
            <w:tcW w:w="0" w:type="auto"/>
            <w:vAlign w:val="center"/>
            <w:hideMark/>
          </w:tcPr>
          <w:p w14:paraId="3BA4BD0E" w14:textId="77777777" w:rsidR="002727B7" w:rsidRDefault="002727B7" w:rsidP="0011362A">
            <w:r>
              <w:t>Joh 1,1</w:t>
            </w:r>
          </w:p>
        </w:tc>
      </w:tr>
      <w:tr w:rsidR="002727B7" w14:paraId="777556EE" w14:textId="77777777" w:rsidTr="0011362A">
        <w:trPr>
          <w:tblCellSpacing w:w="15" w:type="dxa"/>
        </w:trPr>
        <w:tc>
          <w:tcPr>
            <w:tcW w:w="0" w:type="auto"/>
            <w:vAlign w:val="center"/>
            <w:hideMark/>
          </w:tcPr>
          <w:p w14:paraId="1ED8DFDC" w14:textId="77777777" w:rsidR="002727B7" w:rsidRDefault="002727B7" w:rsidP="0011362A">
            <w:r>
              <w:t>Gott, Dein Stuhl währt von Ewigkeit</w:t>
            </w:r>
          </w:p>
        </w:tc>
        <w:tc>
          <w:tcPr>
            <w:tcW w:w="0" w:type="auto"/>
            <w:vAlign w:val="center"/>
            <w:hideMark/>
          </w:tcPr>
          <w:p w14:paraId="0110AACE" w14:textId="77777777" w:rsidR="002727B7" w:rsidRDefault="002727B7" w:rsidP="0011362A">
            <w:r>
              <w:t>Heb 1,8</w:t>
            </w:r>
          </w:p>
        </w:tc>
      </w:tr>
      <w:tr w:rsidR="002727B7" w14:paraId="0872E44B" w14:textId="77777777" w:rsidTr="0011362A">
        <w:trPr>
          <w:tblCellSpacing w:w="15" w:type="dxa"/>
        </w:trPr>
        <w:tc>
          <w:tcPr>
            <w:tcW w:w="0" w:type="auto"/>
            <w:vAlign w:val="center"/>
            <w:hideMark/>
          </w:tcPr>
          <w:p w14:paraId="6B94EE35" w14:textId="77777777" w:rsidR="002727B7" w:rsidRDefault="002727B7" w:rsidP="0011362A">
            <w:r>
              <w:t>Der ewige Gott</w:t>
            </w:r>
          </w:p>
        </w:tc>
        <w:tc>
          <w:tcPr>
            <w:tcW w:w="0" w:type="auto"/>
            <w:vAlign w:val="center"/>
            <w:hideMark/>
          </w:tcPr>
          <w:p w14:paraId="4B835579" w14:textId="77777777" w:rsidR="002727B7" w:rsidRDefault="002727B7" w:rsidP="0011362A">
            <w:r>
              <w:t>Jes 40,28</w:t>
            </w:r>
          </w:p>
        </w:tc>
      </w:tr>
      <w:tr w:rsidR="002727B7" w14:paraId="12DE3FDD" w14:textId="77777777" w:rsidTr="0011362A">
        <w:trPr>
          <w:tblCellSpacing w:w="15" w:type="dxa"/>
        </w:trPr>
        <w:tc>
          <w:tcPr>
            <w:tcW w:w="0" w:type="auto"/>
            <w:vAlign w:val="center"/>
            <w:hideMark/>
          </w:tcPr>
          <w:p w14:paraId="3AACC2D9" w14:textId="77777777" w:rsidR="002727B7" w:rsidRDefault="002727B7" w:rsidP="0011362A">
            <w:r>
              <w:t>Der wahrhaftige Gott</w:t>
            </w:r>
          </w:p>
        </w:tc>
        <w:tc>
          <w:tcPr>
            <w:tcW w:w="0" w:type="auto"/>
            <w:vAlign w:val="center"/>
            <w:hideMark/>
          </w:tcPr>
          <w:p w14:paraId="10BBE21D" w14:textId="77777777" w:rsidR="002727B7" w:rsidRDefault="002727B7" w:rsidP="0011362A">
            <w:r>
              <w:t>1. Joh. 5,20</w:t>
            </w:r>
          </w:p>
        </w:tc>
      </w:tr>
      <w:tr w:rsidR="002727B7" w14:paraId="2C8767C4" w14:textId="77777777" w:rsidTr="0011362A">
        <w:trPr>
          <w:tblCellSpacing w:w="15" w:type="dxa"/>
        </w:trPr>
        <w:tc>
          <w:tcPr>
            <w:tcW w:w="0" w:type="auto"/>
            <w:vAlign w:val="center"/>
            <w:hideMark/>
          </w:tcPr>
          <w:p w14:paraId="7344C624" w14:textId="77777777" w:rsidR="002727B7" w:rsidRDefault="002727B7" w:rsidP="0011362A">
            <w:r>
              <w:t>Mein Herr und mein Gott</w:t>
            </w:r>
          </w:p>
        </w:tc>
        <w:tc>
          <w:tcPr>
            <w:tcW w:w="0" w:type="auto"/>
            <w:vAlign w:val="center"/>
            <w:hideMark/>
          </w:tcPr>
          <w:p w14:paraId="30725082" w14:textId="77777777" w:rsidR="002727B7" w:rsidRDefault="002727B7" w:rsidP="0011362A">
            <w:r>
              <w:t>Joh 20,28</w:t>
            </w:r>
          </w:p>
        </w:tc>
      </w:tr>
      <w:tr w:rsidR="002727B7" w14:paraId="0B85C43C" w14:textId="77777777" w:rsidTr="0011362A">
        <w:trPr>
          <w:tblCellSpacing w:w="15" w:type="dxa"/>
        </w:trPr>
        <w:tc>
          <w:tcPr>
            <w:tcW w:w="0" w:type="auto"/>
            <w:vAlign w:val="center"/>
            <w:hideMark/>
          </w:tcPr>
          <w:p w14:paraId="61A48A31" w14:textId="77777777" w:rsidR="002727B7" w:rsidRDefault="002727B7" w:rsidP="0011362A">
            <w:r>
              <w:t>Gott, mein Heiland</w:t>
            </w:r>
          </w:p>
        </w:tc>
        <w:tc>
          <w:tcPr>
            <w:tcW w:w="0" w:type="auto"/>
            <w:vAlign w:val="center"/>
            <w:hideMark/>
          </w:tcPr>
          <w:p w14:paraId="0056584A" w14:textId="77777777" w:rsidR="002727B7" w:rsidRDefault="002727B7" w:rsidP="0011362A">
            <w:r>
              <w:t>Luk 1,47</w:t>
            </w:r>
          </w:p>
        </w:tc>
      </w:tr>
      <w:tr w:rsidR="002727B7" w14:paraId="661147A9" w14:textId="77777777" w:rsidTr="0011362A">
        <w:trPr>
          <w:tblCellSpacing w:w="15" w:type="dxa"/>
        </w:trPr>
        <w:tc>
          <w:tcPr>
            <w:tcW w:w="0" w:type="auto"/>
            <w:vAlign w:val="center"/>
            <w:hideMark/>
          </w:tcPr>
          <w:p w14:paraId="25C5F1DD" w14:textId="77777777" w:rsidR="002727B7" w:rsidRDefault="002727B7" w:rsidP="0011362A">
            <w:r>
              <w:t>Gott über alles</w:t>
            </w:r>
          </w:p>
        </w:tc>
        <w:tc>
          <w:tcPr>
            <w:tcW w:w="0" w:type="auto"/>
            <w:vAlign w:val="center"/>
            <w:hideMark/>
          </w:tcPr>
          <w:p w14:paraId="35DC78C1" w14:textId="77777777" w:rsidR="002727B7" w:rsidRDefault="002727B7" w:rsidP="0011362A">
            <w:r>
              <w:t>Röm 9,5</w:t>
            </w:r>
          </w:p>
        </w:tc>
      </w:tr>
      <w:tr w:rsidR="002727B7" w14:paraId="79B44818" w14:textId="77777777" w:rsidTr="0011362A">
        <w:trPr>
          <w:tblCellSpacing w:w="15" w:type="dxa"/>
        </w:trPr>
        <w:tc>
          <w:tcPr>
            <w:tcW w:w="0" w:type="auto"/>
            <w:vAlign w:val="center"/>
            <w:hideMark/>
          </w:tcPr>
          <w:p w14:paraId="3FF701C0" w14:textId="77777777" w:rsidR="002727B7" w:rsidRDefault="002727B7" w:rsidP="0011362A">
            <w:r>
              <w:t>Aller Welt Gott</w:t>
            </w:r>
          </w:p>
        </w:tc>
        <w:tc>
          <w:tcPr>
            <w:tcW w:w="0" w:type="auto"/>
            <w:vAlign w:val="center"/>
            <w:hideMark/>
          </w:tcPr>
          <w:p w14:paraId="020AF70C" w14:textId="77777777" w:rsidR="002727B7" w:rsidRDefault="002727B7" w:rsidP="0011362A">
            <w:r>
              <w:t>Jes 54,5</w:t>
            </w:r>
          </w:p>
        </w:tc>
      </w:tr>
      <w:tr w:rsidR="002727B7" w14:paraId="56417DF7" w14:textId="77777777" w:rsidTr="0011362A">
        <w:trPr>
          <w:tblCellSpacing w:w="15" w:type="dxa"/>
        </w:trPr>
        <w:tc>
          <w:tcPr>
            <w:tcW w:w="0" w:type="auto"/>
            <w:vAlign w:val="center"/>
            <w:hideMark/>
          </w:tcPr>
          <w:p w14:paraId="143EBE87" w14:textId="77777777" w:rsidR="002727B7" w:rsidRDefault="002727B7" w:rsidP="0011362A">
            <w:r>
              <w:t>Gott offenbart im Fleisch</w:t>
            </w:r>
          </w:p>
        </w:tc>
        <w:tc>
          <w:tcPr>
            <w:tcW w:w="0" w:type="auto"/>
            <w:vAlign w:val="center"/>
            <w:hideMark/>
          </w:tcPr>
          <w:p w14:paraId="46200A8C" w14:textId="77777777" w:rsidR="002727B7" w:rsidRDefault="002727B7" w:rsidP="0011362A">
            <w:r>
              <w:t>1. Tim. 3,16</w:t>
            </w:r>
          </w:p>
        </w:tc>
      </w:tr>
      <w:tr w:rsidR="002727B7" w14:paraId="23A3C8C4" w14:textId="77777777" w:rsidTr="0011362A">
        <w:trPr>
          <w:tblCellSpacing w:w="15" w:type="dxa"/>
        </w:trPr>
        <w:tc>
          <w:tcPr>
            <w:tcW w:w="0" w:type="auto"/>
            <w:vAlign w:val="center"/>
            <w:hideMark/>
          </w:tcPr>
          <w:p w14:paraId="298A5628" w14:textId="77777777" w:rsidR="002727B7" w:rsidRDefault="002727B7" w:rsidP="0011362A">
            <w:r>
              <w:t>Großer Gott und unser Heiland</w:t>
            </w:r>
          </w:p>
        </w:tc>
        <w:tc>
          <w:tcPr>
            <w:tcW w:w="0" w:type="auto"/>
            <w:vAlign w:val="center"/>
            <w:hideMark/>
          </w:tcPr>
          <w:p w14:paraId="3B1805D0" w14:textId="77777777" w:rsidR="002727B7" w:rsidRDefault="002727B7" w:rsidP="0011362A">
            <w:r>
              <w:t>Tit 2,15</w:t>
            </w:r>
          </w:p>
        </w:tc>
      </w:tr>
      <w:tr w:rsidR="002727B7" w14:paraId="3A84DEB6" w14:textId="77777777" w:rsidTr="0011362A">
        <w:trPr>
          <w:tblCellSpacing w:w="15" w:type="dxa"/>
        </w:trPr>
        <w:tc>
          <w:tcPr>
            <w:tcW w:w="0" w:type="auto"/>
            <w:vAlign w:val="center"/>
            <w:hideMark/>
          </w:tcPr>
          <w:p w14:paraId="5D59D6A0" w14:textId="77777777" w:rsidR="002727B7" w:rsidRDefault="002727B7" w:rsidP="0011362A">
            <w:r>
              <w:t>Gott Abrahams, Isaaks und Jakobs</w:t>
            </w:r>
          </w:p>
        </w:tc>
        <w:tc>
          <w:tcPr>
            <w:tcW w:w="0" w:type="auto"/>
            <w:vAlign w:val="center"/>
            <w:hideMark/>
          </w:tcPr>
          <w:p w14:paraId="5A8BA6A5" w14:textId="77777777" w:rsidR="002727B7" w:rsidRDefault="002727B7" w:rsidP="0011362A">
            <w:r>
              <w:t>2. Mo 3,2</w:t>
            </w:r>
          </w:p>
        </w:tc>
      </w:tr>
      <w:tr w:rsidR="002727B7" w14:paraId="3BC90C32" w14:textId="77777777" w:rsidTr="0011362A">
        <w:trPr>
          <w:tblCellSpacing w:w="15" w:type="dxa"/>
        </w:trPr>
        <w:tc>
          <w:tcPr>
            <w:tcW w:w="0" w:type="auto"/>
            <w:vAlign w:val="center"/>
            <w:hideMark/>
          </w:tcPr>
          <w:p w14:paraId="1660ACA2" w14:textId="77777777" w:rsidR="002727B7" w:rsidRDefault="002727B7" w:rsidP="0011362A">
            <w:r>
              <w:t>Der Höchste</w:t>
            </w:r>
          </w:p>
        </w:tc>
        <w:tc>
          <w:tcPr>
            <w:tcW w:w="0" w:type="auto"/>
            <w:vAlign w:val="center"/>
            <w:hideMark/>
          </w:tcPr>
          <w:p w14:paraId="15CB8564" w14:textId="77777777" w:rsidR="002727B7" w:rsidRDefault="002727B7" w:rsidP="0011362A">
            <w:r>
              <w:t>Luk 1,76</w:t>
            </w:r>
          </w:p>
        </w:tc>
      </w:tr>
    </w:tbl>
    <w:p w14:paraId="1E3DE44C" w14:textId="77777777" w:rsidR="002727B7" w:rsidRDefault="002727B7" w:rsidP="002727B7">
      <w:pPr>
        <w:pStyle w:val="berschrift3"/>
        <w:rPr>
          <w:sz w:val="48"/>
          <w:szCs w:val="48"/>
          <w:lang w:eastAsia="de-DE"/>
        </w:rPr>
      </w:pPr>
      <w:r>
        <w:t>Siebenfaches Zeugnis von Christus</w:t>
      </w:r>
    </w:p>
    <w:p w14:paraId="476BEDEF" w14:textId="77777777" w:rsidR="002727B7" w:rsidRDefault="002727B7" w:rsidP="00E474DB">
      <w:pPr>
        <w:pStyle w:val="berschrift3"/>
      </w:pPr>
      <w:r>
        <w:t>1. Der Vater</w:t>
      </w:r>
    </w:p>
    <w:p w14:paraId="1293B7C1" w14:textId="77777777" w:rsidR="002727B7" w:rsidRDefault="002727B7" w:rsidP="002727B7">
      <w:pPr>
        <w:pStyle w:val="StandardWeb"/>
      </w:pPr>
      <w:r>
        <w:t xml:space="preserve">- bei der Taufe </w:t>
      </w:r>
    </w:p>
    <w:p w14:paraId="47FD16FE" w14:textId="77777777" w:rsidR="002727B7" w:rsidRDefault="002727B7" w:rsidP="002727B7">
      <w:pPr>
        <w:pStyle w:val="level1"/>
        <w:numPr>
          <w:ilvl w:val="0"/>
          <w:numId w:val="16"/>
        </w:numPr>
      </w:pPr>
      <w:r>
        <w:t>Luk 3,22</w:t>
      </w:r>
    </w:p>
    <w:p w14:paraId="5367EABC" w14:textId="77777777" w:rsidR="002727B7" w:rsidRDefault="002727B7" w:rsidP="002727B7">
      <w:pPr>
        <w:pStyle w:val="StandardWeb"/>
      </w:pPr>
      <w:r>
        <w:t xml:space="preserve">- bei der Verklärung </w:t>
      </w:r>
    </w:p>
    <w:p w14:paraId="54A50DAE" w14:textId="77777777" w:rsidR="002727B7" w:rsidRDefault="002727B7" w:rsidP="002727B7">
      <w:pPr>
        <w:pStyle w:val="level1"/>
        <w:numPr>
          <w:ilvl w:val="0"/>
          <w:numId w:val="17"/>
        </w:numPr>
      </w:pPr>
      <w:r>
        <w:t>Mk. 9,7</w:t>
      </w:r>
    </w:p>
    <w:p w14:paraId="5B0AAED1" w14:textId="77777777" w:rsidR="002727B7" w:rsidRDefault="002727B7" w:rsidP="002727B7">
      <w:pPr>
        <w:pStyle w:val="StandardWeb"/>
      </w:pPr>
      <w:r>
        <w:t xml:space="preserve">- Bei der Auferweckung </w:t>
      </w:r>
    </w:p>
    <w:p w14:paraId="43E16343" w14:textId="77777777" w:rsidR="002727B7" w:rsidRDefault="002727B7" w:rsidP="002727B7">
      <w:pPr>
        <w:pStyle w:val="level1"/>
        <w:numPr>
          <w:ilvl w:val="0"/>
          <w:numId w:val="18"/>
        </w:numPr>
      </w:pPr>
      <w:r>
        <w:t>Röm 1,4</w:t>
      </w:r>
    </w:p>
    <w:p w14:paraId="38A9EB4A" w14:textId="77777777" w:rsidR="002727B7" w:rsidRDefault="002727B7" w:rsidP="00E474DB">
      <w:pPr>
        <w:pStyle w:val="berschrift3"/>
      </w:pPr>
      <w:r>
        <w:t>2. Der Heilige Geist</w:t>
      </w:r>
    </w:p>
    <w:p w14:paraId="69B44993" w14:textId="77777777" w:rsidR="002727B7" w:rsidRDefault="002727B7" w:rsidP="002727B7">
      <w:pPr>
        <w:pStyle w:val="StandardWeb"/>
      </w:pPr>
      <w:r>
        <w:t xml:space="preserve">- wird zeugen von mir </w:t>
      </w:r>
    </w:p>
    <w:p w14:paraId="4477887C" w14:textId="77777777" w:rsidR="002727B7" w:rsidRDefault="002727B7" w:rsidP="002727B7">
      <w:pPr>
        <w:pStyle w:val="level1"/>
        <w:numPr>
          <w:ilvl w:val="0"/>
          <w:numId w:val="19"/>
        </w:numPr>
      </w:pPr>
      <w:r>
        <w:t>Joh 15,26</w:t>
      </w:r>
    </w:p>
    <w:p w14:paraId="38BBCF18" w14:textId="77777777" w:rsidR="002727B7" w:rsidRDefault="002727B7" w:rsidP="002727B7">
      <w:pPr>
        <w:pStyle w:val="StandardWeb"/>
      </w:pPr>
      <w:r>
        <w:t xml:space="preserve">- ist sein Zeuge </w:t>
      </w:r>
    </w:p>
    <w:p w14:paraId="1804A197" w14:textId="77777777" w:rsidR="002727B7" w:rsidRDefault="002727B7" w:rsidP="002727B7">
      <w:pPr>
        <w:pStyle w:val="level1"/>
        <w:numPr>
          <w:ilvl w:val="0"/>
          <w:numId w:val="20"/>
        </w:numPr>
      </w:pPr>
      <w:r>
        <w:t>Apg. 5,32</w:t>
      </w:r>
    </w:p>
    <w:p w14:paraId="04B7D77B" w14:textId="77777777" w:rsidR="002727B7" w:rsidRDefault="002727B7" w:rsidP="00E474DB">
      <w:pPr>
        <w:pStyle w:val="berschrift3"/>
      </w:pPr>
      <w:r>
        <w:t>3. Die Engel</w:t>
      </w:r>
    </w:p>
    <w:p w14:paraId="1BD230F3" w14:textId="77777777" w:rsidR="002727B7" w:rsidRDefault="002727B7" w:rsidP="002727B7">
      <w:pPr>
        <w:pStyle w:val="StandardWeb"/>
      </w:pPr>
      <w:r>
        <w:t xml:space="preserve">- bei der Geburt </w:t>
      </w:r>
    </w:p>
    <w:p w14:paraId="69AC94A5" w14:textId="77777777" w:rsidR="002727B7" w:rsidRDefault="002727B7" w:rsidP="002727B7">
      <w:pPr>
        <w:pStyle w:val="level1"/>
        <w:numPr>
          <w:ilvl w:val="0"/>
          <w:numId w:val="21"/>
        </w:numPr>
      </w:pPr>
      <w:r>
        <w:t>Luk 2,10</w:t>
      </w:r>
    </w:p>
    <w:p w14:paraId="1CCF6AE4" w14:textId="77777777" w:rsidR="002727B7" w:rsidRDefault="002727B7" w:rsidP="002727B7">
      <w:pPr>
        <w:pStyle w:val="StandardWeb"/>
      </w:pPr>
      <w:r>
        <w:t xml:space="preserve">- vom Tode </w:t>
      </w:r>
    </w:p>
    <w:p w14:paraId="5C446459" w14:textId="77777777" w:rsidR="002727B7" w:rsidRDefault="002727B7" w:rsidP="002727B7">
      <w:pPr>
        <w:pStyle w:val="level1"/>
        <w:numPr>
          <w:ilvl w:val="0"/>
          <w:numId w:val="22"/>
        </w:numPr>
      </w:pPr>
      <w:r>
        <w:t>Dan 9,21</w:t>
      </w:r>
    </w:p>
    <w:p w14:paraId="46CA9B06" w14:textId="77777777" w:rsidR="002727B7" w:rsidRDefault="002727B7" w:rsidP="002727B7">
      <w:pPr>
        <w:pStyle w:val="StandardWeb"/>
      </w:pPr>
      <w:r>
        <w:t xml:space="preserve">- bei der Auferstehung </w:t>
      </w:r>
    </w:p>
    <w:p w14:paraId="65AA1636" w14:textId="77777777" w:rsidR="002727B7" w:rsidRDefault="002727B7" w:rsidP="002727B7">
      <w:pPr>
        <w:pStyle w:val="level1"/>
        <w:numPr>
          <w:ilvl w:val="0"/>
          <w:numId w:val="23"/>
        </w:numPr>
      </w:pPr>
      <w:r>
        <w:t>Luk 24,4</w:t>
      </w:r>
    </w:p>
    <w:p w14:paraId="4922F813" w14:textId="77777777" w:rsidR="002727B7" w:rsidRDefault="002727B7" w:rsidP="00E474DB">
      <w:pPr>
        <w:pStyle w:val="berschrift3"/>
      </w:pPr>
      <w:r>
        <w:t>4. Menschen</w:t>
      </w:r>
    </w:p>
    <w:p w14:paraId="5D93BE4D" w14:textId="77777777" w:rsidR="002727B7" w:rsidRDefault="002727B7" w:rsidP="002727B7">
      <w:pPr>
        <w:pStyle w:val="StandardWeb"/>
      </w:pPr>
      <w:r>
        <w:t xml:space="preserve">- Alle Propheten </w:t>
      </w:r>
    </w:p>
    <w:p w14:paraId="07F8822B" w14:textId="77777777" w:rsidR="002727B7" w:rsidRDefault="002727B7" w:rsidP="002727B7">
      <w:pPr>
        <w:pStyle w:val="level1"/>
        <w:numPr>
          <w:ilvl w:val="0"/>
          <w:numId w:val="24"/>
        </w:numPr>
      </w:pPr>
      <w:r>
        <w:t>Apg. 10,43</w:t>
      </w:r>
    </w:p>
    <w:p w14:paraId="63A65834" w14:textId="77777777" w:rsidR="002727B7" w:rsidRDefault="002727B7" w:rsidP="002727B7">
      <w:pPr>
        <w:pStyle w:val="StandardWeb"/>
      </w:pPr>
      <w:r>
        <w:t xml:space="preserve">- Petrus </w:t>
      </w:r>
    </w:p>
    <w:p w14:paraId="7F929FA6" w14:textId="77777777" w:rsidR="002727B7" w:rsidRDefault="002727B7" w:rsidP="002727B7">
      <w:pPr>
        <w:pStyle w:val="level1"/>
        <w:numPr>
          <w:ilvl w:val="0"/>
          <w:numId w:val="25"/>
        </w:numPr>
      </w:pPr>
      <w:r>
        <w:t>Apg. 10,43</w:t>
      </w:r>
    </w:p>
    <w:p w14:paraId="37039E90" w14:textId="77777777" w:rsidR="002727B7" w:rsidRDefault="002727B7" w:rsidP="002727B7">
      <w:pPr>
        <w:pStyle w:val="StandardWeb"/>
      </w:pPr>
      <w:r>
        <w:t xml:space="preserve">- Johannes </w:t>
      </w:r>
    </w:p>
    <w:p w14:paraId="20E6CC83" w14:textId="77777777" w:rsidR="002727B7" w:rsidRDefault="002727B7" w:rsidP="002727B7">
      <w:pPr>
        <w:pStyle w:val="level1"/>
        <w:numPr>
          <w:ilvl w:val="0"/>
          <w:numId w:val="26"/>
        </w:numPr>
      </w:pPr>
      <w:r>
        <w:t>Joh 1,32</w:t>
      </w:r>
    </w:p>
    <w:p w14:paraId="51407B08" w14:textId="77777777" w:rsidR="002727B7" w:rsidRDefault="002727B7" w:rsidP="002727B7">
      <w:pPr>
        <w:pStyle w:val="StandardWeb"/>
      </w:pPr>
      <w:r>
        <w:t xml:space="preserve">- kam zum Zeugnis </w:t>
      </w:r>
    </w:p>
    <w:p w14:paraId="31BCB9A6" w14:textId="77777777" w:rsidR="002727B7" w:rsidRDefault="002727B7" w:rsidP="002727B7">
      <w:pPr>
        <w:pStyle w:val="level1"/>
        <w:numPr>
          <w:ilvl w:val="0"/>
          <w:numId w:val="27"/>
        </w:numPr>
      </w:pPr>
      <w:r>
        <w:t>Joh 1,7</w:t>
      </w:r>
    </w:p>
    <w:p w14:paraId="302AE3AE" w14:textId="77777777" w:rsidR="002727B7" w:rsidRDefault="002727B7" w:rsidP="002727B7">
      <w:pPr>
        <w:pStyle w:val="StandardWeb"/>
      </w:pPr>
      <w:r>
        <w:t xml:space="preserve">- wir sind seine Zeugen </w:t>
      </w:r>
    </w:p>
    <w:p w14:paraId="786D63E6" w14:textId="77777777" w:rsidR="002727B7" w:rsidRDefault="002727B7" w:rsidP="002727B7">
      <w:pPr>
        <w:pStyle w:val="level1"/>
        <w:numPr>
          <w:ilvl w:val="0"/>
          <w:numId w:val="28"/>
        </w:numPr>
      </w:pPr>
      <w:r>
        <w:t>Apg. 5,32</w:t>
      </w:r>
    </w:p>
    <w:p w14:paraId="179E58A8" w14:textId="77777777" w:rsidR="002727B7" w:rsidRDefault="002727B7" w:rsidP="00E474DB">
      <w:pPr>
        <w:pStyle w:val="berschrift3"/>
      </w:pPr>
      <w:r>
        <w:t>5. Teufel</w:t>
      </w:r>
    </w:p>
    <w:p w14:paraId="30BBE04D" w14:textId="77777777" w:rsidR="002727B7" w:rsidRDefault="002727B7" w:rsidP="002727B7">
      <w:pPr>
        <w:pStyle w:val="StandardWeb"/>
      </w:pPr>
      <w:r>
        <w:t xml:space="preserve">- baten ihn alle </w:t>
      </w:r>
    </w:p>
    <w:p w14:paraId="3298B773" w14:textId="77777777" w:rsidR="002727B7" w:rsidRDefault="002727B7" w:rsidP="002727B7">
      <w:pPr>
        <w:pStyle w:val="level1"/>
        <w:numPr>
          <w:ilvl w:val="0"/>
          <w:numId w:val="29"/>
        </w:numPr>
      </w:pPr>
      <w:r>
        <w:t>Mk. 5,12</w:t>
      </w:r>
    </w:p>
    <w:p w14:paraId="27C28993" w14:textId="77777777" w:rsidR="002727B7" w:rsidRDefault="002727B7" w:rsidP="002727B7">
      <w:pPr>
        <w:pStyle w:val="StandardWeb"/>
      </w:pPr>
      <w:r>
        <w:t xml:space="preserve">- sprachen, Du bist Christus </w:t>
      </w:r>
    </w:p>
    <w:p w14:paraId="6D249B39" w14:textId="77777777" w:rsidR="002727B7" w:rsidRDefault="002727B7" w:rsidP="002727B7">
      <w:pPr>
        <w:pStyle w:val="level1"/>
        <w:numPr>
          <w:ilvl w:val="0"/>
          <w:numId w:val="30"/>
        </w:numPr>
      </w:pPr>
      <w:r>
        <w:t>Luk 4,41</w:t>
      </w:r>
    </w:p>
    <w:p w14:paraId="3063DD35" w14:textId="77777777" w:rsidR="002727B7" w:rsidRDefault="002727B7" w:rsidP="00E474DB">
      <w:pPr>
        <w:pStyle w:val="berschrift3"/>
      </w:pPr>
      <w:r>
        <w:t>6. Werke</w:t>
      </w:r>
    </w:p>
    <w:p w14:paraId="022A0BB4" w14:textId="77777777" w:rsidR="002727B7" w:rsidRDefault="002727B7" w:rsidP="002727B7">
      <w:pPr>
        <w:pStyle w:val="StandardWeb"/>
      </w:pPr>
      <w:r>
        <w:t xml:space="preserve">- die ich tue, zeugen </w:t>
      </w:r>
    </w:p>
    <w:p w14:paraId="220FBCE1" w14:textId="77777777" w:rsidR="002727B7" w:rsidRDefault="002727B7" w:rsidP="002727B7">
      <w:pPr>
        <w:pStyle w:val="level1"/>
        <w:numPr>
          <w:ilvl w:val="0"/>
          <w:numId w:val="31"/>
        </w:numPr>
      </w:pPr>
      <w:r>
        <w:t>Joh 5,36</w:t>
      </w:r>
    </w:p>
    <w:p w14:paraId="50CDB7F7" w14:textId="77777777" w:rsidR="002727B7" w:rsidRDefault="002727B7" w:rsidP="002727B7">
      <w:pPr>
        <w:pStyle w:val="StandardWeb"/>
      </w:pPr>
      <w:r>
        <w:t xml:space="preserve">- zeugen von mir </w:t>
      </w:r>
    </w:p>
    <w:p w14:paraId="7F17605C" w14:textId="77777777" w:rsidR="002727B7" w:rsidRDefault="002727B7" w:rsidP="002727B7">
      <w:pPr>
        <w:pStyle w:val="level1"/>
        <w:numPr>
          <w:ilvl w:val="0"/>
          <w:numId w:val="32"/>
        </w:numPr>
      </w:pPr>
      <w:r>
        <w:t>Joh 10,25</w:t>
      </w:r>
    </w:p>
    <w:p w14:paraId="3ED89D43" w14:textId="77777777" w:rsidR="002727B7" w:rsidRDefault="002727B7" w:rsidP="00E474DB">
      <w:pPr>
        <w:pStyle w:val="berschrift3"/>
      </w:pPr>
      <w:r>
        <w:t>7. Die Schrift</w:t>
      </w:r>
    </w:p>
    <w:p w14:paraId="1715E64A" w14:textId="77777777" w:rsidR="002727B7" w:rsidRDefault="002727B7" w:rsidP="002727B7">
      <w:pPr>
        <w:pStyle w:val="StandardWeb"/>
      </w:pPr>
      <w:r>
        <w:t xml:space="preserve">- ist's, die von mir zeugt </w:t>
      </w:r>
    </w:p>
    <w:p w14:paraId="3E305B48" w14:textId="77777777" w:rsidR="002727B7" w:rsidRDefault="002727B7" w:rsidP="002727B7">
      <w:pPr>
        <w:pStyle w:val="level1"/>
        <w:numPr>
          <w:ilvl w:val="0"/>
          <w:numId w:val="33"/>
        </w:numPr>
      </w:pPr>
      <w:r>
        <w:t>Joh 5,39</w:t>
      </w:r>
    </w:p>
    <w:p w14:paraId="602AAE0C" w14:textId="77777777" w:rsidR="002727B7" w:rsidRDefault="002727B7" w:rsidP="002727B7">
      <w:pPr>
        <w:pStyle w:val="StandardWeb"/>
      </w:pPr>
      <w:r>
        <w:t xml:space="preserve">- von mir geschrieben </w:t>
      </w:r>
    </w:p>
    <w:p w14:paraId="6063FAD8" w14:textId="77777777" w:rsidR="002727B7" w:rsidRDefault="002727B7" w:rsidP="002727B7">
      <w:pPr>
        <w:pStyle w:val="level1"/>
        <w:numPr>
          <w:ilvl w:val="0"/>
          <w:numId w:val="34"/>
        </w:numPr>
      </w:pPr>
      <w:r>
        <w:t>Luk 24,44</w:t>
      </w:r>
    </w:p>
    <w:p w14:paraId="463F1D19" w14:textId="50EC03A2" w:rsidR="002727B7" w:rsidRPr="002727B7" w:rsidRDefault="002727B7" w:rsidP="002727B7">
      <w:pPr>
        <w:pStyle w:val="berschrift2"/>
        <w:rPr>
          <w:lang w:eastAsia="de-DE"/>
        </w:rPr>
      </w:pPr>
      <w:r>
        <w:rPr>
          <w:lang w:eastAsia="de-DE"/>
        </w:rPr>
        <w:t>Gott der Heilige Geist</w:t>
      </w:r>
    </w:p>
    <w:p w14:paraId="5CE71794" w14:textId="77777777" w:rsidR="002727B7" w:rsidRDefault="002727B7" w:rsidP="002727B7">
      <w:pPr>
        <w:pStyle w:val="berschrift3"/>
        <w:rPr>
          <w:sz w:val="48"/>
          <w:szCs w:val="48"/>
          <w:lang w:eastAsia="de-DE"/>
        </w:rPr>
      </w:pPr>
      <w:r>
        <w:t>Gott, der Heilige Geist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48"/>
        <w:gridCol w:w="1355"/>
      </w:tblGrid>
      <w:tr w:rsidR="002727B7" w14:paraId="6410AC29" w14:textId="77777777" w:rsidTr="00785DB3">
        <w:trPr>
          <w:tblCellSpacing w:w="15" w:type="dxa"/>
        </w:trPr>
        <w:tc>
          <w:tcPr>
            <w:tcW w:w="0" w:type="auto"/>
            <w:vAlign w:val="center"/>
            <w:hideMark/>
          </w:tcPr>
          <w:p w14:paraId="288076C3" w14:textId="77777777" w:rsidR="002727B7" w:rsidRDefault="002727B7" w:rsidP="00785DB3">
            <w:r>
              <w:t>Der Geist Gottes schwebte auf dem Wasser</w:t>
            </w:r>
          </w:p>
        </w:tc>
        <w:tc>
          <w:tcPr>
            <w:tcW w:w="0" w:type="auto"/>
            <w:vAlign w:val="center"/>
            <w:hideMark/>
          </w:tcPr>
          <w:p w14:paraId="6358E331" w14:textId="77777777" w:rsidR="002727B7" w:rsidRDefault="002727B7" w:rsidP="00785DB3">
            <w:r>
              <w:t>1. Mo 1,2</w:t>
            </w:r>
          </w:p>
        </w:tc>
      </w:tr>
      <w:tr w:rsidR="002727B7" w14:paraId="186F6056" w14:textId="77777777" w:rsidTr="00785DB3">
        <w:trPr>
          <w:tblCellSpacing w:w="15" w:type="dxa"/>
        </w:trPr>
        <w:tc>
          <w:tcPr>
            <w:tcW w:w="0" w:type="auto"/>
            <w:vAlign w:val="center"/>
            <w:hideMark/>
          </w:tcPr>
          <w:p w14:paraId="6EA9872B" w14:textId="77777777" w:rsidR="002727B7" w:rsidRDefault="002727B7" w:rsidP="00785DB3">
            <w:r>
              <w:t>Wollen sich von meinem Geist nicht strafen lassen</w:t>
            </w:r>
          </w:p>
        </w:tc>
        <w:tc>
          <w:tcPr>
            <w:tcW w:w="0" w:type="auto"/>
            <w:vAlign w:val="center"/>
            <w:hideMark/>
          </w:tcPr>
          <w:p w14:paraId="78B37A7F" w14:textId="77777777" w:rsidR="002727B7" w:rsidRDefault="002727B7" w:rsidP="00785DB3">
            <w:r>
              <w:t>1. Mo 6,3</w:t>
            </w:r>
          </w:p>
        </w:tc>
      </w:tr>
      <w:tr w:rsidR="002727B7" w14:paraId="4EC27169" w14:textId="77777777" w:rsidTr="00785DB3">
        <w:trPr>
          <w:tblCellSpacing w:w="15" w:type="dxa"/>
        </w:trPr>
        <w:tc>
          <w:tcPr>
            <w:tcW w:w="0" w:type="auto"/>
            <w:vAlign w:val="center"/>
            <w:hideMark/>
          </w:tcPr>
          <w:p w14:paraId="03CF8303" w14:textId="77777777" w:rsidR="002727B7" w:rsidRDefault="002727B7" w:rsidP="00785DB3">
            <w:r>
              <w:t>Der Geist, der Gott Israels, hat zu mir</w:t>
            </w:r>
          </w:p>
        </w:tc>
        <w:tc>
          <w:tcPr>
            <w:tcW w:w="0" w:type="auto"/>
            <w:vAlign w:val="center"/>
            <w:hideMark/>
          </w:tcPr>
          <w:p w14:paraId="4AE1AD4E" w14:textId="77777777" w:rsidR="002727B7" w:rsidRDefault="002727B7" w:rsidP="00785DB3">
            <w:r>
              <w:t>2. Sa 23,2 - 5</w:t>
            </w:r>
          </w:p>
        </w:tc>
      </w:tr>
      <w:tr w:rsidR="002727B7" w14:paraId="0A2EDA02" w14:textId="77777777" w:rsidTr="00785DB3">
        <w:trPr>
          <w:tblCellSpacing w:w="15" w:type="dxa"/>
        </w:trPr>
        <w:tc>
          <w:tcPr>
            <w:tcW w:w="0" w:type="auto"/>
            <w:vAlign w:val="center"/>
            <w:hideMark/>
          </w:tcPr>
          <w:p w14:paraId="1485AE73" w14:textId="77777777" w:rsidR="002727B7" w:rsidRDefault="002727B7" w:rsidP="00785DB3">
            <w:r>
              <w:t>Erbitterten und entrüsteten seinen Heiligen Geist</w:t>
            </w:r>
          </w:p>
        </w:tc>
        <w:tc>
          <w:tcPr>
            <w:tcW w:w="0" w:type="auto"/>
            <w:vAlign w:val="center"/>
            <w:hideMark/>
          </w:tcPr>
          <w:p w14:paraId="67823B6E" w14:textId="77777777" w:rsidR="002727B7" w:rsidRDefault="002727B7" w:rsidP="00785DB3">
            <w:r>
              <w:t>Jes 63,10</w:t>
            </w:r>
          </w:p>
        </w:tc>
      </w:tr>
      <w:tr w:rsidR="002727B7" w14:paraId="092AE4FE" w14:textId="77777777" w:rsidTr="00785DB3">
        <w:trPr>
          <w:tblCellSpacing w:w="15" w:type="dxa"/>
        </w:trPr>
        <w:tc>
          <w:tcPr>
            <w:tcW w:w="0" w:type="auto"/>
            <w:vAlign w:val="center"/>
            <w:hideMark/>
          </w:tcPr>
          <w:p w14:paraId="426E398C" w14:textId="77777777" w:rsidR="002727B7" w:rsidRDefault="002727B7" w:rsidP="00785DB3">
            <w:r>
              <w:t>Der Geist Gottes kam über Sacharia</w:t>
            </w:r>
          </w:p>
        </w:tc>
        <w:tc>
          <w:tcPr>
            <w:tcW w:w="0" w:type="auto"/>
            <w:vAlign w:val="center"/>
            <w:hideMark/>
          </w:tcPr>
          <w:p w14:paraId="19A279E4" w14:textId="77777777" w:rsidR="002727B7" w:rsidRDefault="002727B7" w:rsidP="00785DB3">
            <w:r>
              <w:t>2. Chr. 24,20</w:t>
            </w:r>
          </w:p>
        </w:tc>
      </w:tr>
      <w:tr w:rsidR="002727B7" w14:paraId="54BC3BFA" w14:textId="77777777" w:rsidTr="00785DB3">
        <w:trPr>
          <w:tblCellSpacing w:w="15" w:type="dxa"/>
        </w:trPr>
        <w:tc>
          <w:tcPr>
            <w:tcW w:w="0" w:type="auto"/>
            <w:vAlign w:val="center"/>
            <w:hideMark/>
          </w:tcPr>
          <w:p w14:paraId="4D9F8A7D" w14:textId="77777777" w:rsidR="002727B7" w:rsidRDefault="002727B7" w:rsidP="00785DB3">
            <w:r>
              <w:t>Maria ward schwanger von dem Heiligen Geist</w:t>
            </w:r>
          </w:p>
        </w:tc>
        <w:tc>
          <w:tcPr>
            <w:tcW w:w="0" w:type="auto"/>
            <w:vAlign w:val="center"/>
            <w:hideMark/>
          </w:tcPr>
          <w:p w14:paraId="7C90A94F" w14:textId="77777777" w:rsidR="002727B7" w:rsidRDefault="002727B7" w:rsidP="00785DB3">
            <w:r>
              <w:t>Mat 1,18</w:t>
            </w:r>
          </w:p>
        </w:tc>
      </w:tr>
      <w:tr w:rsidR="002727B7" w14:paraId="43582F51" w14:textId="77777777" w:rsidTr="00785DB3">
        <w:trPr>
          <w:tblCellSpacing w:w="15" w:type="dxa"/>
        </w:trPr>
        <w:tc>
          <w:tcPr>
            <w:tcW w:w="0" w:type="auto"/>
            <w:vAlign w:val="center"/>
            <w:hideMark/>
          </w:tcPr>
          <w:p w14:paraId="5455BE76" w14:textId="77777777" w:rsidR="002727B7" w:rsidRDefault="002727B7" w:rsidP="00785DB3">
            <w:r>
              <w:t>Er ward vom Geist in die Wüste geführt</w:t>
            </w:r>
          </w:p>
        </w:tc>
        <w:tc>
          <w:tcPr>
            <w:tcW w:w="0" w:type="auto"/>
            <w:vAlign w:val="center"/>
            <w:hideMark/>
          </w:tcPr>
          <w:p w14:paraId="78788A22" w14:textId="77777777" w:rsidR="002727B7" w:rsidRDefault="002727B7" w:rsidP="00785DB3">
            <w:r>
              <w:t>Mat 4,1</w:t>
            </w:r>
          </w:p>
        </w:tc>
      </w:tr>
      <w:tr w:rsidR="002727B7" w14:paraId="7F3EBBD9" w14:textId="77777777" w:rsidTr="00785DB3">
        <w:trPr>
          <w:tblCellSpacing w:w="15" w:type="dxa"/>
        </w:trPr>
        <w:tc>
          <w:tcPr>
            <w:tcW w:w="0" w:type="auto"/>
            <w:vAlign w:val="center"/>
            <w:hideMark/>
          </w:tcPr>
          <w:p w14:paraId="291BFEBC" w14:textId="77777777" w:rsidR="002727B7" w:rsidRDefault="002727B7" w:rsidP="00785DB3">
            <w:r>
              <w:t>Kam auf Jesus gleich einer Taube</w:t>
            </w:r>
          </w:p>
        </w:tc>
        <w:tc>
          <w:tcPr>
            <w:tcW w:w="0" w:type="auto"/>
            <w:vAlign w:val="center"/>
            <w:hideMark/>
          </w:tcPr>
          <w:p w14:paraId="320830A3" w14:textId="77777777" w:rsidR="002727B7" w:rsidRDefault="002727B7" w:rsidP="00785DB3">
            <w:r>
              <w:t>Mk. 1,10</w:t>
            </w:r>
          </w:p>
        </w:tc>
      </w:tr>
      <w:tr w:rsidR="002727B7" w14:paraId="2D0D8B98" w14:textId="77777777" w:rsidTr="00785DB3">
        <w:trPr>
          <w:tblCellSpacing w:w="15" w:type="dxa"/>
        </w:trPr>
        <w:tc>
          <w:tcPr>
            <w:tcW w:w="0" w:type="auto"/>
            <w:vAlign w:val="center"/>
            <w:hideMark/>
          </w:tcPr>
          <w:p w14:paraId="24B95D7C" w14:textId="77777777" w:rsidR="002727B7" w:rsidRDefault="002727B7" w:rsidP="00785DB3">
            <w:r>
              <w:t>Ist bei mir, hat mich gesalbt und gesandt</w:t>
            </w:r>
          </w:p>
        </w:tc>
        <w:tc>
          <w:tcPr>
            <w:tcW w:w="0" w:type="auto"/>
            <w:vAlign w:val="center"/>
            <w:hideMark/>
          </w:tcPr>
          <w:p w14:paraId="76441604" w14:textId="77777777" w:rsidR="002727B7" w:rsidRDefault="002727B7" w:rsidP="00785DB3">
            <w:r>
              <w:t>Luk 4,18</w:t>
            </w:r>
          </w:p>
        </w:tc>
      </w:tr>
      <w:tr w:rsidR="002727B7" w14:paraId="7EF2D52A" w14:textId="77777777" w:rsidTr="00785DB3">
        <w:trPr>
          <w:tblCellSpacing w:w="15" w:type="dxa"/>
        </w:trPr>
        <w:tc>
          <w:tcPr>
            <w:tcW w:w="0" w:type="auto"/>
            <w:vAlign w:val="center"/>
            <w:hideMark/>
          </w:tcPr>
          <w:p w14:paraId="7BB10EAC" w14:textId="77777777" w:rsidR="002727B7" w:rsidRDefault="002727B7" w:rsidP="00785DB3">
            <w:r>
              <w:t xml:space="preserve">Ihr redet nicht, der Heilige Geist </w:t>
            </w:r>
          </w:p>
        </w:tc>
        <w:tc>
          <w:tcPr>
            <w:tcW w:w="0" w:type="auto"/>
            <w:vAlign w:val="center"/>
            <w:hideMark/>
          </w:tcPr>
          <w:p w14:paraId="528CCF20" w14:textId="77777777" w:rsidR="002727B7" w:rsidRDefault="002727B7" w:rsidP="00785DB3">
            <w:r>
              <w:t>Mk. 13,11</w:t>
            </w:r>
          </w:p>
        </w:tc>
      </w:tr>
      <w:tr w:rsidR="002727B7" w14:paraId="770564BE" w14:textId="77777777" w:rsidTr="00785DB3">
        <w:trPr>
          <w:tblCellSpacing w:w="15" w:type="dxa"/>
        </w:trPr>
        <w:tc>
          <w:tcPr>
            <w:tcW w:w="0" w:type="auto"/>
            <w:vAlign w:val="center"/>
            <w:hideMark/>
          </w:tcPr>
          <w:p w14:paraId="44E8A498" w14:textId="77777777" w:rsidR="002727B7" w:rsidRDefault="002727B7" w:rsidP="00785DB3">
            <w:r>
              <w:t xml:space="preserve">Der Tröster, vom Vater, wird zeugen </w:t>
            </w:r>
          </w:p>
        </w:tc>
        <w:tc>
          <w:tcPr>
            <w:tcW w:w="0" w:type="auto"/>
            <w:vAlign w:val="center"/>
            <w:hideMark/>
          </w:tcPr>
          <w:p w14:paraId="2BFF2A45" w14:textId="77777777" w:rsidR="002727B7" w:rsidRDefault="002727B7" w:rsidP="00785DB3">
            <w:r>
              <w:t>Joh 15,26</w:t>
            </w:r>
          </w:p>
        </w:tc>
      </w:tr>
      <w:tr w:rsidR="002727B7" w14:paraId="10F163AF" w14:textId="77777777" w:rsidTr="00785DB3">
        <w:trPr>
          <w:tblCellSpacing w:w="15" w:type="dxa"/>
        </w:trPr>
        <w:tc>
          <w:tcPr>
            <w:tcW w:w="0" w:type="auto"/>
            <w:vAlign w:val="center"/>
            <w:hideMark/>
          </w:tcPr>
          <w:p w14:paraId="24F6B866" w14:textId="77777777" w:rsidR="002727B7" w:rsidRDefault="002727B7" w:rsidP="00785DB3">
            <w:r>
              <w:t xml:space="preserve">Der Geist der Wahrheit wird euch leiten </w:t>
            </w:r>
          </w:p>
        </w:tc>
        <w:tc>
          <w:tcPr>
            <w:tcW w:w="0" w:type="auto"/>
            <w:vAlign w:val="center"/>
            <w:hideMark/>
          </w:tcPr>
          <w:p w14:paraId="280CDFC5" w14:textId="77777777" w:rsidR="002727B7" w:rsidRDefault="002727B7" w:rsidP="00785DB3">
            <w:r>
              <w:t>Joh 16,13</w:t>
            </w:r>
          </w:p>
        </w:tc>
      </w:tr>
      <w:tr w:rsidR="002727B7" w14:paraId="738EBB13" w14:textId="77777777" w:rsidTr="00785DB3">
        <w:trPr>
          <w:tblCellSpacing w:w="15" w:type="dxa"/>
        </w:trPr>
        <w:tc>
          <w:tcPr>
            <w:tcW w:w="0" w:type="auto"/>
            <w:vAlign w:val="center"/>
            <w:hideMark/>
          </w:tcPr>
          <w:p w14:paraId="1789DF42" w14:textId="77777777" w:rsidR="002727B7" w:rsidRDefault="002727B7" w:rsidP="00785DB3">
            <w:r>
              <w:t xml:space="preserve">Durch einen Geist zu einem Leib getauft </w:t>
            </w:r>
          </w:p>
        </w:tc>
        <w:tc>
          <w:tcPr>
            <w:tcW w:w="0" w:type="auto"/>
            <w:vAlign w:val="center"/>
            <w:hideMark/>
          </w:tcPr>
          <w:p w14:paraId="1F46A0AC" w14:textId="77777777" w:rsidR="002727B7" w:rsidRDefault="002727B7" w:rsidP="00785DB3">
            <w:r>
              <w:t>1. Ko. 12,13</w:t>
            </w:r>
          </w:p>
        </w:tc>
      </w:tr>
      <w:tr w:rsidR="002727B7" w14:paraId="1FC2E708" w14:textId="77777777" w:rsidTr="00785DB3">
        <w:trPr>
          <w:tblCellSpacing w:w="15" w:type="dxa"/>
        </w:trPr>
        <w:tc>
          <w:tcPr>
            <w:tcW w:w="0" w:type="auto"/>
            <w:vAlign w:val="center"/>
            <w:hideMark/>
          </w:tcPr>
          <w:p w14:paraId="45ABCAE1" w14:textId="77777777" w:rsidR="002727B7" w:rsidRDefault="002727B7" w:rsidP="00785DB3">
            <w:r>
              <w:t xml:space="preserve">Der Geist sprach zu Philippus </w:t>
            </w:r>
          </w:p>
        </w:tc>
        <w:tc>
          <w:tcPr>
            <w:tcW w:w="0" w:type="auto"/>
            <w:vAlign w:val="center"/>
            <w:hideMark/>
          </w:tcPr>
          <w:p w14:paraId="6A92E0B1" w14:textId="77777777" w:rsidR="002727B7" w:rsidRDefault="002727B7" w:rsidP="00785DB3">
            <w:r>
              <w:t>Apg. 8,29</w:t>
            </w:r>
          </w:p>
        </w:tc>
      </w:tr>
      <w:tr w:rsidR="002727B7" w14:paraId="5879B58A" w14:textId="77777777" w:rsidTr="00785DB3">
        <w:trPr>
          <w:tblCellSpacing w:w="15" w:type="dxa"/>
        </w:trPr>
        <w:tc>
          <w:tcPr>
            <w:tcW w:w="0" w:type="auto"/>
            <w:vAlign w:val="center"/>
            <w:hideMark/>
          </w:tcPr>
          <w:p w14:paraId="1325D3A2" w14:textId="77777777" w:rsidR="002727B7" w:rsidRDefault="002727B7" w:rsidP="00785DB3">
            <w:r>
              <w:t xml:space="preserve">Es gefällt dem Heiligen Geist und uns </w:t>
            </w:r>
          </w:p>
        </w:tc>
        <w:tc>
          <w:tcPr>
            <w:tcW w:w="0" w:type="auto"/>
            <w:vAlign w:val="center"/>
            <w:hideMark/>
          </w:tcPr>
          <w:p w14:paraId="2D34AA65" w14:textId="77777777" w:rsidR="002727B7" w:rsidRDefault="002727B7" w:rsidP="00785DB3">
            <w:r>
              <w:t>Apg. 15,18</w:t>
            </w:r>
          </w:p>
        </w:tc>
      </w:tr>
      <w:tr w:rsidR="002727B7" w14:paraId="0BBA9BEE" w14:textId="77777777" w:rsidTr="00785DB3">
        <w:trPr>
          <w:tblCellSpacing w:w="15" w:type="dxa"/>
        </w:trPr>
        <w:tc>
          <w:tcPr>
            <w:tcW w:w="0" w:type="auto"/>
            <w:vAlign w:val="center"/>
            <w:hideMark/>
          </w:tcPr>
          <w:p w14:paraId="50364899" w14:textId="77777777" w:rsidR="002727B7" w:rsidRDefault="002727B7" w:rsidP="00785DB3">
            <w:r>
              <w:t xml:space="preserve">Paulus drang der Geist, Jesus zu bezeugen </w:t>
            </w:r>
          </w:p>
        </w:tc>
        <w:tc>
          <w:tcPr>
            <w:tcW w:w="0" w:type="auto"/>
            <w:vAlign w:val="center"/>
            <w:hideMark/>
          </w:tcPr>
          <w:p w14:paraId="4D8BEAC6" w14:textId="77777777" w:rsidR="002727B7" w:rsidRDefault="002727B7" w:rsidP="00785DB3">
            <w:r>
              <w:t>Apg. 18,5</w:t>
            </w:r>
          </w:p>
        </w:tc>
      </w:tr>
      <w:tr w:rsidR="002727B7" w14:paraId="657310FD" w14:textId="77777777" w:rsidTr="00785DB3">
        <w:trPr>
          <w:tblCellSpacing w:w="15" w:type="dxa"/>
        </w:trPr>
        <w:tc>
          <w:tcPr>
            <w:tcW w:w="0" w:type="auto"/>
            <w:vAlign w:val="center"/>
            <w:hideMark/>
          </w:tcPr>
          <w:p w14:paraId="10FC9F74" w14:textId="77777777" w:rsidR="002727B7" w:rsidRDefault="002727B7" w:rsidP="00785DB3">
            <w:r>
              <w:t xml:space="preserve">Ihr widerstrebt dem Heiligen Geist </w:t>
            </w:r>
          </w:p>
        </w:tc>
        <w:tc>
          <w:tcPr>
            <w:tcW w:w="0" w:type="auto"/>
            <w:vAlign w:val="center"/>
            <w:hideMark/>
          </w:tcPr>
          <w:p w14:paraId="467DDC23" w14:textId="77777777" w:rsidR="002727B7" w:rsidRDefault="002727B7" w:rsidP="00785DB3">
            <w:r>
              <w:t>Apg. 7,51</w:t>
            </w:r>
          </w:p>
        </w:tc>
      </w:tr>
      <w:tr w:rsidR="002727B7" w14:paraId="39814409" w14:textId="77777777" w:rsidTr="00785DB3">
        <w:trPr>
          <w:tblCellSpacing w:w="15" w:type="dxa"/>
        </w:trPr>
        <w:tc>
          <w:tcPr>
            <w:tcW w:w="0" w:type="auto"/>
            <w:vAlign w:val="center"/>
            <w:hideMark/>
          </w:tcPr>
          <w:p w14:paraId="0A5FB7CB" w14:textId="77777777" w:rsidR="002727B7" w:rsidRDefault="002727B7" w:rsidP="00785DB3">
            <w:r>
              <w:t xml:space="preserve">Ihnen ward gewehrt vom Heiligen Geist </w:t>
            </w:r>
          </w:p>
        </w:tc>
        <w:tc>
          <w:tcPr>
            <w:tcW w:w="0" w:type="auto"/>
            <w:vAlign w:val="center"/>
            <w:hideMark/>
          </w:tcPr>
          <w:p w14:paraId="151AA038" w14:textId="77777777" w:rsidR="002727B7" w:rsidRDefault="002727B7" w:rsidP="00785DB3">
            <w:r>
              <w:t>Apg. 16,6</w:t>
            </w:r>
          </w:p>
        </w:tc>
      </w:tr>
      <w:tr w:rsidR="002727B7" w14:paraId="5CFC73C0" w14:textId="77777777" w:rsidTr="00785DB3">
        <w:trPr>
          <w:tblCellSpacing w:w="15" w:type="dxa"/>
        </w:trPr>
        <w:tc>
          <w:tcPr>
            <w:tcW w:w="0" w:type="auto"/>
            <w:vAlign w:val="center"/>
            <w:hideMark/>
          </w:tcPr>
          <w:p w14:paraId="2F1BCFE2" w14:textId="77777777" w:rsidR="002727B7" w:rsidRDefault="002727B7" w:rsidP="00785DB3">
            <w:r>
              <w:t xml:space="preserve">Wer Christi Geist nicht hat, ist nicht sein </w:t>
            </w:r>
          </w:p>
        </w:tc>
        <w:tc>
          <w:tcPr>
            <w:tcW w:w="0" w:type="auto"/>
            <w:vAlign w:val="center"/>
            <w:hideMark/>
          </w:tcPr>
          <w:p w14:paraId="5902D6EF" w14:textId="77777777" w:rsidR="002727B7" w:rsidRDefault="002727B7" w:rsidP="00785DB3">
            <w:r>
              <w:t>Röm 8,9</w:t>
            </w:r>
          </w:p>
        </w:tc>
      </w:tr>
      <w:tr w:rsidR="002727B7" w14:paraId="7D1C74ED" w14:textId="77777777" w:rsidTr="00785DB3">
        <w:trPr>
          <w:tblCellSpacing w:w="15" w:type="dxa"/>
        </w:trPr>
        <w:tc>
          <w:tcPr>
            <w:tcW w:w="0" w:type="auto"/>
            <w:vAlign w:val="center"/>
            <w:hideMark/>
          </w:tcPr>
          <w:p w14:paraId="5BF1804A" w14:textId="77777777" w:rsidR="002727B7" w:rsidRDefault="002727B7" w:rsidP="00785DB3">
            <w:r>
              <w:t xml:space="preserve">Der Geist hilft unserer Schwachheit </w:t>
            </w:r>
          </w:p>
        </w:tc>
        <w:tc>
          <w:tcPr>
            <w:tcW w:w="0" w:type="auto"/>
            <w:vAlign w:val="center"/>
            <w:hideMark/>
          </w:tcPr>
          <w:p w14:paraId="5AD3742B" w14:textId="77777777" w:rsidR="002727B7" w:rsidRDefault="002727B7" w:rsidP="00785DB3">
            <w:r>
              <w:t>Röm 8,26</w:t>
            </w:r>
          </w:p>
        </w:tc>
      </w:tr>
      <w:tr w:rsidR="002727B7" w14:paraId="55D75794" w14:textId="77777777" w:rsidTr="00785DB3">
        <w:trPr>
          <w:tblCellSpacing w:w="15" w:type="dxa"/>
        </w:trPr>
        <w:tc>
          <w:tcPr>
            <w:tcW w:w="0" w:type="auto"/>
            <w:vAlign w:val="center"/>
            <w:hideMark/>
          </w:tcPr>
          <w:p w14:paraId="47BEAA19" w14:textId="77777777" w:rsidR="002727B7" w:rsidRDefault="002727B7" w:rsidP="00785DB3">
            <w:r>
              <w:t xml:space="preserve">Der Geist vertritt uns aufs Beste </w:t>
            </w:r>
          </w:p>
        </w:tc>
        <w:tc>
          <w:tcPr>
            <w:tcW w:w="0" w:type="auto"/>
            <w:vAlign w:val="center"/>
            <w:hideMark/>
          </w:tcPr>
          <w:p w14:paraId="7890609D" w14:textId="77777777" w:rsidR="002727B7" w:rsidRDefault="002727B7" w:rsidP="00785DB3">
            <w:r>
              <w:t>Röm 8,26</w:t>
            </w:r>
          </w:p>
        </w:tc>
      </w:tr>
      <w:tr w:rsidR="002727B7" w14:paraId="6A904131" w14:textId="77777777" w:rsidTr="00785DB3">
        <w:trPr>
          <w:tblCellSpacing w:w="15" w:type="dxa"/>
        </w:trPr>
        <w:tc>
          <w:tcPr>
            <w:tcW w:w="0" w:type="auto"/>
            <w:vAlign w:val="center"/>
            <w:hideMark/>
          </w:tcPr>
          <w:p w14:paraId="41479C03" w14:textId="77777777" w:rsidR="002727B7" w:rsidRDefault="002727B7" w:rsidP="00785DB3">
            <w:r>
              <w:t xml:space="preserve">Betrübt nicht den Heiligen Geist </w:t>
            </w:r>
          </w:p>
        </w:tc>
        <w:tc>
          <w:tcPr>
            <w:tcW w:w="0" w:type="auto"/>
            <w:vAlign w:val="center"/>
            <w:hideMark/>
          </w:tcPr>
          <w:p w14:paraId="7338F15C" w14:textId="77777777" w:rsidR="002727B7" w:rsidRDefault="002727B7" w:rsidP="00785DB3">
            <w:r>
              <w:t>Eph 4,30</w:t>
            </w:r>
          </w:p>
        </w:tc>
      </w:tr>
      <w:tr w:rsidR="002727B7" w14:paraId="5390BCA0" w14:textId="77777777" w:rsidTr="00785DB3">
        <w:trPr>
          <w:tblCellSpacing w:w="15" w:type="dxa"/>
        </w:trPr>
        <w:tc>
          <w:tcPr>
            <w:tcW w:w="0" w:type="auto"/>
            <w:vAlign w:val="center"/>
            <w:hideMark/>
          </w:tcPr>
          <w:p w14:paraId="3B21EEDC" w14:textId="77777777" w:rsidR="002727B7" w:rsidRDefault="002727B7" w:rsidP="00785DB3">
            <w:r>
              <w:t xml:space="preserve">Ja, der Geist spricht </w:t>
            </w:r>
          </w:p>
        </w:tc>
        <w:tc>
          <w:tcPr>
            <w:tcW w:w="0" w:type="auto"/>
            <w:vAlign w:val="center"/>
            <w:hideMark/>
          </w:tcPr>
          <w:p w14:paraId="1FD543A4" w14:textId="77777777" w:rsidR="002727B7" w:rsidRDefault="002727B7" w:rsidP="00785DB3">
            <w:r>
              <w:t>Off 14,13</w:t>
            </w:r>
          </w:p>
        </w:tc>
      </w:tr>
      <w:tr w:rsidR="002727B7" w14:paraId="22A514AE" w14:textId="77777777" w:rsidTr="00785DB3">
        <w:trPr>
          <w:tblCellSpacing w:w="15" w:type="dxa"/>
        </w:trPr>
        <w:tc>
          <w:tcPr>
            <w:tcW w:w="0" w:type="auto"/>
            <w:vAlign w:val="center"/>
            <w:hideMark/>
          </w:tcPr>
          <w:p w14:paraId="72A11BFD" w14:textId="77777777" w:rsidR="002727B7" w:rsidRDefault="002727B7" w:rsidP="00785DB3">
            <w:r>
              <w:t xml:space="preserve">Geredet, getrieben vom Heiligen Geist </w:t>
            </w:r>
          </w:p>
        </w:tc>
        <w:tc>
          <w:tcPr>
            <w:tcW w:w="0" w:type="auto"/>
            <w:vAlign w:val="center"/>
            <w:hideMark/>
          </w:tcPr>
          <w:p w14:paraId="29BBBF42" w14:textId="77777777" w:rsidR="002727B7" w:rsidRDefault="002727B7" w:rsidP="00785DB3">
            <w:r>
              <w:t>2. Pet. 1,21</w:t>
            </w:r>
          </w:p>
        </w:tc>
      </w:tr>
      <w:tr w:rsidR="002727B7" w14:paraId="470266D5" w14:textId="77777777" w:rsidTr="00785DB3">
        <w:trPr>
          <w:tblCellSpacing w:w="15" w:type="dxa"/>
        </w:trPr>
        <w:tc>
          <w:tcPr>
            <w:tcW w:w="0" w:type="auto"/>
            <w:vAlign w:val="center"/>
            <w:hideMark/>
          </w:tcPr>
          <w:p w14:paraId="3217188D" w14:textId="77777777" w:rsidR="002727B7" w:rsidRDefault="002727B7" w:rsidP="00785DB3">
            <w:r>
              <w:t xml:space="preserve">Gemeinschaft des Heiligen Geistes mit euch </w:t>
            </w:r>
          </w:p>
        </w:tc>
        <w:tc>
          <w:tcPr>
            <w:tcW w:w="0" w:type="auto"/>
            <w:vAlign w:val="center"/>
            <w:hideMark/>
          </w:tcPr>
          <w:p w14:paraId="3B159BAF" w14:textId="77777777" w:rsidR="002727B7" w:rsidRDefault="002727B7" w:rsidP="00785DB3">
            <w:r>
              <w:t>2. Kor. 13,13</w:t>
            </w:r>
          </w:p>
        </w:tc>
      </w:tr>
    </w:tbl>
    <w:p w14:paraId="742A41C8" w14:textId="1AEB8E22" w:rsidR="00E474DB" w:rsidRDefault="00E474DB" w:rsidP="000F5606">
      <w:pPr>
        <w:pStyle w:val="berschrift1"/>
      </w:pPr>
      <w:r>
        <w:t>Bibel/ Wort Gottes</w:t>
      </w:r>
    </w:p>
    <w:p w14:paraId="59B85BD5" w14:textId="2793C250" w:rsidR="00E474DB" w:rsidRPr="00E474DB" w:rsidRDefault="00E474DB" w:rsidP="00E474DB">
      <w:pPr>
        <w:pStyle w:val="berschrift2"/>
        <w:rPr>
          <w:lang w:eastAsia="de-DE"/>
        </w:rPr>
      </w:pPr>
      <w:r>
        <w:rPr>
          <w:lang w:eastAsia="de-DE"/>
        </w:rPr>
        <w:t>Was ist die Bibel</w:t>
      </w:r>
    </w:p>
    <w:p w14:paraId="08B50383" w14:textId="77777777" w:rsidR="00E474DB" w:rsidRDefault="00E474DB" w:rsidP="00E474DB">
      <w:pPr>
        <w:pStyle w:val="berschrift3"/>
        <w:rPr>
          <w:sz w:val="48"/>
          <w:szCs w:val="48"/>
          <w:lang w:eastAsia="de-DE"/>
        </w:rPr>
      </w:pPr>
      <w:r>
        <w:t>Was ist die Bibel?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34"/>
        <w:gridCol w:w="1589"/>
      </w:tblGrid>
      <w:tr w:rsidR="00E474DB" w14:paraId="13C7B6B9" w14:textId="77777777" w:rsidTr="005E7811">
        <w:trPr>
          <w:tblCellSpacing w:w="15" w:type="dxa"/>
        </w:trPr>
        <w:tc>
          <w:tcPr>
            <w:tcW w:w="0" w:type="auto"/>
            <w:vAlign w:val="center"/>
            <w:hideMark/>
          </w:tcPr>
          <w:p w14:paraId="235469AC" w14:textId="77777777" w:rsidR="00E474DB" w:rsidRDefault="00E474DB" w:rsidP="005E7811">
            <w:r>
              <w:t>Heilige Schrift, von Gott eingegeben</w:t>
            </w:r>
          </w:p>
        </w:tc>
        <w:tc>
          <w:tcPr>
            <w:tcW w:w="0" w:type="auto"/>
            <w:vAlign w:val="center"/>
            <w:hideMark/>
          </w:tcPr>
          <w:p w14:paraId="78669DFC" w14:textId="77777777" w:rsidR="00E474DB" w:rsidRDefault="00E474DB" w:rsidP="005E7811">
            <w:r>
              <w:t>2. Tim. 5,16</w:t>
            </w:r>
          </w:p>
        </w:tc>
      </w:tr>
      <w:tr w:rsidR="00E474DB" w14:paraId="37EC89A1" w14:textId="77777777" w:rsidTr="005E7811">
        <w:trPr>
          <w:tblCellSpacing w:w="15" w:type="dxa"/>
        </w:trPr>
        <w:tc>
          <w:tcPr>
            <w:tcW w:w="0" w:type="auto"/>
            <w:vAlign w:val="center"/>
            <w:hideMark/>
          </w:tcPr>
          <w:p w14:paraId="6FB99984" w14:textId="77777777" w:rsidR="00E474DB" w:rsidRDefault="00E474DB" w:rsidP="005E7811">
            <w:r>
              <w:t>Schrift, die von Christus zeugt</w:t>
            </w:r>
          </w:p>
        </w:tc>
        <w:tc>
          <w:tcPr>
            <w:tcW w:w="0" w:type="auto"/>
            <w:vAlign w:val="center"/>
            <w:hideMark/>
          </w:tcPr>
          <w:p w14:paraId="3E4353A4" w14:textId="77777777" w:rsidR="00E474DB" w:rsidRDefault="00E474DB" w:rsidP="005E7811">
            <w:r>
              <w:t>Joh 5,39</w:t>
            </w:r>
          </w:p>
        </w:tc>
      </w:tr>
      <w:tr w:rsidR="00E474DB" w14:paraId="3F039C7E" w14:textId="77777777" w:rsidTr="005E7811">
        <w:trPr>
          <w:tblCellSpacing w:w="15" w:type="dxa"/>
        </w:trPr>
        <w:tc>
          <w:tcPr>
            <w:tcW w:w="0" w:type="auto"/>
            <w:vAlign w:val="center"/>
            <w:hideMark/>
          </w:tcPr>
          <w:p w14:paraId="0868B12B" w14:textId="77777777" w:rsidR="00E474DB" w:rsidRDefault="00E474DB" w:rsidP="005E7811">
            <w:r>
              <w:t>In der man das ewige Leben finden kann</w:t>
            </w:r>
          </w:p>
        </w:tc>
        <w:tc>
          <w:tcPr>
            <w:tcW w:w="0" w:type="auto"/>
            <w:vAlign w:val="center"/>
            <w:hideMark/>
          </w:tcPr>
          <w:p w14:paraId="336183A2" w14:textId="77777777" w:rsidR="00E474DB" w:rsidRDefault="00E474DB" w:rsidP="005E7811">
            <w:r>
              <w:t>Joh 4,39</w:t>
            </w:r>
          </w:p>
        </w:tc>
      </w:tr>
      <w:tr w:rsidR="00E474DB" w14:paraId="7E6F6073" w14:textId="77777777" w:rsidTr="005E7811">
        <w:trPr>
          <w:tblCellSpacing w:w="15" w:type="dxa"/>
        </w:trPr>
        <w:tc>
          <w:tcPr>
            <w:tcW w:w="0" w:type="auto"/>
            <w:vAlign w:val="center"/>
            <w:hideMark/>
          </w:tcPr>
          <w:p w14:paraId="089761EC" w14:textId="77777777" w:rsidR="00E474DB" w:rsidRDefault="00E474DB" w:rsidP="005E7811">
            <w:r>
              <w:t>Geredet von heiligen Menschen Gottes</w:t>
            </w:r>
          </w:p>
        </w:tc>
        <w:tc>
          <w:tcPr>
            <w:tcW w:w="0" w:type="auto"/>
            <w:vAlign w:val="center"/>
            <w:hideMark/>
          </w:tcPr>
          <w:p w14:paraId="32944D89" w14:textId="77777777" w:rsidR="00E474DB" w:rsidRDefault="00E474DB" w:rsidP="005E7811">
            <w:r>
              <w:t>2. Pet. 1,21</w:t>
            </w:r>
          </w:p>
        </w:tc>
      </w:tr>
      <w:tr w:rsidR="00E474DB" w14:paraId="4CF85076" w14:textId="77777777" w:rsidTr="005E7811">
        <w:trPr>
          <w:tblCellSpacing w:w="15" w:type="dxa"/>
        </w:trPr>
        <w:tc>
          <w:tcPr>
            <w:tcW w:w="0" w:type="auto"/>
            <w:vAlign w:val="center"/>
            <w:hideMark/>
          </w:tcPr>
          <w:p w14:paraId="11D41A42" w14:textId="77777777" w:rsidR="00E474DB" w:rsidRDefault="00E474DB" w:rsidP="005E7811">
            <w:r>
              <w:t>Auf Antrieb des Heiligen Geistes</w:t>
            </w:r>
          </w:p>
        </w:tc>
        <w:tc>
          <w:tcPr>
            <w:tcW w:w="0" w:type="auto"/>
            <w:vAlign w:val="center"/>
            <w:hideMark/>
          </w:tcPr>
          <w:p w14:paraId="110020D5" w14:textId="77777777" w:rsidR="00E474DB" w:rsidRDefault="00E474DB" w:rsidP="005E7811">
            <w:r>
              <w:t>2. Pet. 1,21</w:t>
            </w:r>
          </w:p>
        </w:tc>
      </w:tr>
      <w:tr w:rsidR="00E474DB" w14:paraId="61B02D87" w14:textId="77777777" w:rsidTr="005E7811">
        <w:trPr>
          <w:tblCellSpacing w:w="15" w:type="dxa"/>
        </w:trPr>
        <w:tc>
          <w:tcPr>
            <w:tcW w:w="0" w:type="auto"/>
            <w:vAlign w:val="center"/>
            <w:hideMark/>
          </w:tcPr>
          <w:p w14:paraId="6D33AAD6" w14:textId="77777777" w:rsidR="00E474DB" w:rsidRDefault="00E474DB" w:rsidP="005E7811">
            <w:r>
              <w:t>Göttliche Worte</w:t>
            </w:r>
          </w:p>
        </w:tc>
        <w:tc>
          <w:tcPr>
            <w:tcW w:w="0" w:type="auto"/>
            <w:vAlign w:val="center"/>
            <w:hideMark/>
          </w:tcPr>
          <w:p w14:paraId="722DCA20" w14:textId="77777777" w:rsidR="00E474DB" w:rsidRDefault="00E474DB" w:rsidP="005E7811">
            <w:r>
              <w:t>Heb 5,12</w:t>
            </w:r>
          </w:p>
        </w:tc>
      </w:tr>
      <w:tr w:rsidR="00E474DB" w14:paraId="793CE9D1" w14:textId="77777777" w:rsidTr="005E7811">
        <w:trPr>
          <w:tblCellSpacing w:w="15" w:type="dxa"/>
        </w:trPr>
        <w:tc>
          <w:tcPr>
            <w:tcW w:w="0" w:type="auto"/>
            <w:vAlign w:val="center"/>
            <w:hideMark/>
          </w:tcPr>
          <w:p w14:paraId="3ECF7048" w14:textId="77777777" w:rsidR="00E474DB" w:rsidRDefault="00E474DB" w:rsidP="005E7811">
            <w:r>
              <w:t xml:space="preserve">Gesetz Moses, Propheten, Psalmen </w:t>
            </w:r>
          </w:p>
        </w:tc>
        <w:tc>
          <w:tcPr>
            <w:tcW w:w="0" w:type="auto"/>
            <w:vAlign w:val="center"/>
            <w:hideMark/>
          </w:tcPr>
          <w:p w14:paraId="371344A3" w14:textId="77777777" w:rsidR="00E474DB" w:rsidRDefault="00E474DB" w:rsidP="005E7811">
            <w:r>
              <w:t>Luk 24,44</w:t>
            </w:r>
          </w:p>
        </w:tc>
      </w:tr>
      <w:tr w:rsidR="00E474DB" w14:paraId="767B043C" w14:textId="77777777" w:rsidTr="005E7811">
        <w:trPr>
          <w:tblCellSpacing w:w="15" w:type="dxa"/>
        </w:trPr>
        <w:tc>
          <w:tcPr>
            <w:tcW w:w="0" w:type="auto"/>
            <w:vAlign w:val="center"/>
            <w:hideMark/>
          </w:tcPr>
          <w:p w14:paraId="30E2F781" w14:textId="77777777" w:rsidR="00E474DB" w:rsidRDefault="00E474DB" w:rsidP="005E7811">
            <w:r>
              <w:t>Rede von Jesu Tun und Lehre</w:t>
            </w:r>
          </w:p>
        </w:tc>
        <w:tc>
          <w:tcPr>
            <w:tcW w:w="0" w:type="auto"/>
            <w:vAlign w:val="center"/>
            <w:hideMark/>
          </w:tcPr>
          <w:p w14:paraId="0E3DDE04" w14:textId="77777777" w:rsidR="00E474DB" w:rsidRDefault="00E474DB" w:rsidP="005E7811">
            <w:r>
              <w:t>Apg. 1,1</w:t>
            </w:r>
          </w:p>
        </w:tc>
      </w:tr>
      <w:tr w:rsidR="00E474DB" w14:paraId="106728F6" w14:textId="77777777" w:rsidTr="005E7811">
        <w:trPr>
          <w:tblCellSpacing w:w="15" w:type="dxa"/>
        </w:trPr>
        <w:tc>
          <w:tcPr>
            <w:tcW w:w="0" w:type="auto"/>
            <w:vAlign w:val="center"/>
            <w:hideMark/>
          </w:tcPr>
          <w:p w14:paraId="685E6842" w14:textId="77777777" w:rsidR="00E474DB" w:rsidRDefault="00E474DB" w:rsidP="005E7811">
            <w:r>
              <w:t xml:space="preserve">Briefe Pauli und andere Schriften </w:t>
            </w:r>
          </w:p>
        </w:tc>
        <w:tc>
          <w:tcPr>
            <w:tcW w:w="0" w:type="auto"/>
            <w:vAlign w:val="center"/>
            <w:hideMark/>
          </w:tcPr>
          <w:p w14:paraId="08D28C90" w14:textId="77777777" w:rsidR="00E474DB" w:rsidRDefault="00E474DB" w:rsidP="005E7811">
            <w:r>
              <w:t>2. Pet. 3,16</w:t>
            </w:r>
          </w:p>
        </w:tc>
      </w:tr>
      <w:tr w:rsidR="00E474DB" w14:paraId="17365C8A" w14:textId="77777777" w:rsidTr="005E7811">
        <w:trPr>
          <w:tblCellSpacing w:w="15" w:type="dxa"/>
        </w:trPr>
        <w:tc>
          <w:tcPr>
            <w:tcW w:w="0" w:type="auto"/>
            <w:vAlign w:val="center"/>
            <w:hideMark/>
          </w:tcPr>
          <w:p w14:paraId="609B2521" w14:textId="77777777" w:rsidR="00E474DB" w:rsidRDefault="00E474DB" w:rsidP="005E7811">
            <w:r>
              <w:t xml:space="preserve">Worte, die der Heilige Geist lehrt </w:t>
            </w:r>
          </w:p>
        </w:tc>
        <w:tc>
          <w:tcPr>
            <w:tcW w:w="0" w:type="auto"/>
            <w:vAlign w:val="center"/>
            <w:hideMark/>
          </w:tcPr>
          <w:p w14:paraId="3AEC52EF" w14:textId="77777777" w:rsidR="00E474DB" w:rsidRDefault="00E474DB" w:rsidP="005E7811">
            <w:r>
              <w:t>1. Kor. 2,13</w:t>
            </w:r>
          </w:p>
        </w:tc>
      </w:tr>
      <w:tr w:rsidR="00E474DB" w14:paraId="4F8371A1" w14:textId="77777777" w:rsidTr="005E7811">
        <w:trPr>
          <w:tblCellSpacing w:w="15" w:type="dxa"/>
        </w:trPr>
        <w:tc>
          <w:tcPr>
            <w:tcW w:w="0" w:type="auto"/>
            <w:vAlign w:val="center"/>
            <w:hideMark/>
          </w:tcPr>
          <w:p w14:paraId="1B88D913" w14:textId="77777777" w:rsidR="00E474DB" w:rsidRDefault="00E474DB" w:rsidP="005E7811">
            <w:r>
              <w:t xml:space="preserve">Die menschliche Weisheit nicht lehrt </w:t>
            </w:r>
          </w:p>
        </w:tc>
        <w:tc>
          <w:tcPr>
            <w:tcW w:w="0" w:type="auto"/>
            <w:vAlign w:val="center"/>
            <w:hideMark/>
          </w:tcPr>
          <w:p w14:paraId="6BFC778E" w14:textId="77777777" w:rsidR="00E474DB" w:rsidRDefault="00E474DB" w:rsidP="005E7811">
            <w:r>
              <w:t>1. Kor. 2,13</w:t>
            </w:r>
          </w:p>
        </w:tc>
      </w:tr>
      <w:tr w:rsidR="00E474DB" w14:paraId="4FB3AEE5" w14:textId="77777777" w:rsidTr="005E7811">
        <w:trPr>
          <w:tblCellSpacing w:w="15" w:type="dxa"/>
        </w:trPr>
        <w:tc>
          <w:tcPr>
            <w:tcW w:w="0" w:type="auto"/>
            <w:vAlign w:val="center"/>
            <w:hideMark/>
          </w:tcPr>
          <w:p w14:paraId="00AB0ED3" w14:textId="77777777" w:rsidR="00E474DB" w:rsidRDefault="00E474DB" w:rsidP="005E7811">
            <w:r>
              <w:t xml:space="preserve">Euer Gesetz - die Schrift </w:t>
            </w:r>
          </w:p>
        </w:tc>
        <w:tc>
          <w:tcPr>
            <w:tcW w:w="0" w:type="auto"/>
            <w:vAlign w:val="center"/>
            <w:hideMark/>
          </w:tcPr>
          <w:p w14:paraId="3D646641" w14:textId="77777777" w:rsidR="00E474DB" w:rsidRDefault="00E474DB" w:rsidP="005E7811">
            <w:r>
              <w:t>Joh 10,35</w:t>
            </w:r>
          </w:p>
        </w:tc>
      </w:tr>
      <w:tr w:rsidR="00E474DB" w14:paraId="1432D9B0" w14:textId="77777777" w:rsidTr="005E7811">
        <w:trPr>
          <w:tblCellSpacing w:w="15" w:type="dxa"/>
        </w:trPr>
        <w:tc>
          <w:tcPr>
            <w:tcW w:w="0" w:type="auto"/>
            <w:vAlign w:val="center"/>
            <w:hideMark/>
          </w:tcPr>
          <w:p w14:paraId="3B495FFB" w14:textId="77777777" w:rsidR="00E474DB" w:rsidRDefault="00E474DB" w:rsidP="005E7811">
            <w:r>
              <w:t xml:space="preserve">Die Schrift, uns zur Lehre geschrieben </w:t>
            </w:r>
          </w:p>
        </w:tc>
        <w:tc>
          <w:tcPr>
            <w:tcW w:w="0" w:type="auto"/>
            <w:vAlign w:val="center"/>
            <w:hideMark/>
          </w:tcPr>
          <w:p w14:paraId="08F40364" w14:textId="77777777" w:rsidR="00E474DB" w:rsidRDefault="00E474DB" w:rsidP="005E7811">
            <w:r>
              <w:t>Röm 15,4</w:t>
            </w:r>
          </w:p>
        </w:tc>
      </w:tr>
      <w:tr w:rsidR="00E474DB" w14:paraId="296500CC" w14:textId="77777777" w:rsidTr="005E7811">
        <w:trPr>
          <w:tblCellSpacing w:w="15" w:type="dxa"/>
        </w:trPr>
        <w:tc>
          <w:tcPr>
            <w:tcW w:w="0" w:type="auto"/>
            <w:vAlign w:val="center"/>
            <w:hideMark/>
          </w:tcPr>
          <w:p w14:paraId="7DD5FDEA" w14:textId="77777777" w:rsidR="00E474DB" w:rsidRDefault="00E474DB" w:rsidP="005E7811">
            <w:r>
              <w:t>Heilige Schrift</w:t>
            </w:r>
          </w:p>
        </w:tc>
        <w:tc>
          <w:tcPr>
            <w:tcW w:w="0" w:type="auto"/>
            <w:vAlign w:val="center"/>
            <w:hideMark/>
          </w:tcPr>
          <w:p w14:paraId="157AF711" w14:textId="77777777" w:rsidR="00E474DB" w:rsidRDefault="00E474DB" w:rsidP="005E7811">
            <w:r>
              <w:t>Röm 1,2</w:t>
            </w:r>
          </w:p>
        </w:tc>
      </w:tr>
      <w:tr w:rsidR="00E474DB" w14:paraId="030F497E" w14:textId="77777777" w:rsidTr="005E7811">
        <w:trPr>
          <w:tblCellSpacing w:w="15" w:type="dxa"/>
        </w:trPr>
        <w:tc>
          <w:tcPr>
            <w:tcW w:w="0" w:type="auto"/>
            <w:vAlign w:val="center"/>
            <w:hideMark/>
          </w:tcPr>
          <w:p w14:paraId="22DC5FBD" w14:textId="77777777" w:rsidR="00E474DB" w:rsidRDefault="00E474DB" w:rsidP="005E7811">
            <w:r>
              <w:t xml:space="preserve">Worte der Wahrheit </w:t>
            </w:r>
          </w:p>
        </w:tc>
        <w:tc>
          <w:tcPr>
            <w:tcW w:w="0" w:type="auto"/>
            <w:vAlign w:val="center"/>
            <w:hideMark/>
          </w:tcPr>
          <w:p w14:paraId="7B519007" w14:textId="77777777" w:rsidR="00E474DB" w:rsidRDefault="00E474DB" w:rsidP="005E7811">
            <w:r>
              <w:t>2. Tim. 1,13</w:t>
            </w:r>
          </w:p>
        </w:tc>
      </w:tr>
      <w:tr w:rsidR="00E474DB" w14:paraId="584CAA14" w14:textId="77777777" w:rsidTr="005E7811">
        <w:trPr>
          <w:tblCellSpacing w:w="15" w:type="dxa"/>
        </w:trPr>
        <w:tc>
          <w:tcPr>
            <w:tcW w:w="0" w:type="auto"/>
            <w:vAlign w:val="center"/>
            <w:hideMark/>
          </w:tcPr>
          <w:p w14:paraId="7C831E71" w14:textId="77777777" w:rsidR="00E474DB" w:rsidRDefault="00E474DB" w:rsidP="005E7811">
            <w:r>
              <w:t xml:space="preserve">Worte des Heils </w:t>
            </w:r>
          </w:p>
        </w:tc>
        <w:tc>
          <w:tcPr>
            <w:tcW w:w="0" w:type="auto"/>
            <w:vAlign w:val="center"/>
            <w:hideMark/>
          </w:tcPr>
          <w:p w14:paraId="4D33D3AE" w14:textId="77777777" w:rsidR="00E474DB" w:rsidRDefault="00E474DB" w:rsidP="005E7811">
            <w:r>
              <w:t>Apg. 11,36</w:t>
            </w:r>
          </w:p>
        </w:tc>
      </w:tr>
      <w:tr w:rsidR="00E474DB" w14:paraId="4FB16377" w14:textId="77777777" w:rsidTr="005E7811">
        <w:trPr>
          <w:tblCellSpacing w:w="15" w:type="dxa"/>
        </w:trPr>
        <w:tc>
          <w:tcPr>
            <w:tcW w:w="0" w:type="auto"/>
            <w:vAlign w:val="center"/>
            <w:hideMark/>
          </w:tcPr>
          <w:p w14:paraId="1025A260" w14:textId="77777777" w:rsidR="00E474DB" w:rsidRDefault="00E474DB" w:rsidP="005E7811">
            <w:r>
              <w:t xml:space="preserve">Heilsame Worte durch die Apostel </w:t>
            </w:r>
          </w:p>
        </w:tc>
        <w:tc>
          <w:tcPr>
            <w:tcW w:w="0" w:type="auto"/>
            <w:vAlign w:val="center"/>
            <w:hideMark/>
          </w:tcPr>
          <w:p w14:paraId="0ED2FFF0" w14:textId="77777777" w:rsidR="00E474DB" w:rsidRDefault="00E474DB" w:rsidP="005E7811">
            <w:r>
              <w:t>2. Tim. 1,13</w:t>
            </w:r>
          </w:p>
        </w:tc>
      </w:tr>
      <w:tr w:rsidR="00E474DB" w14:paraId="242DBAED" w14:textId="77777777" w:rsidTr="005E7811">
        <w:trPr>
          <w:tblCellSpacing w:w="15" w:type="dxa"/>
        </w:trPr>
        <w:tc>
          <w:tcPr>
            <w:tcW w:w="0" w:type="auto"/>
            <w:vAlign w:val="center"/>
            <w:hideMark/>
          </w:tcPr>
          <w:p w14:paraId="6341BECB" w14:textId="77777777" w:rsidR="00E474DB" w:rsidRDefault="00E474DB" w:rsidP="005E7811">
            <w:r>
              <w:t>Heilsame Worte unseres Herrn Jesus</w:t>
            </w:r>
          </w:p>
        </w:tc>
        <w:tc>
          <w:tcPr>
            <w:tcW w:w="0" w:type="auto"/>
            <w:vAlign w:val="center"/>
            <w:hideMark/>
          </w:tcPr>
          <w:p w14:paraId="6C416788" w14:textId="77777777" w:rsidR="00E474DB" w:rsidRDefault="00E474DB" w:rsidP="005E7811">
            <w:r>
              <w:t>1. Tim. 6,3</w:t>
            </w:r>
          </w:p>
        </w:tc>
      </w:tr>
      <w:tr w:rsidR="00E474DB" w14:paraId="2B6C94B0" w14:textId="77777777" w:rsidTr="005E7811">
        <w:trPr>
          <w:tblCellSpacing w:w="15" w:type="dxa"/>
        </w:trPr>
        <w:tc>
          <w:tcPr>
            <w:tcW w:w="0" w:type="auto"/>
            <w:vAlign w:val="center"/>
            <w:hideMark/>
          </w:tcPr>
          <w:p w14:paraId="0968ECF1" w14:textId="77777777" w:rsidR="00E474DB" w:rsidRDefault="00E474DB" w:rsidP="005E7811">
            <w:r>
              <w:t xml:space="preserve">Das Wort Christi </w:t>
            </w:r>
          </w:p>
        </w:tc>
        <w:tc>
          <w:tcPr>
            <w:tcW w:w="0" w:type="auto"/>
            <w:vAlign w:val="center"/>
            <w:hideMark/>
          </w:tcPr>
          <w:p w14:paraId="1956A109" w14:textId="77777777" w:rsidR="00E474DB" w:rsidRDefault="00E474DB" w:rsidP="005E7811">
            <w:r>
              <w:t>Kol 3,16</w:t>
            </w:r>
          </w:p>
        </w:tc>
      </w:tr>
      <w:tr w:rsidR="00E474DB" w14:paraId="58DBE202" w14:textId="77777777" w:rsidTr="005E7811">
        <w:trPr>
          <w:tblCellSpacing w:w="15" w:type="dxa"/>
        </w:trPr>
        <w:tc>
          <w:tcPr>
            <w:tcW w:w="0" w:type="auto"/>
            <w:vAlign w:val="center"/>
            <w:hideMark/>
          </w:tcPr>
          <w:p w14:paraId="7F90E32C" w14:textId="77777777" w:rsidR="00E474DB" w:rsidRDefault="00E474DB" w:rsidP="005E7811">
            <w:r>
              <w:t>Das Evangelium Christi</w:t>
            </w:r>
          </w:p>
        </w:tc>
        <w:tc>
          <w:tcPr>
            <w:tcW w:w="0" w:type="auto"/>
            <w:vAlign w:val="center"/>
            <w:hideMark/>
          </w:tcPr>
          <w:p w14:paraId="74681ADF" w14:textId="77777777" w:rsidR="00E474DB" w:rsidRDefault="00E474DB" w:rsidP="005E7811">
            <w:r>
              <w:t>Gal 1,7</w:t>
            </w:r>
          </w:p>
        </w:tc>
      </w:tr>
      <w:tr w:rsidR="00E474DB" w14:paraId="00FAFC8C" w14:textId="77777777" w:rsidTr="005E7811">
        <w:trPr>
          <w:tblCellSpacing w:w="15" w:type="dxa"/>
        </w:trPr>
        <w:tc>
          <w:tcPr>
            <w:tcW w:w="0" w:type="auto"/>
            <w:vAlign w:val="center"/>
            <w:hideMark/>
          </w:tcPr>
          <w:p w14:paraId="067A5074" w14:textId="77777777" w:rsidR="00E474DB" w:rsidRDefault="00E474DB" w:rsidP="005E7811">
            <w:r>
              <w:t xml:space="preserve">Evangelium durch Offenbarung </w:t>
            </w:r>
          </w:p>
        </w:tc>
        <w:tc>
          <w:tcPr>
            <w:tcW w:w="0" w:type="auto"/>
            <w:vAlign w:val="center"/>
            <w:hideMark/>
          </w:tcPr>
          <w:p w14:paraId="1D6D30EF" w14:textId="77777777" w:rsidR="00E474DB" w:rsidRDefault="00E474DB" w:rsidP="005E7811">
            <w:r>
              <w:t>Gal 1,12</w:t>
            </w:r>
          </w:p>
        </w:tc>
      </w:tr>
      <w:tr w:rsidR="00E474DB" w14:paraId="4C31AADF" w14:textId="77777777" w:rsidTr="005E7811">
        <w:trPr>
          <w:tblCellSpacing w:w="15" w:type="dxa"/>
        </w:trPr>
        <w:tc>
          <w:tcPr>
            <w:tcW w:w="0" w:type="auto"/>
            <w:vAlign w:val="center"/>
            <w:hideMark/>
          </w:tcPr>
          <w:p w14:paraId="37B7316B" w14:textId="77777777" w:rsidR="00E474DB" w:rsidRDefault="00E474DB" w:rsidP="005E7811">
            <w:r>
              <w:t xml:space="preserve">Nicht von Menschen, vom Herrn empfangen </w:t>
            </w:r>
          </w:p>
        </w:tc>
        <w:tc>
          <w:tcPr>
            <w:tcW w:w="0" w:type="auto"/>
            <w:vAlign w:val="center"/>
            <w:hideMark/>
          </w:tcPr>
          <w:p w14:paraId="09EFB64F" w14:textId="77777777" w:rsidR="00E474DB" w:rsidRDefault="00E474DB" w:rsidP="005E7811">
            <w:r>
              <w:t>Gal 1,12</w:t>
            </w:r>
          </w:p>
        </w:tc>
      </w:tr>
      <w:tr w:rsidR="00E474DB" w14:paraId="4E5AF3C7" w14:textId="77777777" w:rsidTr="005E7811">
        <w:trPr>
          <w:tblCellSpacing w:w="15" w:type="dxa"/>
        </w:trPr>
        <w:tc>
          <w:tcPr>
            <w:tcW w:w="0" w:type="auto"/>
            <w:vAlign w:val="center"/>
            <w:hideMark/>
          </w:tcPr>
          <w:p w14:paraId="2875135E" w14:textId="77777777" w:rsidR="00E474DB" w:rsidRDefault="00E474DB" w:rsidP="005E7811">
            <w:r>
              <w:t xml:space="preserve">Satzungen durch unser Wort oder Brief </w:t>
            </w:r>
          </w:p>
        </w:tc>
        <w:tc>
          <w:tcPr>
            <w:tcW w:w="0" w:type="auto"/>
            <w:vAlign w:val="center"/>
            <w:hideMark/>
          </w:tcPr>
          <w:p w14:paraId="2E74B545" w14:textId="77777777" w:rsidR="00E474DB" w:rsidRDefault="00E474DB" w:rsidP="005E7811">
            <w:r>
              <w:t>2. Thess. 2,13</w:t>
            </w:r>
          </w:p>
        </w:tc>
      </w:tr>
      <w:tr w:rsidR="00E474DB" w14:paraId="7F9D0A32" w14:textId="77777777" w:rsidTr="005E7811">
        <w:trPr>
          <w:tblCellSpacing w:w="15" w:type="dxa"/>
        </w:trPr>
        <w:tc>
          <w:tcPr>
            <w:tcW w:w="0" w:type="auto"/>
            <w:vAlign w:val="center"/>
            <w:hideMark/>
          </w:tcPr>
          <w:p w14:paraId="1246FFB9" w14:textId="77777777" w:rsidR="00E474DB" w:rsidRDefault="00E474DB" w:rsidP="005E7811">
            <w:r>
              <w:t xml:space="preserve">Offenbarung Jesu Christi </w:t>
            </w:r>
          </w:p>
        </w:tc>
        <w:tc>
          <w:tcPr>
            <w:tcW w:w="0" w:type="auto"/>
            <w:vAlign w:val="center"/>
            <w:hideMark/>
          </w:tcPr>
          <w:p w14:paraId="48CD1B4C" w14:textId="77777777" w:rsidR="00E474DB" w:rsidRDefault="00E474DB" w:rsidP="005E7811">
            <w:r>
              <w:t>Off 1,1</w:t>
            </w:r>
          </w:p>
        </w:tc>
      </w:tr>
      <w:tr w:rsidR="00E474DB" w14:paraId="49CFEBC3" w14:textId="77777777" w:rsidTr="005E7811">
        <w:trPr>
          <w:tblCellSpacing w:w="15" w:type="dxa"/>
        </w:trPr>
        <w:tc>
          <w:tcPr>
            <w:tcW w:w="0" w:type="auto"/>
            <w:vAlign w:val="center"/>
            <w:hideMark/>
          </w:tcPr>
          <w:p w14:paraId="469D2D54" w14:textId="77777777" w:rsidR="00E474DB" w:rsidRDefault="00E474DB" w:rsidP="005E7811">
            <w:r>
              <w:t xml:space="preserve">Nicht aus menschlichem Willen </w:t>
            </w:r>
          </w:p>
        </w:tc>
        <w:tc>
          <w:tcPr>
            <w:tcW w:w="0" w:type="auto"/>
            <w:vAlign w:val="center"/>
            <w:hideMark/>
          </w:tcPr>
          <w:p w14:paraId="16E0D173" w14:textId="77777777" w:rsidR="00E474DB" w:rsidRDefault="00E474DB" w:rsidP="005E7811">
            <w:r>
              <w:t>2. Pet. 1,21</w:t>
            </w:r>
          </w:p>
        </w:tc>
      </w:tr>
      <w:tr w:rsidR="00E474DB" w14:paraId="6B972AD7" w14:textId="77777777" w:rsidTr="005E7811">
        <w:trPr>
          <w:tblCellSpacing w:w="15" w:type="dxa"/>
        </w:trPr>
        <w:tc>
          <w:tcPr>
            <w:tcW w:w="0" w:type="auto"/>
            <w:vAlign w:val="center"/>
            <w:hideMark/>
          </w:tcPr>
          <w:p w14:paraId="48948084" w14:textId="77777777" w:rsidR="00E474DB" w:rsidRDefault="00E474DB" w:rsidP="005E7811">
            <w:r>
              <w:t xml:space="preserve">Mein Wort, spricht der Herr </w:t>
            </w:r>
          </w:p>
        </w:tc>
        <w:tc>
          <w:tcPr>
            <w:tcW w:w="0" w:type="auto"/>
            <w:vAlign w:val="center"/>
            <w:hideMark/>
          </w:tcPr>
          <w:p w14:paraId="04131848" w14:textId="77777777" w:rsidR="00E474DB" w:rsidRDefault="00E474DB" w:rsidP="005E7811">
            <w:r>
              <w:t>Jer 23,29</w:t>
            </w:r>
          </w:p>
        </w:tc>
      </w:tr>
      <w:tr w:rsidR="00E474DB" w14:paraId="03A67A50" w14:textId="77777777" w:rsidTr="005E7811">
        <w:trPr>
          <w:tblCellSpacing w:w="15" w:type="dxa"/>
        </w:trPr>
        <w:tc>
          <w:tcPr>
            <w:tcW w:w="0" w:type="auto"/>
            <w:vAlign w:val="center"/>
            <w:hideMark/>
          </w:tcPr>
          <w:p w14:paraId="21536C26" w14:textId="77777777" w:rsidR="00E474DB" w:rsidRDefault="00E474DB" w:rsidP="005E7811">
            <w:r>
              <w:t xml:space="preserve">Das Wort Gottes </w:t>
            </w:r>
          </w:p>
        </w:tc>
        <w:tc>
          <w:tcPr>
            <w:tcW w:w="0" w:type="auto"/>
            <w:vAlign w:val="center"/>
            <w:hideMark/>
          </w:tcPr>
          <w:p w14:paraId="1868B2F7" w14:textId="77777777" w:rsidR="00E474DB" w:rsidRDefault="00E474DB" w:rsidP="005E7811">
            <w:r>
              <w:t>Heb 4,12</w:t>
            </w:r>
          </w:p>
        </w:tc>
      </w:tr>
      <w:tr w:rsidR="00E474DB" w14:paraId="4FEA7D90" w14:textId="77777777" w:rsidTr="005E7811">
        <w:trPr>
          <w:tblCellSpacing w:w="15" w:type="dxa"/>
        </w:trPr>
        <w:tc>
          <w:tcPr>
            <w:tcW w:w="0" w:type="auto"/>
            <w:vAlign w:val="center"/>
            <w:hideMark/>
          </w:tcPr>
          <w:p w14:paraId="24AEF49B" w14:textId="77777777" w:rsidR="00E474DB" w:rsidRDefault="00E474DB" w:rsidP="005E7811">
            <w:r>
              <w:t xml:space="preserve">Das Wort des Herrn </w:t>
            </w:r>
          </w:p>
        </w:tc>
        <w:tc>
          <w:tcPr>
            <w:tcW w:w="0" w:type="auto"/>
            <w:vAlign w:val="center"/>
            <w:hideMark/>
          </w:tcPr>
          <w:p w14:paraId="66EA91DB" w14:textId="77777777" w:rsidR="00E474DB" w:rsidRDefault="00E474DB" w:rsidP="005E7811">
            <w:r>
              <w:t>Jes 34,16</w:t>
            </w:r>
          </w:p>
        </w:tc>
      </w:tr>
      <w:tr w:rsidR="00E474DB" w14:paraId="02BE0A3E" w14:textId="77777777" w:rsidTr="005E7811">
        <w:trPr>
          <w:tblCellSpacing w:w="15" w:type="dxa"/>
        </w:trPr>
        <w:tc>
          <w:tcPr>
            <w:tcW w:w="0" w:type="auto"/>
            <w:vAlign w:val="center"/>
            <w:hideMark/>
          </w:tcPr>
          <w:p w14:paraId="71DFD294" w14:textId="77777777" w:rsidR="00E474DB" w:rsidRDefault="00E474DB" w:rsidP="005E7811">
            <w:r>
              <w:t>Was Gott geredet hat</w:t>
            </w:r>
          </w:p>
        </w:tc>
        <w:tc>
          <w:tcPr>
            <w:tcW w:w="0" w:type="auto"/>
            <w:vAlign w:val="center"/>
            <w:hideMark/>
          </w:tcPr>
          <w:p w14:paraId="329E6CBB" w14:textId="77777777" w:rsidR="00E474DB" w:rsidRDefault="00E474DB" w:rsidP="005E7811">
            <w:r>
              <w:t>Röm 3,2</w:t>
            </w:r>
          </w:p>
        </w:tc>
      </w:tr>
      <w:tr w:rsidR="00E474DB" w14:paraId="12073E07" w14:textId="77777777" w:rsidTr="005E7811">
        <w:trPr>
          <w:tblCellSpacing w:w="15" w:type="dxa"/>
        </w:trPr>
        <w:tc>
          <w:tcPr>
            <w:tcW w:w="0" w:type="auto"/>
            <w:vAlign w:val="center"/>
            <w:hideMark/>
          </w:tcPr>
          <w:p w14:paraId="4F9BAADD" w14:textId="77777777" w:rsidR="00E474DB" w:rsidRDefault="00E474DB" w:rsidP="005E7811">
            <w:r>
              <w:t xml:space="preserve">Ein festes, prophetisches Wort </w:t>
            </w:r>
          </w:p>
        </w:tc>
        <w:tc>
          <w:tcPr>
            <w:tcW w:w="0" w:type="auto"/>
            <w:vAlign w:val="center"/>
            <w:hideMark/>
          </w:tcPr>
          <w:p w14:paraId="21F6BEED" w14:textId="77777777" w:rsidR="00E474DB" w:rsidRDefault="00E474DB" w:rsidP="005E7811">
            <w:r>
              <w:t>2. Pet. 1,19</w:t>
            </w:r>
          </w:p>
        </w:tc>
      </w:tr>
      <w:tr w:rsidR="00E474DB" w14:paraId="105F28B1" w14:textId="77777777" w:rsidTr="005E7811">
        <w:trPr>
          <w:tblCellSpacing w:w="15" w:type="dxa"/>
        </w:trPr>
        <w:tc>
          <w:tcPr>
            <w:tcW w:w="0" w:type="auto"/>
            <w:vAlign w:val="center"/>
            <w:hideMark/>
          </w:tcPr>
          <w:p w14:paraId="3AE3414D" w14:textId="77777777" w:rsidR="00E474DB" w:rsidRDefault="00E474DB" w:rsidP="005E7811">
            <w:r>
              <w:t xml:space="preserve">Eine Leuchte, ein Licht </w:t>
            </w:r>
          </w:p>
        </w:tc>
        <w:tc>
          <w:tcPr>
            <w:tcW w:w="0" w:type="auto"/>
            <w:vAlign w:val="center"/>
            <w:hideMark/>
          </w:tcPr>
          <w:p w14:paraId="3B4CE7A3" w14:textId="77777777" w:rsidR="00E474DB" w:rsidRDefault="00E474DB" w:rsidP="005E7811">
            <w:r>
              <w:t>Ps. 119,105</w:t>
            </w:r>
          </w:p>
        </w:tc>
      </w:tr>
      <w:tr w:rsidR="00E474DB" w14:paraId="546AFC87" w14:textId="77777777" w:rsidTr="005E7811">
        <w:trPr>
          <w:tblCellSpacing w:w="15" w:type="dxa"/>
        </w:trPr>
        <w:tc>
          <w:tcPr>
            <w:tcW w:w="0" w:type="auto"/>
            <w:vAlign w:val="center"/>
            <w:hideMark/>
          </w:tcPr>
          <w:p w14:paraId="2DA8C4ED" w14:textId="77777777" w:rsidR="00E474DB" w:rsidRDefault="00E474DB" w:rsidP="005E7811">
            <w:r>
              <w:t xml:space="preserve">Ein Licht, das scheint im dunklen Ort </w:t>
            </w:r>
          </w:p>
        </w:tc>
        <w:tc>
          <w:tcPr>
            <w:tcW w:w="0" w:type="auto"/>
            <w:vAlign w:val="center"/>
            <w:hideMark/>
          </w:tcPr>
          <w:p w14:paraId="3E977B89" w14:textId="77777777" w:rsidR="00E474DB" w:rsidRDefault="00E474DB" w:rsidP="005E7811">
            <w:r>
              <w:t>2. Pet. 1,19</w:t>
            </w:r>
          </w:p>
        </w:tc>
      </w:tr>
      <w:tr w:rsidR="00E474DB" w14:paraId="2DEE784F" w14:textId="77777777" w:rsidTr="005E7811">
        <w:trPr>
          <w:tblCellSpacing w:w="15" w:type="dxa"/>
        </w:trPr>
        <w:tc>
          <w:tcPr>
            <w:tcW w:w="0" w:type="auto"/>
            <w:vAlign w:val="center"/>
            <w:hideMark/>
          </w:tcPr>
          <w:p w14:paraId="2766A501" w14:textId="77777777" w:rsidR="00E474DB" w:rsidRDefault="00E474DB" w:rsidP="005E7811">
            <w:r>
              <w:t xml:space="preserve">Mein Wort ein Feuer, ein Hammer </w:t>
            </w:r>
          </w:p>
        </w:tc>
        <w:tc>
          <w:tcPr>
            <w:tcW w:w="0" w:type="auto"/>
            <w:vAlign w:val="center"/>
            <w:hideMark/>
          </w:tcPr>
          <w:p w14:paraId="27D4E8AA" w14:textId="77777777" w:rsidR="00E474DB" w:rsidRDefault="00E474DB" w:rsidP="005E7811">
            <w:r>
              <w:t>Jer 23,29</w:t>
            </w:r>
          </w:p>
        </w:tc>
      </w:tr>
      <w:tr w:rsidR="00E474DB" w14:paraId="7F193E15" w14:textId="77777777" w:rsidTr="005E7811">
        <w:trPr>
          <w:tblCellSpacing w:w="15" w:type="dxa"/>
        </w:trPr>
        <w:tc>
          <w:tcPr>
            <w:tcW w:w="0" w:type="auto"/>
            <w:vAlign w:val="center"/>
            <w:hideMark/>
          </w:tcPr>
          <w:p w14:paraId="308A2B2B" w14:textId="77777777" w:rsidR="00E474DB" w:rsidRDefault="00E474DB" w:rsidP="005E7811">
            <w:r>
              <w:t xml:space="preserve">Schwert des Geistes </w:t>
            </w:r>
          </w:p>
        </w:tc>
        <w:tc>
          <w:tcPr>
            <w:tcW w:w="0" w:type="auto"/>
            <w:vAlign w:val="center"/>
            <w:hideMark/>
          </w:tcPr>
          <w:p w14:paraId="3FA6DA80" w14:textId="77777777" w:rsidR="00E474DB" w:rsidRDefault="00E474DB" w:rsidP="005E7811">
            <w:r>
              <w:t>Eph 6,17</w:t>
            </w:r>
          </w:p>
        </w:tc>
      </w:tr>
      <w:tr w:rsidR="00E474DB" w14:paraId="55DC0170" w14:textId="77777777" w:rsidTr="005E7811">
        <w:trPr>
          <w:tblCellSpacing w:w="15" w:type="dxa"/>
        </w:trPr>
        <w:tc>
          <w:tcPr>
            <w:tcW w:w="0" w:type="auto"/>
            <w:vAlign w:val="center"/>
            <w:hideMark/>
          </w:tcPr>
          <w:p w14:paraId="066FA6D1" w14:textId="77777777" w:rsidR="00E474DB" w:rsidRDefault="00E474DB" w:rsidP="005E7811">
            <w:r>
              <w:t xml:space="preserve">Unsere Speise </w:t>
            </w:r>
          </w:p>
        </w:tc>
        <w:tc>
          <w:tcPr>
            <w:tcW w:w="0" w:type="auto"/>
            <w:vAlign w:val="center"/>
            <w:hideMark/>
          </w:tcPr>
          <w:p w14:paraId="045F44B8" w14:textId="77777777" w:rsidR="00E474DB" w:rsidRDefault="00E474DB" w:rsidP="005E7811">
            <w:r>
              <w:t>Jer 15,16</w:t>
            </w:r>
          </w:p>
        </w:tc>
      </w:tr>
      <w:tr w:rsidR="00E474DB" w14:paraId="41F0F277" w14:textId="77777777" w:rsidTr="005E7811">
        <w:trPr>
          <w:tblCellSpacing w:w="15" w:type="dxa"/>
        </w:trPr>
        <w:tc>
          <w:tcPr>
            <w:tcW w:w="0" w:type="auto"/>
            <w:vAlign w:val="center"/>
            <w:hideMark/>
          </w:tcPr>
          <w:p w14:paraId="7430012C" w14:textId="77777777" w:rsidR="00E474DB" w:rsidRDefault="00E474DB" w:rsidP="005E7811">
            <w:r>
              <w:t>Vernünftige, lautere Milch</w:t>
            </w:r>
          </w:p>
        </w:tc>
        <w:tc>
          <w:tcPr>
            <w:tcW w:w="0" w:type="auto"/>
            <w:vAlign w:val="center"/>
            <w:hideMark/>
          </w:tcPr>
          <w:p w14:paraId="70A9ECDE" w14:textId="77777777" w:rsidR="00E474DB" w:rsidRDefault="00E474DB" w:rsidP="005E7811">
            <w:r>
              <w:t>1. Pet. 2,2</w:t>
            </w:r>
          </w:p>
        </w:tc>
      </w:tr>
      <w:tr w:rsidR="00E474DB" w14:paraId="4944D2D1" w14:textId="77777777" w:rsidTr="005E7811">
        <w:trPr>
          <w:tblCellSpacing w:w="15" w:type="dxa"/>
        </w:trPr>
        <w:tc>
          <w:tcPr>
            <w:tcW w:w="0" w:type="auto"/>
            <w:vAlign w:val="center"/>
            <w:hideMark/>
          </w:tcPr>
          <w:p w14:paraId="539295C6" w14:textId="77777777" w:rsidR="00E474DB" w:rsidRDefault="00E474DB" w:rsidP="005E7811">
            <w:r>
              <w:t xml:space="preserve">Ein in uns gepflanztes Wort </w:t>
            </w:r>
          </w:p>
        </w:tc>
        <w:tc>
          <w:tcPr>
            <w:tcW w:w="0" w:type="auto"/>
            <w:vAlign w:val="center"/>
            <w:hideMark/>
          </w:tcPr>
          <w:p w14:paraId="39889EE7" w14:textId="77777777" w:rsidR="00E474DB" w:rsidRDefault="00E474DB" w:rsidP="005E7811">
            <w:r>
              <w:t>Jak 1,21</w:t>
            </w:r>
          </w:p>
        </w:tc>
      </w:tr>
      <w:tr w:rsidR="00E474DB" w14:paraId="0F2562DD" w14:textId="77777777" w:rsidTr="005E7811">
        <w:trPr>
          <w:tblCellSpacing w:w="15" w:type="dxa"/>
        </w:trPr>
        <w:tc>
          <w:tcPr>
            <w:tcW w:w="0" w:type="auto"/>
            <w:vAlign w:val="center"/>
            <w:hideMark/>
          </w:tcPr>
          <w:p w14:paraId="70588007" w14:textId="77777777" w:rsidR="00E474DB" w:rsidRDefault="00E474DB" w:rsidP="005E7811">
            <w:r>
              <w:t xml:space="preserve">Ein Spiegel </w:t>
            </w:r>
          </w:p>
        </w:tc>
        <w:tc>
          <w:tcPr>
            <w:tcW w:w="0" w:type="auto"/>
            <w:vAlign w:val="center"/>
            <w:hideMark/>
          </w:tcPr>
          <w:p w14:paraId="0E348029" w14:textId="77777777" w:rsidR="00E474DB" w:rsidRDefault="00E474DB" w:rsidP="005E7811">
            <w:r>
              <w:t>Jak 1,23</w:t>
            </w:r>
          </w:p>
        </w:tc>
      </w:tr>
      <w:tr w:rsidR="00E474DB" w14:paraId="66FB09D7" w14:textId="77777777" w:rsidTr="005E7811">
        <w:trPr>
          <w:tblCellSpacing w:w="15" w:type="dxa"/>
        </w:trPr>
        <w:tc>
          <w:tcPr>
            <w:tcW w:w="0" w:type="auto"/>
            <w:vAlign w:val="center"/>
            <w:hideMark/>
          </w:tcPr>
          <w:p w14:paraId="284E7414" w14:textId="77777777" w:rsidR="00E474DB" w:rsidRDefault="00E474DB" w:rsidP="005E7811">
            <w:r>
              <w:t>Schatz in irdenen Gefäßen</w:t>
            </w:r>
          </w:p>
        </w:tc>
        <w:tc>
          <w:tcPr>
            <w:tcW w:w="0" w:type="auto"/>
            <w:vAlign w:val="center"/>
            <w:hideMark/>
          </w:tcPr>
          <w:p w14:paraId="64C7FB28" w14:textId="77777777" w:rsidR="00E474DB" w:rsidRDefault="00E474DB" w:rsidP="005E7811">
            <w:r>
              <w:t>2. Kor. 4,7</w:t>
            </w:r>
          </w:p>
        </w:tc>
      </w:tr>
      <w:tr w:rsidR="00E474DB" w14:paraId="6AF9EF25" w14:textId="77777777" w:rsidTr="005E7811">
        <w:trPr>
          <w:tblCellSpacing w:w="15" w:type="dxa"/>
        </w:trPr>
        <w:tc>
          <w:tcPr>
            <w:tcW w:w="0" w:type="auto"/>
            <w:vAlign w:val="center"/>
            <w:hideMark/>
          </w:tcPr>
          <w:p w14:paraId="47B574EA" w14:textId="77777777" w:rsidR="00E474DB" w:rsidRDefault="00E474DB" w:rsidP="005E7811">
            <w:r>
              <w:t xml:space="preserve">Richter der Gedanken und Sinne des Herzens </w:t>
            </w:r>
          </w:p>
        </w:tc>
        <w:tc>
          <w:tcPr>
            <w:tcW w:w="0" w:type="auto"/>
            <w:vAlign w:val="center"/>
            <w:hideMark/>
          </w:tcPr>
          <w:p w14:paraId="17531FDC" w14:textId="77777777" w:rsidR="00E474DB" w:rsidRDefault="00E474DB" w:rsidP="005E7811">
            <w:r>
              <w:t>Heb 4,12</w:t>
            </w:r>
          </w:p>
        </w:tc>
      </w:tr>
      <w:tr w:rsidR="00E474DB" w14:paraId="165BB59F" w14:textId="77777777" w:rsidTr="005E7811">
        <w:trPr>
          <w:tblCellSpacing w:w="15" w:type="dxa"/>
        </w:trPr>
        <w:tc>
          <w:tcPr>
            <w:tcW w:w="0" w:type="auto"/>
            <w:vAlign w:val="center"/>
            <w:hideMark/>
          </w:tcPr>
          <w:p w14:paraId="11584F70" w14:textId="77777777" w:rsidR="00E474DB" w:rsidRDefault="00E474DB" w:rsidP="005E7811">
            <w:r>
              <w:t xml:space="preserve">Jesu Worte, Geist und Leben </w:t>
            </w:r>
          </w:p>
        </w:tc>
        <w:tc>
          <w:tcPr>
            <w:tcW w:w="0" w:type="auto"/>
            <w:vAlign w:val="center"/>
            <w:hideMark/>
          </w:tcPr>
          <w:p w14:paraId="03EC2BDF" w14:textId="77777777" w:rsidR="00E474DB" w:rsidRDefault="00E474DB" w:rsidP="005E7811">
            <w:r>
              <w:t>Joh 6,63</w:t>
            </w:r>
          </w:p>
        </w:tc>
      </w:tr>
      <w:tr w:rsidR="00E474DB" w14:paraId="21BBB1C1" w14:textId="77777777" w:rsidTr="005E7811">
        <w:trPr>
          <w:tblCellSpacing w:w="15" w:type="dxa"/>
        </w:trPr>
        <w:tc>
          <w:tcPr>
            <w:tcW w:w="0" w:type="auto"/>
            <w:vAlign w:val="center"/>
            <w:hideMark/>
          </w:tcPr>
          <w:p w14:paraId="575363A9" w14:textId="77777777" w:rsidR="00E474DB" w:rsidRDefault="00E474DB" w:rsidP="005E7811">
            <w:r>
              <w:t xml:space="preserve">Unvergänglicher Samen, lebendiges Wort </w:t>
            </w:r>
          </w:p>
        </w:tc>
        <w:tc>
          <w:tcPr>
            <w:tcW w:w="0" w:type="auto"/>
            <w:vAlign w:val="center"/>
            <w:hideMark/>
          </w:tcPr>
          <w:p w14:paraId="35232E80" w14:textId="77777777" w:rsidR="00E474DB" w:rsidRDefault="00E474DB" w:rsidP="005E7811">
            <w:r>
              <w:t>Jes 55,8 - 55,11</w:t>
            </w:r>
          </w:p>
        </w:tc>
      </w:tr>
      <w:tr w:rsidR="00E474DB" w14:paraId="772C493B" w14:textId="77777777" w:rsidTr="005E7811">
        <w:trPr>
          <w:tblCellSpacing w:w="15" w:type="dxa"/>
        </w:trPr>
        <w:tc>
          <w:tcPr>
            <w:tcW w:w="0" w:type="auto"/>
            <w:vAlign w:val="center"/>
            <w:hideMark/>
          </w:tcPr>
          <w:p w14:paraId="389EF701" w14:textId="77777777" w:rsidR="00E474DB" w:rsidRDefault="00E474DB" w:rsidP="005E7811">
            <w:r>
              <w:t xml:space="preserve">Gottes Wort, das ewig bleibt </w:t>
            </w:r>
          </w:p>
        </w:tc>
        <w:tc>
          <w:tcPr>
            <w:tcW w:w="0" w:type="auto"/>
            <w:vAlign w:val="center"/>
            <w:hideMark/>
          </w:tcPr>
          <w:p w14:paraId="4576BC8D" w14:textId="77777777" w:rsidR="00E474DB" w:rsidRDefault="00E474DB" w:rsidP="005E7811">
            <w:r>
              <w:t>1. Pet. 1,23</w:t>
            </w:r>
          </w:p>
        </w:tc>
      </w:tr>
    </w:tbl>
    <w:p w14:paraId="7EA8D87F" w14:textId="77777777" w:rsidR="00E474DB" w:rsidRDefault="00E474DB" w:rsidP="00E474DB">
      <w:pPr>
        <w:pStyle w:val="berschrift3"/>
        <w:rPr>
          <w:sz w:val="48"/>
          <w:szCs w:val="48"/>
          <w:lang w:eastAsia="de-DE"/>
        </w:rPr>
      </w:pPr>
      <w:r>
        <w:t>Die Bibel als Richtschnur des Wandels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07"/>
        <w:gridCol w:w="1809"/>
      </w:tblGrid>
      <w:tr w:rsidR="00E474DB" w14:paraId="29A6C16A" w14:textId="77777777" w:rsidTr="006F0D72">
        <w:trPr>
          <w:tblCellSpacing w:w="15" w:type="dxa"/>
        </w:trPr>
        <w:tc>
          <w:tcPr>
            <w:tcW w:w="0" w:type="auto"/>
            <w:vAlign w:val="center"/>
            <w:hideMark/>
          </w:tcPr>
          <w:p w14:paraId="2E868BA8" w14:textId="77777777" w:rsidR="00E474DB" w:rsidRDefault="00E474DB" w:rsidP="006F0D72">
            <w:r>
              <w:t>Höre, wenn ich rede</w:t>
            </w:r>
          </w:p>
        </w:tc>
        <w:tc>
          <w:tcPr>
            <w:tcW w:w="0" w:type="auto"/>
            <w:vAlign w:val="center"/>
            <w:hideMark/>
          </w:tcPr>
          <w:p w14:paraId="7AA867E5" w14:textId="77777777" w:rsidR="00E474DB" w:rsidRDefault="00E474DB" w:rsidP="006F0D72">
            <w:r>
              <w:t>2. Mo 19,9</w:t>
            </w:r>
          </w:p>
        </w:tc>
      </w:tr>
      <w:tr w:rsidR="00E474DB" w14:paraId="2662A317" w14:textId="77777777" w:rsidTr="006F0D72">
        <w:trPr>
          <w:tblCellSpacing w:w="15" w:type="dxa"/>
        </w:trPr>
        <w:tc>
          <w:tcPr>
            <w:tcW w:w="0" w:type="auto"/>
            <w:vAlign w:val="center"/>
            <w:hideMark/>
          </w:tcPr>
          <w:p w14:paraId="7D56D7D8" w14:textId="77777777" w:rsidR="00E474DB" w:rsidRDefault="00E474DB" w:rsidP="006F0D72">
            <w:r>
              <w:t xml:space="preserve">Wir haben die Heilige Schrift vor uns </w:t>
            </w:r>
          </w:p>
        </w:tc>
        <w:tc>
          <w:tcPr>
            <w:tcW w:w="0" w:type="auto"/>
            <w:vAlign w:val="center"/>
            <w:hideMark/>
          </w:tcPr>
          <w:p w14:paraId="07A37F98" w14:textId="77777777" w:rsidR="00E474DB" w:rsidRDefault="00E474DB" w:rsidP="006F0D72">
            <w:r>
              <w:t>Jer 8,8</w:t>
            </w:r>
          </w:p>
        </w:tc>
      </w:tr>
      <w:tr w:rsidR="00E474DB" w14:paraId="6079EEAD" w14:textId="77777777" w:rsidTr="006F0D72">
        <w:trPr>
          <w:tblCellSpacing w:w="15" w:type="dxa"/>
        </w:trPr>
        <w:tc>
          <w:tcPr>
            <w:tcW w:w="0" w:type="auto"/>
            <w:vAlign w:val="center"/>
            <w:hideMark/>
          </w:tcPr>
          <w:p w14:paraId="31177E07" w14:textId="77777777" w:rsidR="00E474DB" w:rsidRDefault="00E474DB" w:rsidP="006F0D72">
            <w:r>
              <w:t xml:space="preserve">Nicht Wahrsager, Zeichendeuter, Spiritisten </w:t>
            </w:r>
          </w:p>
        </w:tc>
        <w:tc>
          <w:tcPr>
            <w:tcW w:w="0" w:type="auto"/>
            <w:vAlign w:val="center"/>
            <w:hideMark/>
          </w:tcPr>
          <w:p w14:paraId="6D4A8FC2" w14:textId="77777777" w:rsidR="00E474DB" w:rsidRDefault="00E474DB" w:rsidP="006F0D72">
            <w:r>
              <w:t>5. Mo 18,11</w:t>
            </w:r>
          </w:p>
        </w:tc>
      </w:tr>
      <w:tr w:rsidR="00E474DB" w14:paraId="6EE519BF" w14:textId="77777777" w:rsidTr="006F0D72">
        <w:trPr>
          <w:tblCellSpacing w:w="15" w:type="dxa"/>
        </w:trPr>
        <w:tc>
          <w:tcPr>
            <w:tcW w:w="0" w:type="auto"/>
            <w:vAlign w:val="center"/>
            <w:hideMark/>
          </w:tcPr>
          <w:p w14:paraId="40C63D96" w14:textId="77777777" w:rsidR="00E474DB" w:rsidRDefault="00E474DB" w:rsidP="006F0D72">
            <w:r>
              <w:t xml:space="preserve">Soll ein Volk nicht seinen Gott fragen? </w:t>
            </w:r>
          </w:p>
        </w:tc>
        <w:tc>
          <w:tcPr>
            <w:tcW w:w="0" w:type="auto"/>
            <w:vAlign w:val="center"/>
            <w:hideMark/>
          </w:tcPr>
          <w:p w14:paraId="10357C10" w14:textId="77777777" w:rsidR="00E474DB" w:rsidRDefault="00E474DB" w:rsidP="006F0D72">
            <w:r>
              <w:t>Jes 8,19</w:t>
            </w:r>
          </w:p>
        </w:tc>
      </w:tr>
      <w:tr w:rsidR="00E474DB" w14:paraId="3DDE86D2" w14:textId="77777777" w:rsidTr="006F0D72">
        <w:trPr>
          <w:tblCellSpacing w:w="15" w:type="dxa"/>
        </w:trPr>
        <w:tc>
          <w:tcPr>
            <w:tcW w:w="0" w:type="auto"/>
            <w:vAlign w:val="center"/>
            <w:hideMark/>
          </w:tcPr>
          <w:p w14:paraId="6619AD78" w14:textId="77777777" w:rsidR="00E474DB" w:rsidRDefault="00E474DB" w:rsidP="006F0D72">
            <w:r>
              <w:t xml:space="preserve">Ja, nach dem Gesetz und Zeugnis </w:t>
            </w:r>
          </w:p>
        </w:tc>
        <w:tc>
          <w:tcPr>
            <w:tcW w:w="0" w:type="auto"/>
            <w:vAlign w:val="center"/>
            <w:hideMark/>
          </w:tcPr>
          <w:p w14:paraId="0220C2D1" w14:textId="77777777" w:rsidR="00E474DB" w:rsidRDefault="00E474DB" w:rsidP="006F0D72">
            <w:r>
              <w:t>Jes 8,20</w:t>
            </w:r>
          </w:p>
        </w:tc>
      </w:tr>
      <w:tr w:rsidR="00E474DB" w14:paraId="7EE8ACFB" w14:textId="77777777" w:rsidTr="006F0D72">
        <w:trPr>
          <w:tblCellSpacing w:w="15" w:type="dxa"/>
        </w:trPr>
        <w:tc>
          <w:tcPr>
            <w:tcW w:w="0" w:type="auto"/>
            <w:vAlign w:val="center"/>
            <w:hideMark/>
          </w:tcPr>
          <w:p w14:paraId="1CE6F74B" w14:textId="77777777" w:rsidR="00E474DB" w:rsidRDefault="00E474DB" w:rsidP="006F0D72">
            <w:r>
              <w:t xml:space="preserve">Ihr irrt, weil ihr die Schrift nicht wißt </w:t>
            </w:r>
          </w:p>
        </w:tc>
        <w:tc>
          <w:tcPr>
            <w:tcW w:w="0" w:type="auto"/>
            <w:vAlign w:val="center"/>
            <w:hideMark/>
          </w:tcPr>
          <w:p w14:paraId="63A9A9EC" w14:textId="77777777" w:rsidR="00E474DB" w:rsidRDefault="00E474DB" w:rsidP="006F0D72">
            <w:r>
              <w:t>Mat 22,29</w:t>
            </w:r>
          </w:p>
        </w:tc>
      </w:tr>
      <w:tr w:rsidR="00E474DB" w14:paraId="4E7F9EBF" w14:textId="77777777" w:rsidTr="006F0D72">
        <w:trPr>
          <w:tblCellSpacing w:w="15" w:type="dxa"/>
        </w:trPr>
        <w:tc>
          <w:tcPr>
            <w:tcW w:w="0" w:type="auto"/>
            <w:vAlign w:val="center"/>
            <w:hideMark/>
          </w:tcPr>
          <w:p w14:paraId="3F4108C1" w14:textId="77777777" w:rsidR="00E474DB" w:rsidRDefault="00E474DB" w:rsidP="006F0D72">
            <w:r>
              <w:t xml:space="preserve">Warum übertretet ihr Gottes Gebot? </w:t>
            </w:r>
          </w:p>
        </w:tc>
        <w:tc>
          <w:tcPr>
            <w:tcW w:w="0" w:type="auto"/>
            <w:vAlign w:val="center"/>
            <w:hideMark/>
          </w:tcPr>
          <w:p w14:paraId="3CF9996C" w14:textId="77777777" w:rsidR="00E474DB" w:rsidRDefault="00E474DB" w:rsidP="006F0D72">
            <w:r>
              <w:t>Mat 15,3</w:t>
            </w:r>
          </w:p>
        </w:tc>
      </w:tr>
      <w:tr w:rsidR="00E474DB" w14:paraId="5D81FBCB" w14:textId="77777777" w:rsidTr="006F0D72">
        <w:trPr>
          <w:tblCellSpacing w:w="15" w:type="dxa"/>
        </w:trPr>
        <w:tc>
          <w:tcPr>
            <w:tcW w:w="0" w:type="auto"/>
            <w:vAlign w:val="center"/>
            <w:hideMark/>
          </w:tcPr>
          <w:p w14:paraId="10F9EF6A" w14:textId="77777777" w:rsidR="00E474DB" w:rsidRDefault="00E474DB" w:rsidP="006F0D72">
            <w:r>
              <w:t xml:space="preserve">Wie würde aber die Schrift erfüllt? </w:t>
            </w:r>
          </w:p>
        </w:tc>
        <w:tc>
          <w:tcPr>
            <w:tcW w:w="0" w:type="auto"/>
            <w:vAlign w:val="center"/>
            <w:hideMark/>
          </w:tcPr>
          <w:p w14:paraId="5F6269CE" w14:textId="77777777" w:rsidR="00E474DB" w:rsidRDefault="00E474DB" w:rsidP="006F0D72">
            <w:r>
              <w:t>Mat 26,54</w:t>
            </w:r>
          </w:p>
        </w:tc>
      </w:tr>
      <w:tr w:rsidR="00E474DB" w14:paraId="1E52A97E" w14:textId="77777777" w:rsidTr="006F0D72">
        <w:trPr>
          <w:tblCellSpacing w:w="15" w:type="dxa"/>
        </w:trPr>
        <w:tc>
          <w:tcPr>
            <w:tcW w:w="0" w:type="auto"/>
            <w:vAlign w:val="center"/>
            <w:hideMark/>
          </w:tcPr>
          <w:p w14:paraId="5EA59387" w14:textId="77777777" w:rsidR="00E474DB" w:rsidRDefault="00E474DB" w:rsidP="006F0D72">
            <w:r>
              <w:t xml:space="preserve">Habt ihr nicht diese Schrift gelesen? </w:t>
            </w:r>
          </w:p>
        </w:tc>
        <w:tc>
          <w:tcPr>
            <w:tcW w:w="0" w:type="auto"/>
            <w:vAlign w:val="center"/>
            <w:hideMark/>
          </w:tcPr>
          <w:p w14:paraId="11199AC1" w14:textId="77777777" w:rsidR="00E474DB" w:rsidRDefault="00E474DB" w:rsidP="006F0D72">
            <w:r>
              <w:t>Mk. 12,24 - 12,26</w:t>
            </w:r>
          </w:p>
        </w:tc>
      </w:tr>
      <w:tr w:rsidR="00E474DB" w14:paraId="1F14FC3C" w14:textId="77777777" w:rsidTr="006F0D72">
        <w:trPr>
          <w:tblCellSpacing w:w="15" w:type="dxa"/>
        </w:trPr>
        <w:tc>
          <w:tcPr>
            <w:tcW w:w="0" w:type="auto"/>
            <w:vAlign w:val="center"/>
            <w:hideMark/>
          </w:tcPr>
          <w:p w14:paraId="643D1645" w14:textId="77777777" w:rsidR="00E474DB" w:rsidRDefault="00E474DB" w:rsidP="006F0D72">
            <w:r>
              <w:t xml:space="preserve">Legte ihnen alle Schriften aus </w:t>
            </w:r>
          </w:p>
        </w:tc>
        <w:tc>
          <w:tcPr>
            <w:tcW w:w="0" w:type="auto"/>
            <w:vAlign w:val="center"/>
            <w:hideMark/>
          </w:tcPr>
          <w:p w14:paraId="168C4A8F" w14:textId="77777777" w:rsidR="00E474DB" w:rsidRDefault="00E474DB" w:rsidP="006F0D72">
            <w:r>
              <w:t>Luk 24,27</w:t>
            </w:r>
          </w:p>
        </w:tc>
      </w:tr>
      <w:tr w:rsidR="00E474DB" w14:paraId="0E7C6145" w14:textId="77777777" w:rsidTr="006F0D72">
        <w:trPr>
          <w:tblCellSpacing w:w="15" w:type="dxa"/>
        </w:trPr>
        <w:tc>
          <w:tcPr>
            <w:tcW w:w="0" w:type="auto"/>
            <w:vAlign w:val="center"/>
            <w:hideMark/>
          </w:tcPr>
          <w:p w14:paraId="031D4AB0" w14:textId="77777777" w:rsidR="00E474DB" w:rsidRDefault="00E474DB" w:rsidP="006F0D72">
            <w:r>
              <w:t xml:space="preserve">Als er uns die Schrift öffnete </w:t>
            </w:r>
          </w:p>
        </w:tc>
        <w:tc>
          <w:tcPr>
            <w:tcW w:w="0" w:type="auto"/>
            <w:vAlign w:val="center"/>
            <w:hideMark/>
          </w:tcPr>
          <w:p w14:paraId="15C700F5" w14:textId="77777777" w:rsidR="00E474DB" w:rsidRDefault="00E474DB" w:rsidP="006F0D72">
            <w:r>
              <w:t>Luk 24,32</w:t>
            </w:r>
          </w:p>
        </w:tc>
      </w:tr>
      <w:tr w:rsidR="00E474DB" w14:paraId="01F2DB80" w14:textId="77777777" w:rsidTr="006F0D72">
        <w:trPr>
          <w:tblCellSpacing w:w="15" w:type="dxa"/>
        </w:trPr>
        <w:tc>
          <w:tcPr>
            <w:tcW w:w="0" w:type="auto"/>
            <w:vAlign w:val="center"/>
            <w:hideMark/>
          </w:tcPr>
          <w:p w14:paraId="54AC4944" w14:textId="77777777" w:rsidR="00E474DB" w:rsidRDefault="00E474DB" w:rsidP="006F0D72">
            <w:r>
              <w:t xml:space="preserve">Daß sie die Schrift verstanden </w:t>
            </w:r>
          </w:p>
        </w:tc>
        <w:tc>
          <w:tcPr>
            <w:tcW w:w="0" w:type="auto"/>
            <w:vAlign w:val="center"/>
            <w:hideMark/>
          </w:tcPr>
          <w:p w14:paraId="70838E31" w14:textId="77777777" w:rsidR="00E474DB" w:rsidRDefault="00E474DB" w:rsidP="006F0D72">
            <w:r>
              <w:t>Luk 24,45</w:t>
            </w:r>
          </w:p>
        </w:tc>
      </w:tr>
      <w:tr w:rsidR="00E474DB" w14:paraId="320E5E8A" w14:textId="77777777" w:rsidTr="006F0D72">
        <w:trPr>
          <w:tblCellSpacing w:w="15" w:type="dxa"/>
        </w:trPr>
        <w:tc>
          <w:tcPr>
            <w:tcW w:w="0" w:type="auto"/>
            <w:vAlign w:val="center"/>
            <w:hideMark/>
          </w:tcPr>
          <w:p w14:paraId="5CDB6DFA" w14:textId="77777777" w:rsidR="00E474DB" w:rsidRDefault="00E474DB" w:rsidP="006F0D72">
            <w:r>
              <w:t xml:space="preserve">Die Jünger glaubten der Schrift </w:t>
            </w:r>
          </w:p>
        </w:tc>
        <w:tc>
          <w:tcPr>
            <w:tcW w:w="0" w:type="auto"/>
            <w:vAlign w:val="center"/>
            <w:hideMark/>
          </w:tcPr>
          <w:p w14:paraId="6916FDAA" w14:textId="77777777" w:rsidR="00E474DB" w:rsidRDefault="00E474DB" w:rsidP="006F0D72">
            <w:r>
              <w:t>Joh 2,22</w:t>
            </w:r>
          </w:p>
        </w:tc>
      </w:tr>
      <w:tr w:rsidR="00E474DB" w14:paraId="63F0DE97" w14:textId="77777777" w:rsidTr="006F0D72">
        <w:trPr>
          <w:tblCellSpacing w:w="15" w:type="dxa"/>
        </w:trPr>
        <w:tc>
          <w:tcPr>
            <w:tcW w:w="0" w:type="auto"/>
            <w:vAlign w:val="center"/>
            <w:hideMark/>
          </w:tcPr>
          <w:p w14:paraId="6C4DB0AB" w14:textId="77777777" w:rsidR="00E474DB" w:rsidRDefault="00E474DB" w:rsidP="006F0D72">
            <w:r>
              <w:t xml:space="preserve">Sucht in der Schrift … sie ist es </w:t>
            </w:r>
          </w:p>
        </w:tc>
        <w:tc>
          <w:tcPr>
            <w:tcW w:w="0" w:type="auto"/>
            <w:vAlign w:val="center"/>
            <w:hideMark/>
          </w:tcPr>
          <w:p w14:paraId="7B7F7678" w14:textId="77777777" w:rsidR="00E474DB" w:rsidRDefault="00E474DB" w:rsidP="006F0D72">
            <w:r>
              <w:t>Joh 5,39</w:t>
            </w:r>
          </w:p>
        </w:tc>
      </w:tr>
      <w:tr w:rsidR="00E474DB" w14:paraId="48875374" w14:textId="77777777" w:rsidTr="006F0D72">
        <w:trPr>
          <w:tblCellSpacing w:w="15" w:type="dxa"/>
        </w:trPr>
        <w:tc>
          <w:tcPr>
            <w:tcW w:w="0" w:type="auto"/>
            <w:vAlign w:val="center"/>
            <w:hideMark/>
          </w:tcPr>
          <w:p w14:paraId="2A983095" w14:textId="77777777" w:rsidR="00E474DB" w:rsidRDefault="00E474DB" w:rsidP="006F0D72">
            <w:r>
              <w:t xml:space="preserve">Wie kann dieser die Schrift </w:t>
            </w:r>
          </w:p>
        </w:tc>
        <w:tc>
          <w:tcPr>
            <w:tcW w:w="0" w:type="auto"/>
            <w:vAlign w:val="center"/>
            <w:hideMark/>
          </w:tcPr>
          <w:p w14:paraId="2B8C82EC" w14:textId="77777777" w:rsidR="00E474DB" w:rsidRDefault="00E474DB" w:rsidP="006F0D72">
            <w:r>
              <w:t>Joh 7,15</w:t>
            </w:r>
          </w:p>
        </w:tc>
      </w:tr>
      <w:tr w:rsidR="00E474DB" w14:paraId="63E059F5" w14:textId="77777777" w:rsidTr="006F0D72">
        <w:trPr>
          <w:tblCellSpacing w:w="15" w:type="dxa"/>
        </w:trPr>
        <w:tc>
          <w:tcPr>
            <w:tcW w:w="0" w:type="auto"/>
            <w:vAlign w:val="center"/>
            <w:hideMark/>
          </w:tcPr>
          <w:p w14:paraId="0A995A11" w14:textId="77777777" w:rsidR="00E474DB" w:rsidRDefault="00E474DB" w:rsidP="006F0D72">
            <w:r>
              <w:t xml:space="preserve">Wie die Schrift sagt </w:t>
            </w:r>
          </w:p>
        </w:tc>
        <w:tc>
          <w:tcPr>
            <w:tcW w:w="0" w:type="auto"/>
            <w:vAlign w:val="center"/>
            <w:hideMark/>
          </w:tcPr>
          <w:p w14:paraId="3820F83F" w14:textId="77777777" w:rsidR="00E474DB" w:rsidRDefault="00E474DB" w:rsidP="006F0D72">
            <w:r>
              <w:t>Joh 7,38</w:t>
            </w:r>
          </w:p>
        </w:tc>
      </w:tr>
      <w:tr w:rsidR="00E474DB" w14:paraId="2C1DD183" w14:textId="77777777" w:rsidTr="006F0D72">
        <w:trPr>
          <w:tblCellSpacing w:w="15" w:type="dxa"/>
        </w:trPr>
        <w:tc>
          <w:tcPr>
            <w:tcW w:w="0" w:type="auto"/>
            <w:vAlign w:val="center"/>
            <w:hideMark/>
          </w:tcPr>
          <w:p w14:paraId="30E7FA60" w14:textId="77777777" w:rsidR="00E474DB" w:rsidRDefault="00E474DB" w:rsidP="006F0D72">
            <w:r>
              <w:t xml:space="preserve">Die Schrift kann nicht gebrochen werden </w:t>
            </w:r>
          </w:p>
        </w:tc>
        <w:tc>
          <w:tcPr>
            <w:tcW w:w="0" w:type="auto"/>
            <w:vAlign w:val="center"/>
            <w:hideMark/>
          </w:tcPr>
          <w:p w14:paraId="4E7CFDB4" w14:textId="77777777" w:rsidR="00E474DB" w:rsidRDefault="00E474DB" w:rsidP="006F0D72">
            <w:r>
              <w:t>Joh 10,35</w:t>
            </w:r>
          </w:p>
        </w:tc>
      </w:tr>
      <w:tr w:rsidR="00E474DB" w14:paraId="7F19FA56" w14:textId="77777777" w:rsidTr="006F0D72">
        <w:trPr>
          <w:tblCellSpacing w:w="15" w:type="dxa"/>
        </w:trPr>
        <w:tc>
          <w:tcPr>
            <w:tcW w:w="0" w:type="auto"/>
            <w:vAlign w:val="center"/>
            <w:hideMark/>
          </w:tcPr>
          <w:p w14:paraId="0EFB5061" w14:textId="77777777" w:rsidR="00E474DB" w:rsidRDefault="00E474DB" w:rsidP="006F0D72">
            <w:r>
              <w:t xml:space="preserve">Was sagt denn die Schrift? </w:t>
            </w:r>
          </w:p>
        </w:tc>
        <w:tc>
          <w:tcPr>
            <w:tcW w:w="0" w:type="auto"/>
            <w:vAlign w:val="center"/>
            <w:hideMark/>
          </w:tcPr>
          <w:p w14:paraId="5A475F25" w14:textId="77777777" w:rsidR="00E474DB" w:rsidRDefault="00E474DB" w:rsidP="006F0D72">
            <w:r>
              <w:t>Röm 4,3</w:t>
            </w:r>
          </w:p>
        </w:tc>
      </w:tr>
      <w:tr w:rsidR="00E474DB" w14:paraId="7D5965BE" w14:textId="77777777" w:rsidTr="006F0D72">
        <w:trPr>
          <w:tblCellSpacing w:w="15" w:type="dxa"/>
        </w:trPr>
        <w:tc>
          <w:tcPr>
            <w:tcW w:w="0" w:type="auto"/>
            <w:vAlign w:val="center"/>
            <w:hideMark/>
          </w:tcPr>
          <w:p w14:paraId="22A5A4AA" w14:textId="77777777" w:rsidR="00E474DB" w:rsidRDefault="00E474DB" w:rsidP="006F0D72">
            <w:r>
              <w:t xml:space="preserve">Wißt ihr nicht, was die Schrift sagt? </w:t>
            </w:r>
          </w:p>
        </w:tc>
        <w:tc>
          <w:tcPr>
            <w:tcW w:w="0" w:type="auto"/>
            <w:vAlign w:val="center"/>
            <w:hideMark/>
          </w:tcPr>
          <w:p w14:paraId="47AAC521" w14:textId="77777777" w:rsidR="00E474DB" w:rsidRDefault="00E474DB" w:rsidP="006F0D72">
            <w:r>
              <w:t>Röm 11,2</w:t>
            </w:r>
          </w:p>
        </w:tc>
      </w:tr>
      <w:tr w:rsidR="00E474DB" w14:paraId="14A9D3BE" w14:textId="77777777" w:rsidTr="006F0D72">
        <w:trPr>
          <w:tblCellSpacing w:w="15" w:type="dxa"/>
        </w:trPr>
        <w:tc>
          <w:tcPr>
            <w:tcW w:w="0" w:type="auto"/>
            <w:vAlign w:val="center"/>
            <w:hideMark/>
          </w:tcPr>
          <w:p w14:paraId="69A1134C" w14:textId="77777777" w:rsidR="00E474DB" w:rsidRDefault="00E474DB" w:rsidP="006F0D72">
            <w:r>
              <w:t xml:space="preserve">Aber was sagt die Schrift? </w:t>
            </w:r>
          </w:p>
        </w:tc>
        <w:tc>
          <w:tcPr>
            <w:tcW w:w="0" w:type="auto"/>
            <w:vAlign w:val="center"/>
            <w:hideMark/>
          </w:tcPr>
          <w:p w14:paraId="636E2C64" w14:textId="77777777" w:rsidR="00E474DB" w:rsidRDefault="00E474DB" w:rsidP="006F0D72">
            <w:r>
              <w:t>Gal 4,30</w:t>
            </w:r>
          </w:p>
        </w:tc>
      </w:tr>
      <w:tr w:rsidR="00E474DB" w14:paraId="6C6382B2" w14:textId="77777777" w:rsidTr="006F0D72">
        <w:trPr>
          <w:tblCellSpacing w:w="15" w:type="dxa"/>
        </w:trPr>
        <w:tc>
          <w:tcPr>
            <w:tcW w:w="0" w:type="auto"/>
            <w:vAlign w:val="center"/>
            <w:hideMark/>
          </w:tcPr>
          <w:p w14:paraId="522CEA94" w14:textId="77777777" w:rsidR="00E474DB" w:rsidRDefault="00E474DB" w:rsidP="006F0D72">
            <w:r>
              <w:t xml:space="preserve">Wieder spricht eine andere Schrift </w:t>
            </w:r>
          </w:p>
        </w:tc>
        <w:tc>
          <w:tcPr>
            <w:tcW w:w="0" w:type="auto"/>
            <w:vAlign w:val="center"/>
            <w:hideMark/>
          </w:tcPr>
          <w:p w14:paraId="202FFF57" w14:textId="77777777" w:rsidR="00E474DB" w:rsidRDefault="00E474DB" w:rsidP="006F0D72">
            <w:r>
              <w:t>Joh 19,37</w:t>
            </w:r>
          </w:p>
        </w:tc>
      </w:tr>
      <w:tr w:rsidR="00E474DB" w14:paraId="383641B0" w14:textId="77777777" w:rsidTr="006F0D72">
        <w:trPr>
          <w:tblCellSpacing w:w="15" w:type="dxa"/>
        </w:trPr>
        <w:tc>
          <w:tcPr>
            <w:tcW w:w="0" w:type="auto"/>
            <w:vAlign w:val="center"/>
            <w:hideMark/>
          </w:tcPr>
          <w:p w14:paraId="4099DB8D" w14:textId="77777777" w:rsidR="00E474DB" w:rsidRDefault="00E474DB" w:rsidP="006F0D72">
            <w:r>
              <w:t xml:space="preserve">Sie wußten die Schrift noch nicht </w:t>
            </w:r>
          </w:p>
        </w:tc>
        <w:tc>
          <w:tcPr>
            <w:tcW w:w="0" w:type="auto"/>
            <w:vAlign w:val="center"/>
            <w:hideMark/>
          </w:tcPr>
          <w:p w14:paraId="698897D9" w14:textId="77777777" w:rsidR="00E474DB" w:rsidRDefault="00E474DB" w:rsidP="006F0D72">
            <w:r>
              <w:t>Joh 20,9</w:t>
            </w:r>
          </w:p>
        </w:tc>
      </w:tr>
      <w:tr w:rsidR="00E474DB" w14:paraId="45F441A8" w14:textId="77777777" w:rsidTr="006F0D72">
        <w:trPr>
          <w:tblCellSpacing w:w="15" w:type="dxa"/>
        </w:trPr>
        <w:tc>
          <w:tcPr>
            <w:tcW w:w="0" w:type="auto"/>
            <w:vAlign w:val="center"/>
            <w:hideMark/>
          </w:tcPr>
          <w:p w14:paraId="1482DF52" w14:textId="77777777" w:rsidR="00E474DB" w:rsidRDefault="00E474DB" w:rsidP="006F0D72">
            <w:r>
              <w:t xml:space="preserve">Forschten täglich in der Schrift </w:t>
            </w:r>
          </w:p>
        </w:tc>
        <w:tc>
          <w:tcPr>
            <w:tcW w:w="0" w:type="auto"/>
            <w:vAlign w:val="center"/>
            <w:hideMark/>
          </w:tcPr>
          <w:p w14:paraId="7BBE1338" w14:textId="77777777" w:rsidR="00E474DB" w:rsidRDefault="00E474DB" w:rsidP="006F0D72">
            <w:r>
              <w:t>Apg. 17,11</w:t>
            </w:r>
          </w:p>
        </w:tc>
      </w:tr>
      <w:tr w:rsidR="00E474DB" w14:paraId="1E492476" w14:textId="77777777" w:rsidTr="006F0D72">
        <w:trPr>
          <w:tblCellSpacing w:w="15" w:type="dxa"/>
        </w:trPr>
        <w:tc>
          <w:tcPr>
            <w:tcW w:w="0" w:type="auto"/>
            <w:vAlign w:val="center"/>
            <w:hideMark/>
          </w:tcPr>
          <w:p w14:paraId="46879CAD" w14:textId="77777777" w:rsidR="00E474DB" w:rsidRDefault="00E474DB" w:rsidP="006F0D72">
            <w:r>
              <w:t xml:space="preserve">Redete mit ihnen aus der Schrift </w:t>
            </w:r>
          </w:p>
        </w:tc>
        <w:tc>
          <w:tcPr>
            <w:tcW w:w="0" w:type="auto"/>
            <w:vAlign w:val="center"/>
            <w:hideMark/>
          </w:tcPr>
          <w:p w14:paraId="5B928019" w14:textId="77777777" w:rsidR="00E474DB" w:rsidRDefault="00E474DB" w:rsidP="006F0D72">
            <w:r>
              <w:t>Apg. 17,2</w:t>
            </w:r>
          </w:p>
        </w:tc>
      </w:tr>
      <w:tr w:rsidR="00E474DB" w14:paraId="1F7F5783" w14:textId="77777777" w:rsidTr="006F0D72">
        <w:trPr>
          <w:tblCellSpacing w:w="15" w:type="dxa"/>
        </w:trPr>
        <w:tc>
          <w:tcPr>
            <w:tcW w:w="0" w:type="auto"/>
            <w:vAlign w:val="center"/>
            <w:hideMark/>
          </w:tcPr>
          <w:p w14:paraId="7708937D" w14:textId="77777777" w:rsidR="00E474DB" w:rsidRDefault="00E474DB" w:rsidP="006F0D72">
            <w:r>
              <w:t xml:space="preserve">Apollos mächtig in der Schrift </w:t>
            </w:r>
          </w:p>
        </w:tc>
        <w:tc>
          <w:tcPr>
            <w:tcW w:w="0" w:type="auto"/>
            <w:vAlign w:val="center"/>
            <w:hideMark/>
          </w:tcPr>
          <w:p w14:paraId="1F0F0D56" w14:textId="77777777" w:rsidR="00E474DB" w:rsidRDefault="00E474DB" w:rsidP="006F0D72">
            <w:r>
              <w:t>Apg. 18,24</w:t>
            </w:r>
          </w:p>
        </w:tc>
      </w:tr>
      <w:tr w:rsidR="00E474DB" w14:paraId="159A1F5C" w14:textId="77777777" w:rsidTr="006F0D72">
        <w:trPr>
          <w:tblCellSpacing w:w="15" w:type="dxa"/>
        </w:trPr>
        <w:tc>
          <w:tcPr>
            <w:tcW w:w="0" w:type="auto"/>
            <w:vAlign w:val="center"/>
            <w:hideMark/>
          </w:tcPr>
          <w:p w14:paraId="734D0A10" w14:textId="77777777" w:rsidR="00E474DB" w:rsidRDefault="00E474DB" w:rsidP="006F0D72">
            <w:r>
              <w:t xml:space="preserve">Erwies durch die Schrift, daß Jesus </w:t>
            </w:r>
          </w:p>
        </w:tc>
        <w:tc>
          <w:tcPr>
            <w:tcW w:w="0" w:type="auto"/>
            <w:vAlign w:val="center"/>
            <w:hideMark/>
          </w:tcPr>
          <w:p w14:paraId="6D8800F8" w14:textId="77777777" w:rsidR="00E474DB" w:rsidRDefault="00E474DB" w:rsidP="006F0D72">
            <w:r>
              <w:t>Apg. 18,28</w:t>
            </w:r>
          </w:p>
        </w:tc>
      </w:tr>
      <w:tr w:rsidR="00E474DB" w14:paraId="2CA01B5F" w14:textId="77777777" w:rsidTr="006F0D72">
        <w:trPr>
          <w:tblCellSpacing w:w="15" w:type="dxa"/>
        </w:trPr>
        <w:tc>
          <w:tcPr>
            <w:tcW w:w="0" w:type="auto"/>
            <w:vAlign w:val="center"/>
            <w:hideMark/>
          </w:tcPr>
          <w:p w14:paraId="54B1CA3D" w14:textId="77777777" w:rsidR="00E474DB" w:rsidRDefault="00E474DB" w:rsidP="006F0D72">
            <w:r>
              <w:t xml:space="preserve">Die Schrift sagt zum Pharao </w:t>
            </w:r>
          </w:p>
        </w:tc>
        <w:tc>
          <w:tcPr>
            <w:tcW w:w="0" w:type="auto"/>
            <w:vAlign w:val="center"/>
            <w:hideMark/>
          </w:tcPr>
          <w:p w14:paraId="43A85A61" w14:textId="77777777" w:rsidR="00E474DB" w:rsidRDefault="00E474DB" w:rsidP="006F0D72">
            <w:r>
              <w:t>Röm 9,17</w:t>
            </w:r>
          </w:p>
        </w:tc>
      </w:tr>
      <w:tr w:rsidR="00E474DB" w14:paraId="2A4B9606" w14:textId="77777777" w:rsidTr="006F0D72">
        <w:trPr>
          <w:tblCellSpacing w:w="15" w:type="dxa"/>
        </w:trPr>
        <w:tc>
          <w:tcPr>
            <w:tcW w:w="0" w:type="auto"/>
            <w:vAlign w:val="center"/>
            <w:hideMark/>
          </w:tcPr>
          <w:p w14:paraId="1546E714" w14:textId="77777777" w:rsidR="00E474DB" w:rsidRDefault="00E474DB" w:rsidP="006F0D72">
            <w:r>
              <w:t xml:space="preserve">Die Schrift spricht </w:t>
            </w:r>
          </w:p>
        </w:tc>
        <w:tc>
          <w:tcPr>
            <w:tcW w:w="0" w:type="auto"/>
            <w:vAlign w:val="center"/>
            <w:hideMark/>
          </w:tcPr>
          <w:p w14:paraId="5C1B9C64" w14:textId="77777777" w:rsidR="00E474DB" w:rsidRDefault="00E474DB" w:rsidP="006F0D72">
            <w:r>
              <w:t>Röm 10,11</w:t>
            </w:r>
          </w:p>
        </w:tc>
      </w:tr>
      <w:tr w:rsidR="00E474DB" w14:paraId="5EC8642C" w14:textId="77777777" w:rsidTr="006F0D72">
        <w:trPr>
          <w:tblCellSpacing w:w="15" w:type="dxa"/>
        </w:trPr>
        <w:tc>
          <w:tcPr>
            <w:tcW w:w="0" w:type="auto"/>
            <w:vAlign w:val="center"/>
            <w:hideMark/>
          </w:tcPr>
          <w:p w14:paraId="30C73B06" w14:textId="77777777" w:rsidR="00E474DB" w:rsidRDefault="00E474DB" w:rsidP="006F0D72">
            <w:r>
              <w:t xml:space="preserve">Durch Trost der Schrift Hoffnung </w:t>
            </w:r>
          </w:p>
        </w:tc>
        <w:tc>
          <w:tcPr>
            <w:tcW w:w="0" w:type="auto"/>
            <w:vAlign w:val="center"/>
            <w:hideMark/>
          </w:tcPr>
          <w:p w14:paraId="66301CA9" w14:textId="77777777" w:rsidR="00E474DB" w:rsidRDefault="00E474DB" w:rsidP="006F0D72">
            <w:r>
              <w:t>Röm 15,4</w:t>
            </w:r>
          </w:p>
        </w:tc>
      </w:tr>
      <w:tr w:rsidR="00E474DB" w14:paraId="73C79760" w14:textId="77777777" w:rsidTr="006F0D72">
        <w:trPr>
          <w:tblCellSpacing w:w="15" w:type="dxa"/>
        </w:trPr>
        <w:tc>
          <w:tcPr>
            <w:tcW w:w="0" w:type="auto"/>
            <w:vAlign w:val="center"/>
            <w:hideMark/>
          </w:tcPr>
          <w:p w14:paraId="48B7D196" w14:textId="77777777" w:rsidR="00E474DB" w:rsidRDefault="00E474DB" w:rsidP="006F0D72">
            <w:r>
              <w:t xml:space="preserve">Christus gestorben nach der Schrift </w:t>
            </w:r>
          </w:p>
        </w:tc>
        <w:tc>
          <w:tcPr>
            <w:tcW w:w="0" w:type="auto"/>
            <w:vAlign w:val="center"/>
            <w:hideMark/>
          </w:tcPr>
          <w:p w14:paraId="4EF04D05" w14:textId="77777777" w:rsidR="00E474DB" w:rsidRDefault="00E474DB" w:rsidP="006F0D72">
            <w:r>
              <w:t>1. Kor. 15,3</w:t>
            </w:r>
          </w:p>
        </w:tc>
      </w:tr>
      <w:tr w:rsidR="00E474DB" w14:paraId="13E8F588" w14:textId="77777777" w:rsidTr="006F0D72">
        <w:trPr>
          <w:tblCellSpacing w:w="15" w:type="dxa"/>
        </w:trPr>
        <w:tc>
          <w:tcPr>
            <w:tcW w:w="0" w:type="auto"/>
            <w:vAlign w:val="center"/>
            <w:hideMark/>
          </w:tcPr>
          <w:p w14:paraId="4B07208E" w14:textId="77777777" w:rsidR="00E474DB" w:rsidRDefault="00E474DB" w:rsidP="006F0D72">
            <w:r>
              <w:t xml:space="preserve">Begraben und auferstanden nach der Schrift </w:t>
            </w:r>
          </w:p>
        </w:tc>
        <w:tc>
          <w:tcPr>
            <w:tcW w:w="0" w:type="auto"/>
            <w:vAlign w:val="center"/>
            <w:hideMark/>
          </w:tcPr>
          <w:p w14:paraId="6B78C9F7" w14:textId="77777777" w:rsidR="00E474DB" w:rsidRDefault="00E474DB" w:rsidP="006F0D72">
            <w:r>
              <w:t>1. Kor. 15,4</w:t>
            </w:r>
          </w:p>
        </w:tc>
      </w:tr>
      <w:tr w:rsidR="00E474DB" w14:paraId="037CFBE8" w14:textId="77777777" w:rsidTr="006F0D72">
        <w:trPr>
          <w:tblCellSpacing w:w="15" w:type="dxa"/>
        </w:trPr>
        <w:tc>
          <w:tcPr>
            <w:tcW w:w="0" w:type="auto"/>
            <w:vAlign w:val="center"/>
            <w:hideMark/>
          </w:tcPr>
          <w:p w14:paraId="6B200BFD" w14:textId="77777777" w:rsidR="00E474DB" w:rsidRDefault="00E474DB" w:rsidP="006F0D72">
            <w:r>
              <w:t xml:space="preserve">Die Schrift hat es zuvor gesehen </w:t>
            </w:r>
          </w:p>
        </w:tc>
        <w:tc>
          <w:tcPr>
            <w:tcW w:w="0" w:type="auto"/>
            <w:vAlign w:val="center"/>
            <w:hideMark/>
          </w:tcPr>
          <w:p w14:paraId="4778E1D8" w14:textId="77777777" w:rsidR="00E474DB" w:rsidRDefault="00E474DB" w:rsidP="006F0D72">
            <w:r>
              <w:t>Gal 3,8</w:t>
            </w:r>
          </w:p>
        </w:tc>
      </w:tr>
      <w:tr w:rsidR="00E474DB" w14:paraId="0D9C5011" w14:textId="77777777" w:rsidTr="006F0D72">
        <w:trPr>
          <w:tblCellSpacing w:w="15" w:type="dxa"/>
        </w:trPr>
        <w:tc>
          <w:tcPr>
            <w:tcW w:w="0" w:type="auto"/>
            <w:vAlign w:val="center"/>
            <w:hideMark/>
          </w:tcPr>
          <w:p w14:paraId="6CD89DFD" w14:textId="77777777" w:rsidR="00E474DB" w:rsidRDefault="00E474DB" w:rsidP="006F0D72">
            <w:r>
              <w:t xml:space="preserve">Die Schrift hat alles beschlossen </w:t>
            </w:r>
          </w:p>
        </w:tc>
        <w:tc>
          <w:tcPr>
            <w:tcW w:w="0" w:type="auto"/>
            <w:vAlign w:val="center"/>
            <w:hideMark/>
          </w:tcPr>
          <w:p w14:paraId="4D31E147" w14:textId="77777777" w:rsidR="00E474DB" w:rsidRDefault="00E474DB" w:rsidP="006F0D72">
            <w:r>
              <w:t>Gal 3,22</w:t>
            </w:r>
          </w:p>
        </w:tc>
      </w:tr>
      <w:tr w:rsidR="00E474DB" w14:paraId="42D08AC1" w14:textId="77777777" w:rsidTr="006F0D72">
        <w:trPr>
          <w:tblCellSpacing w:w="15" w:type="dxa"/>
        </w:trPr>
        <w:tc>
          <w:tcPr>
            <w:tcW w:w="0" w:type="auto"/>
            <w:vAlign w:val="center"/>
            <w:hideMark/>
          </w:tcPr>
          <w:p w14:paraId="40B84589" w14:textId="77777777" w:rsidR="00E474DB" w:rsidRDefault="00E474DB" w:rsidP="006F0D72">
            <w:r>
              <w:t xml:space="preserve">Wollen der Schrift Meister sein </w:t>
            </w:r>
          </w:p>
        </w:tc>
        <w:tc>
          <w:tcPr>
            <w:tcW w:w="0" w:type="auto"/>
            <w:vAlign w:val="center"/>
            <w:hideMark/>
          </w:tcPr>
          <w:p w14:paraId="78507CCC" w14:textId="77777777" w:rsidR="00E474DB" w:rsidRDefault="00E474DB" w:rsidP="006F0D72">
            <w:r>
              <w:t>1. Tim. 1,7</w:t>
            </w:r>
          </w:p>
        </w:tc>
      </w:tr>
      <w:tr w:rsidR="00E474DB" w14:paraId="5B9DE205" w14:textId="77777777" w:rsidTr="006F0D72">
        <w:trPr>
          <w:tblCellSpacing w:w="15" w:type="dxa"/>
        </w:trPr>
        <w:tc>
          <w:tcPr>
            <w:tcW w:w="0" w:type="auto"/>
            <w:vAlign w:val="center"/>
            <w:hideMark/>
          </w:tcPr>
          <w:p w14:paraId="5567F6A3" w14:textId="77777777" w:rsidR="00E474DB" w:rsidRDefault="00E474DB" w:rsidP="006F0D72">
            <w:r>
              <w:t xml:space="preserve">Schriften, von Gott eingegeben </w:t>
            </w:r>
          </w:p>
        </w:tc>
        <w:tc>
          <w:tcPr>
            <w:tcW w:w="0" w:type="auto"/>
            <w:vAlign w:val="center"/>
            <w:hideMark/>
          </w:tcPr>
          <w:p w14:paraId="106DB3F8" w14:textId="77777777" w:rsidR="00E474DB" w:rsidRDefault="00E474DB" w:rsidP="006F0D72">
            <w:r>
              <w:t>2. Tim. 3,16</w:t>
            </w:r>
          </w:p>
        </w:tc>
      </w:tr>
      <w:tr w:rsidR="00E474DB" w14:paraId="47081B8F" w14:textId="77777777" w:rsidTr="006F0D72">
        <w:trPr>
          <w:tblCellSpacing w:w="15" w:type="dxa"/>
        </w:trPr>
        <w:tc>
          <w:tcPr>
            <w:tcW w:w="0" w:type="auto"/>
            <w:vAlign w:val="center"/>
            <w:hideMark/>
          </w:tcPr>
          <w:p w14:paraId="52F4CB1B" w14:textId="77777777" w:rsidR="00E474DB" w:rsidRDefault="00E474DB" w:rsidP="006F0D72">
            <w:r>
              <w:t xml:space="preserve">Die Heilige Schrift kann dich unterweisen </w:t>
            </w:r>
          </w:p>
        </w:tc>
        <w:tc>
          <w:tcPr>
            <w:tcW w:w="0" w:type="auto"/>
            <w:vAlign w:val="center"/>
            <w:hideMark/>
          </w:tcPr>
          <w:p w14:paraId="1420BD3A" w14:textId="77777777" w:rsidR="00E474DB" w:rsidRDefault="00E474DB" w:rsidP="006F0D72">
            <w:r>
              <w:t>2. Tim. 3,15</w:t>
            </w:r>
          </w:p>
        </w:tc>
      </w:tr>
      <w:tr w:rsidR="00E474DB" w14:paraId="270D7541" w14:textId="77777777" w:rsidTr="006F0D72">
        <w:trPr>
          <w:tblCellSpacing w:w="15" w:type="dxa"/>
        </w:trPr>
        <w:tc>
          <w:tcPr>
            <w:tcW w:w="0" w:type="auto"/>
            <w:vAlign w:val="center"/>
            <w:hideMark/>
          </w:tcPr>
          <w:p w14:paraId="1D160D5A" w14:textId="77777777" w:rsidR="00E474DB" w:rsidRDefault="00E474DB" w:rsidP="006F0D72">
            <w:r>
              <w:t xml:space="preserve">Sagt die Schrift umsonst </w:t>
            </w:r>
          </w:p>
        </w:tc>
        <w:tc>
          <w:tcPr>
            <w:tcW w:w="0" w:type="auto"/>
            <w:vAlign w:val="center"/>
            <w:hideMark/>
          </w:tcPr>
          <w:p w14:paraId="720AE559" w14:textId="77777777" w:rsidR="00E474DB" w:rsidRDefault="00E474DB" w:rsidP="006F0D72">
            <w:r>
              <w:t>Jak 4,5</w:t>
            </w:r>
          </w:p>
        </w:tc>
      </w:tr>
      <w:tr w:rsidR="00E474DB" w14:paraId="16C8E1B2" w14:textId="77777777" w:rsidTr="006F0D72">
        <w:trPr>
          <w:tblCellSpacing w:w="15" w:type="dxa"/>
        </w:trPr>
        <w:tc>
          <w:tcPr>
            <w:tcW w:w="0" w:type="auto"/>
            <w:vAlign w:val="center"/>
            <w:hideMark/>
          </w:tcPr>
          <w:p w14:paraId="4A580412" w14:textId="77777777" w:rsidR="00E474DB" w:rsidRDefault="00E474DB" w:rsidP="006F0D72">
            <w:r>
              <w:t xml:space="preserve">Briefe Pauli, auch die anderen Schriften </w:t>
            </w:r>
          </w:p>
        </w:tc>
        <w:tc>
          <w:tcPr>
            <w:tcW w:w="0" w:type="auto"/>
            <w:vAlign w:val="center"/>
            <w:hideMark/>
          </w:tcPr>
          <w:p w14:paraId="2DA10EFE" w14:textId="77777777" w:rsidR="00E474DB" w:rsidRDefault="00E474DB" w:rsidP="006F0D72">
            <w:r>
              <w:t>2. Pet. 3,16</w:t>
            </w:r>
          </w:p>
        </w:tc>
      </w:tr>
    </w:tbl>
    <w:p w14:paraId="55D2CC32" w14:textId="77777777" w:rsidR="00E474DB" w:rsidRDefault="00E474DB" w:rsidP="00E474DB">
      <w:pPr>
        <w:pStyle w:val="berschrift3"/>
        <w:rPr>
          <w:sz w:val="48"/>
          <w:szCs w:val="48"/>
          <w:lang w:eastAsia="de-DE"/>
        </w:rPr>
      </w:pPr>
      <w:r>
        <w:t>Besondere Aussprüche der Schrift über sich selbst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54"/>
        <w:gridCol w:w="2262"/>
      </w:tblGrid>
      <w:tr w:rsidR="00E474DB" w14:paraId="7D6258DB" w14:textId="77777777" w:rsidTr="00CE0858">
        <w:trPr>
          <w:tblCellSpacing w:w="15" w:type="dxa"/>
        </w:trPr>
        <w:tc>
          <w:tcPr>
            <w:tcW w:w="0" w:type="auto"/>
            <w:vAlign w:val="center"/>
            <w:hideMark/>
          </w:tcPr>
          <w:p w14:paraId="12F06E63" w14:textId="77777777" w:rsidR="00E474DB" w:rsidRDefault="00E474DB" w:rsidP="00CE0858">
            <w:r>
              <w:t xml:space="preserve">Tut Buße und glaubt an das Evangelium </w:t>
            </w:r>
          </w:p>
        </w:tc>
        <w:tc>
          <w:tcPr>
            <w:tcW w:w="0" w:type="auto"/>
            <w:vAlign w:val="center"/>
            <w:hideMark/>
          </w:tcPr>
          <w:p w14:paraId="2CC785BC" w14:textId="77777777" w:rsidR="00E474DB" w:rsidRDefault="00E474DB" w:rsidP="00CE0858">
            <w:r>
              <w:t>Joh 7,17</w:t>
            </w:r>
          </w:p>
        </w:tc>
      </w:tr>
      <w:tr w:rsidR="00E474DB" w14:paraId="5EE35BD1" w14:textId="77777777" w:rsidTr="00CE0858">
        <w:trPr>
          <w:tblCellSpacing w:w="15" w:type="dxa"/>
        </w:trPr>
        <w:tc>
          <w:tcPr>
            <w:tcW w:w="0" w:type="auto"/>
            <w:vAlign w:val="center"/>
            <w:hideMark/>
          </w:tcPr>
          <w:p w14:paraId="40F7C86A" w14:textId="77777777" w:rsidR="00E474DB" w:rsidRDefault="00E474DB" w:rsidP="00CE0858">
            <w:r>
              <w:t xml:space="preserve">Wer Moses Schriften glaubt, glaubt mir </w:t>
            </w:r>
          </w:p>
        </w:tc>
        <w:tc>
          <w:tcPr>
            <w:tcW w:w="0" w:type="auto"/>
            <w:vAlign w:val="center"/>
            <w:hideMark/>
          </w:tcPr>
          <w:p w14:paraId="7CD051E9" w14:textId="77777777" w:rsidR="00E474DB" w:rsidRDefault="00E474DB" w:rsidP="00CE0858">
            <w:r>
              <w:t>Joh 5,46</w:t>
            </w:r>
          </w:p>
        </w:tc>
      </w:tr>
      <w:tr w:rsidR="00E474DB" w14:paraId="0FE71597" w14:textId="77777777" w:rsidTr="00CE0858">
        <w:trPr>
          <w:tblCellSpacing w:w="15" w:type="dxa"/>
        </w:trPr>
        <w:tc>
          <w:tcPr>
            <w:tcW w:w="0" w:type="auto"/>
            <w:vAlign w:val="center"/>
            <w:hideMark/>
          </w:tcPr>
          <w:p w14:paraId="53464AA6" w14:textId="77777777" w:rsidR="00E474DB" w:rsidRDefault="00E474DB" w:rsidP="00CE0858">
            <w:r>
              <w:t xml:space="preserve">Wer seinen Schriften nicht glaubt, glaubt mir nicht </w:t>
            </w:r>
          </w:p>
        </w:tc>
        <w:tc>
          <w:tcPr>
            <w:tcW w:w="0" w:type="auto"/>
            <w:vAlign w:val="center"/>
            <w:hideMark/>
          </w:tcPr>
          <w:p w14:paraId="4AAAA775" w14:textId="77777777" w:rsidR="00E474DB" w:rsidRDefault="00E474DB" w:rsidP="00CE0858">
            <w:r>
              <w:t>Joh 5,47</w:t>
            </w:r>
          </w:p>
        </w:tc>
      </w:tr>
      <w:tr w:rsidR="00E474DB" w14:paraId="326FB4A0" w14:textId="77777777" w:rsidTr="00CE0858">
        <w:trPr>
          <w:tblCellSpacing w:w="15" w:type="dxa"/>
        </w:trPr>
        <w:tc>
          <w:tcPr>
            <w:tcW w:w="0" w:type="auto"/>
            <w:vAlign w:val="center"/>
            <w:hideMark/>
          </w:tcPr>
          <w:p w14:paraId="2F33EC6B" w14:textId="77777777" w:rsidR="00E474DB" w:rsidRDefault="00E474DB" w:rsidP="00CE0858">
            <w:r>
              <w:t xml:space="preserve">Half nichts denen, die nicht glaubten </w:t>
            </w:r>
          </w:p>
        </w:tc>
        <w:tc>
          <w:tcPr>
            <w:tcW w:w="0" w:type="auto"/>
            <w:vAlign w:val="center"/>
            <w:hideMark/>
          </w:tcPr>
          <w:p w14:paraId="76017EF0" w14:textId="77777777" w:rsidR="00E474DB" w:rsidRDefault="00E474DB" w:rsidP="00CE0858">
            <w:r>
              <w:t>Heb 4,2</w:t>
            </w:r>
          </w:p>
        </w:tc>
      </w:tr>
      <w:tr w:rsidR="00E474DB" w14:paraId="426A3A9D" w14:textId="77777777" w:rsidTr="00CE0858">
        <w:trPr>
          <w:tblCellSpacing w:w="15" w:type="dxa"/>
        </w:trPr>
        <w:tc>
          <w:tcPr>
            <w:tcW w:w="0" w:type="auto"/>
            <w:vAlign w:val="center"/>
            <w:hideMark/>
          </w:tcPr>
          <w:p w14:paraId="02712649" w14:textId="77777777" w:rsidR="00E474DB" w:rsidRDefault="00E474DB" w:rsidP="00CE0858">
            <w:r>
              <w:t xml:space="preserve">Durch ihr Wort an mich glauben </w:t>
            </w:r>
          </w:p>
        </w:tc>
        <w:tc>
          <w:tcPr>
            <w:tcW w:w="0" w:type="auto"/>
            <w:vAlign w:val="center"/>
            <w:hideMark/>
          </w:tcPr>
          <w:p w14:paraId="49D66EEC" w14:textId="77777777" w:rsidR="00E474DB" w:rsidRDefault="00E474DB" w:rsidP="00CE0858">
            <w:r>
              <w:t>Joh 17,20</w:t>
            </w:r>
          </w:p>
        </w:tc>
      </w:tr>
      <w:tr w:rsidR="00E474DB" w14:paraId="06537731" w14:textId="77777777" w:rsidTr="00CE0858">
        <w:trPr>
          <w:tblCellSpacing w:w="15" w:type="dxa"/>
        </w:trPr>
        <w:tc>
          <w:tcPr>
            <w:tcW w:w="0" w:type="auto"/>
            <w:vAlign w:val="center"/>
            <w:hideMark/>
          </w:tcPr>
          <w:p w14:paraId="00577294" w14:textId="77777777" w:rsidR="00E474DB" w:rsidRDefault="00E474DB" w:rsidP="00CE0858">
            <w:r>
              <w:t xml:space="preserve">Der Glaube kommt aus der Predigt </w:t>
            </w:r>
          </w:p>
        </w:tc>
        <w:tc>
          <w:tcPr>
            <w:tcW w:w="0" w:type="auto"/>
            <w:vAlign w:val="center"/>
            <w:hideMark/>
          </w:tcPr>
          <w:p w14:paraId="35D34D91" w14:textId="77777777" w:rsidR="00E474DB" w:rsidRDefault="00E474DB" w:rsidP="00CE0858">
            <w:r>
              <w:t>Röm 10,17</w:t>
            </w:r>
          </w:p>
        </w:tc>
      </w:tr>
      <w:tr w:rsidR="00E474DB" w14:paraId="6E242DC2" w14:textId="77777777" w:rsidTr="00CE0858">
        <w:trPr>
          <w:tblCellSpacing w:w="15" w:type="dxa"/>
        </w:trPr>
        <w:tc>
          <w:tcPr>
            <w:tcW w:w="0" w:type="auto"/>
            <w:vAlign w:val="center"/>
            <w:hideMark/>
          </w:tcPr>
          <w:p w14:paraId="4B10478D" w14:textId="77777777" w:rsidR="00E474DB" w:rsidRDefault="00E474DB" w:rsidP="00CE0858">
            <w:r>
              <w:t xml:space="preserve">Ihr tut wohl, darauf zu achten </w:t>
            </w:r>
          </w:p>
        </w:tc>
        <w:tc>
          <w:tcPr>
            <w:tcW w:w="0" w:type="auto"/>
            <w:vAlign w:val="center"/>
            <w:hideMark/>
          </w:tcPr>
          <w:p w14:paraId="4A95C144" w14:textId="77777777" w:rsidR="00E474DB" w:rsidRDefault="00E474DB" w:rsidP="00CE0858">
            <w:r>
              <w:t>2. Pet. 1,19</w:t>
            </w:r>
          </w:p>
        </w:tc>
      </w:tr>
      <w:tr w:rsidR="00E474DB" w14:paraId="69187A17" w14:textId="77777777" w:rsidTr="00CE0858">
        <w:trPr>
          <w:tblCellSpacing w:w="15" w:type="dxa"/>
        </w:trPr>
        <w:tc>
          <w:tcPr>
            <w:tcW w:w="0" w:type="auto"/>
            <w:vAlign w:val="center"/>
            <w:hideMark/>
          </w:tcPr>
          <w:p w14:paraId="7CFC666E" w14:textId="77777777" w:rsidR="00E474DB" w:rsidRDefault="00E474DB" w:rsidP="00CE0858">
            <w:r>
              <w:t xml:space="preserve">Selig, die Gottes Worte hören und beachten </w:t>
            </w:r>
          </w:p>
        </w:tc>
        <w:tc>
          <w:tcPr>
            <w:tcW w:w="0" w:type="auto"/>
            <w:vAlign w:val="center"/>
            <w:hideMark/>
          </w:tcPr>
          <w:p w14:paraId="79F28D02" w14:textId="77777777" w:rsidR="00E474DB" w:rsidRDefault="00E474DB" w:rsidP="00CE0858">
            <w:r>
              <w:t>Luk 11,28</w:t>
            </w:r>
          </w:p>
        </w:tc>
      </w:tr>
      <w:tr w:rsidR="00E474DB" w14:paraId="7CA0B319" w14:textId="77777777" w:rsidTr="00CE0858">
        <w:trPr>
          <w:tblCellSpacing w:w="15" w:type="dxa"/>
        </w:trPr>
        <w:tc>
          <w:tcPr>
            <w:tcW w:w="0" w:type="auto"/>
            <w:vAlign w:val="center"/>
            <w:hideMark/>
          </w:tcPr>
          <w:p w14:paraId="6B10A1A4" w14:textId="77777777" w:rsidR="00E474DB" w:rsidRDefault="00E474DB" w:rsidP="00CE0858">
            <w:r>
              <w:t xml:space="preserve">Nehmt das Wort an mit Sanftmut </w:t>
            </w:r>
          </w:p>
        </w:tc>
        <w:tc>
          <w:tcPr>
            <w:tcW w:w="0" w:type="auto"/>
            <w:vAlign w:val="center"/>
            <w:hideMark/>
          </w:tcPr>
          <w:p w14:paraId="7815EFE2" w14:textId="77777777" w:rsidR="00E474DB" w:rsidRDefault="00E474DB" w:rsidP="00CE0858">
            <w:r>
              <w:t>Jak 1,21</w:t>
            </w:r>
          </w:p>
        </w:tc>
      </w:tr>
      <w:tr w:rsidR="00E474DB" w14:paraId="589070C0" w14:textId="77777777" w:rsidTr="00CE0858">
        <w:trPr>
          <w:tblCellSpacing w:w="15" w:type="dxa"/>
        </w:trPr>
        <w:tc>
          <w:tcPr>
            <w:tcW w:w="0" w:type="auto"/>
            <w:vAlign w:val="center"/>
            <w:hideMark/>
          </w:tcPr>
          <w:p w14:paraId="3C03CBFB" w14:textId="77777777" w:rsidR="00E474DB" w:rsidRDefault="00E474DB" w:rsidP="00CE0858">
            <w:r>
              <w:t xml:space="preserve">Samarien das Wort Gottes angenommen </w:t>
            </w:r>
          </w:p>
        </w:tc>
        <w:tc>
          <w:tcPr>
            <w:tcW w:w="0" w:type="auto"/>
            <w:vAlign w:val="center"/>
            <w:hideMark/>
          </w:tcPr>
          <w:p w14:paraId="78B5266F" w14:textId="77777777" w:rsidR="00E474DB" w:rsidRDefault="00E474DB" w:rsidP="00CE0858">
            <w:r>
              <w:t>Apg. 8,14</w:t>
            </w:r>
          </w:p>
        </w:tc>
      </w:tr>
      <w:tr w:rsidR="00E474DB" w14:paraId="629FAAA0" w14:textId="77777777" w:rsidTr="00CE0858">
        <w:trPr>
          <w:tblCellSpacing w:w="15" w:type="dxa"/>
        </w:trPr>
        <w:tc>
          <w:tcPr>
            <w:tcW w:w="0" w:type="auto"/>
            <w:vAlign w:val="center"/>
            <w:hideMark/>
          </w:tcPr>
          <w:p w14:paraId="38425C7A" w14:textId="77777777" w:rsidR="00E474DB" w:rsidRDefault="00E474DB" w:rsidP="00CE0858">
            <w:r>
              <w:t xml:space="preserve">Durch welches ihr auch selig werdet </w:t>
            </w:r>
          </w:p>
        </w:tc>
        <w:tc>
          <w:tcPr>
            <w:tcW w:w="0" w:type="auto"/>
            <w:vAlign w:val="center"/>
            <w:hideMark/>
          </w:tcPr>
          <w:p w14:paraId="64E28F48" w14:textId="77777777" w:rsidR="00E474DB" w:rsidRDefault="00E474DB" w:rsidP="00CE0858">
            <w:r>
              <w:t>1. Kor. 15,2</w:t>
            </w:r>
          </w:p>
        </w:tc>
      </w:tr>
      <w:tr w:rsidR="00E474DB" w14:paraId="39897BB5" w14:textId="77777777" w:rsidTr="00CE0858">
        <w:trPr>
          <w:tblCellSpacing w:w="15" w:type="dxa"/>
        </w:trPr>
        <w:tc>
          <w:tcPr>
            <w:tcW w:w="0" w:type="auto"/>
            <w:vAlign w:val="center"/>
            <w:hideMark/>
          </w:tcPr>
          <w:p w14:paraId="2261A46D" w14:textId="77777777" w:rsidR="00E474DB" w:rsidRDefault="00E474DB" w:rsidP="00CE0858">
            <w:r>
              <w:t xml:space="preserve">Des Herrn Wort war teuer zur Zeit </w:t>
            </w:r>
          </w:p>
        </w:tc>
        <w:tc>
          <w:tcPr>
            <w:tcW w:w="0" w:type="auto"/>
            <w:vAlign w:val="center"/>
            <w:hideMark/>
          </w:tcPr>
          <w:p w14:paraId="16EDBD72" w14:textId="77777777" w:rsidR="00E474DB" w:rsidRDefault="00E474DB" w:rsidP="00CE0858">
            <w:r>
              <w:t>1. Sa 3,1</w:t>
            </w:r>
          </w:p>
        </w:tc>
      </w:tr>
      <w:tr w:rsidR="00E474DB" w14:paraId="15CF9F9E" w14:textId="77777777" w:rsidTr="00CE0858">
        <w:trPr>
          <w:tblCellSpacing w:w="15" w:type="dxa"/>
        </w:trPr>
        <w:tc>
          <w:tcPr>
            <w:tcW w:w="0" w:type="auto"/>
            <w:vAlign w:val="center"/>
            <w:hideMark/>
          </w:tcPr>
          <w:p w14:paraId="6A5B988E" w14:textId="77777777" w:rsidR="00E474DB" w:rsidRDefault="00E474DB" w:rsidP="00CE0858">
            <w:r>
              <w:t xml:space="preserve">Es ist kein Wort Gottes im Lande </w:t>
            </w:r>
          </w:p>
        </w:tc>
        <w:tc>
          <w:tcPr>
            <w:tcW w:w="0" w:type="auto"/>
            <w:vAlign w:val="center"/>
            <w:hideMark/>
          </w:tcPr>
          <w:p w14:paraId="56F87C91" w14:textId="77777777" w:rsidR="00E474DB" w:rsidRDefault="00E474DB" w:rsidP="00CE0858">
            <w:r>
              <w:t>Hos 4,1</w:t>
            </w:r>
          </w:p>
        </w:tc>
      </w:tr>
      <w:tr w:rsidR="00E474DB" w14:paraId="4DDABBBF" w14:textId="77777777" w:rsidTr="00CE0858">
        <w:trPr>
          <w:tblCellSpacing w:w="15" w:type="dxa"/>
        </w:trPr>
        <w:tc>
          <w:tcPr>
            <w:tcW w:w="0" w:type="auto"/>
            <w:vAlign w:val="center"/>
            <w:hideMark/>
          </w:tcPr>
          <w:p w14:paraId="592B3B2D" w14:textId="77777777" w:rsidR="00E474DB" w:rsidRDefault="00E474DB" w:rsidP="00CE0858">
            <w:r>
              <w:t xml:space="preserve">Das Wort Gottes nahm zu </w:t>
            </w:r>
          </w:p>
        </w:tc>
        <w:tc>
          <w:tcPr>
            <w:tcW w:w="0" w:type="auto"/>
            <w:vAlign w:val="center"/>
            <w:hideMark/>
          </w:tcPr>
          <w:p w14:paraId="6A8A11D3" w14:textId="77777777" w:rsidR="00E474DB" w:rsidRDefault="00E474DB" w:rsidP="00CE0858">
            <w:r>
              <w:t>Apg. 6,7</w:t>
            </w:r>
          </w:p>
        </w:tc>
      </w:tr>
      <w:tr w:rsidR="00E474DB" w14:paraId="4F1FF348" w14:textId="77777777" w:rsidTr="00CE0858">
        <w:trPr>
          <w:tblCellSpacing w:w="15" w:type="dxa"/>
        </w:trPr>
        <w:tc>
          <w:tcPr>
            <w:tcW w:w="0" w:type="auto"/>
            <w:vAlign w:val="center"/>
            <w:hideMark/>
          </w:tcPr>
          <w:p w14:paraId="5B615E09" w14:textId="77777777" w:rsidR="00E474DB" w:rsidRDefault="00E474DB" w:rsidP="00CE0858">
            <w:r>
              <w:t xml:space="preserve">Wort Gottes wuchs und nahm zu </w:t>
            </w:r>
          </w:p>
        </w:tc>
        <w:tc>
          <w:tcPr>
            <w:tcW w:w="0" w:type="auto"/>
            <w:vAlign w:val="center"/>
            <w:hideMark/>
          </w:tcPr>
          <w:p w14:paraId="41615C55" w14:textId="77777777" w:rsidR="00E474DB" w:rsidRDefault="00E474DB" w:rsidP="00CE0858">
            <w:r>
              <w:t>Apg. 12,24</w:t>
            </w:r>
          </w:p>
        </w:tc>
      </w:tr>
      <w:tr w:rsidR="00E474DB" w14:paraId="1A2C7F6D" w14:textId="77777777" w:rsidTr="00CE0858">
        <w:trPr>
          <w:tblCellSpacing w:w="15" w:type="dxa"/>
        </w:trPr>
        <w:tc>
          <w:tcPr>
            <w:tcW w:w="0" w:type="auto"/>
            <w:vAlign w:val="center"/>
            <w:hideMark/>
          </w:tcPr>
          <w:p w14:paraId="17C4F929" w14:textId="77777777" w:rsidR="00E474DB" w:rsidRDefault="00E474DB" w:rsidP="00CE0858">
            <w:r>
              <w:t xml:space="preserve">Mächtig wuchs das Wort, nahm überhand </w:t>
            </w:r>
          </w:p>
        </w:tc>
        <w:tc>
          <w:tcPr>
            <w:tcW w:w="0" w:type="auto"/>
            <w:vAlign w:val="center"/>
            <w:hideMark/>
          </w:tcPr>
          <w:p w14:paraId="7A9751DD" w14:textId="77777777" w:rsidR="00E474DB" w:rsidRDefault="00E474DB" w:rsidP="00CE0858">
            <w:r>
              <w:t>Apg. 19,20</w:t>
            </w:r>
          </w:p>
        </w:tc>
      </w:tr>
      <w:tr w:rsidR="00E474DB" w14:paraId="439B002D" w14:textId="77777777" w:rsidTr="00CE0858">
        <w:trPr>
          <w:tblCellSpacing w:w="15" w:type="dxa"/>
        </w:trPr>
        <w:tc>
          <w:tcPr>
            <w:tcW w:w="0" w:type="auto"/>
            <w:vAlign w:val="center"/>
            <w:hideMark/>
          </w:tcPr>
          <w:p w14:paraId="3821410E" w14:textId="77777777" w:rsidR="00E474DB" w:rsidRDefault="00E474DB" w:rsidP="00CE0858">
            <w:r>
              <w:t xml:space="preserve">Ist nahe deinem Herzen </w:t>
            </w:r>
          </w:p>
        </w:tc>
        <w:tc>
          <w:tcPr>
            <w:tcW w:w="0" w:type="auto"/>
            <w:vAlign w:val="center"/>
            <w:hideMark/>
          </w:tcPr>
          <w:p w14:paraId="6EC9825C" w14:textId="77777777" w:rsidR="00E474DB" w:rsidRDefault="00E474DB" w:rsidP="00CE0858">
            <w:r>
              <w:t>5. Mo 30,14</w:t>
            </w:r>
          </w:p>
        </w:tc>
      </w:tr>
      <w:tr w:rsidR="00E474DB" w14:paraId="16794E4B" w14:textId="77777777" w:rsidTr="00CE0858">
        <w:trPr>
          <w:tblCellSpacing w:w="15" w:type="dxa"/>
        </w:trPr>
        <w:tc>
          <w:tcPr>
            <w:tcW w:w="0" w:type="auto"/>
            <w:vAlign w:val="center"/>
            <w:hideMark/>
          </w:tcPr>
          <w:p w14:paraId="2C62A8D3" w14:textId="77777777" w:rsidR="00E474DB" w:rsidRDefault="00E474DB" w:rsidP="00CE0858">
            <w:r>
              <w:t xml:space="preserve">Halten und Tun alle Worte </w:t>
            </w:r>
          </w:p>
        </w:tc>
        <w:tc>
          <w:tcPr>
            <w:tcW w:w="0" w:type="auto"/>
            <w:vAlign w:val="center"/>
            <w:hideMark/>
          </w:tcPr>
          <w:p w14:paraId="5FF35E66" w14:textId="77777777" w:rsidR="00E474DB" w:rsidRDefault="00E474DB" w:rsidP="00CE0858">
            <w:r>
              <w:t>5. Mo 32,46</w:t>
            </w:r>
          </w:p>
        </w:tc>
      </w:tr>
      <w:tr w:rsidR="00E474DB" w14:paraId="45B41EAC" w14:textId="77777777" w:rsidTr="00CE0858">
        <w:trPr>
          <w:tblCellSpacing w:w="15" w:type="dxa"/>
        </w:trPr>
        <w:tc>
          <w:tcPr>
            <w:tcW w:w="0" w:type="auto"/>
            <w:vAlign w:val="center"/>
            <w:hideMark/>
          </w:tcPr>
          <w:p w14:paraId="46BD418D" w14:textId="77777777" w:rsidR="00E474DB" w:rsidRDefault="00E474DB" w:rsidP="00CE0858">
            <w:r>
              <w:t xml:space="preserve">Wer meine Rede hört und tut </w:t>
            </w:r>
          </w:p>
        </w:tc>
        <w:tc>
          <w:tcPr>
            <w:tcW w:w="0" w:type="auto"/>
            <w:vAlign w:val="center"/>
            <w:hideMark/>
          </w:tcPr>
          <w:p w14:paraId="6588A1CD" w14:textId="77777777" w:rsidR="00E474DB" w:rsidRDefault="00E474DB" w:rsidP="00CE0858">
            <w:r>
              <w:t>Mat 7,24</w:t>
            </w:r>
          </w:p>
        </w:tc>
      </w:tr>
      <w:tr w:rsidR="00E474DB" w14:paraId="61B441BA" w14:textId="77777777" w:rsidTr="00CE0858">
        <w:trPr>
          <w:tblCellSpacing w:w="15" w:type="dxa"/>
        </w:trPr>
        <w:tc>
          <w:tcPr>
            <w:tcW w:w="0" w:type="auto"/>
            <w:vAlign w:val="center"/>
            <w:hideMark/>
          </w:tcPr>
          <w:p w14:paraId="2A098739" w14:textId="77777777" w:rsidR="00E474DB" w:rsidRDefault="00E474DB" w:rsidP="00CE0858">
            <w:r>
              <w:t xml:space="preserve">wird inne, ob diese Lehre von Gott </w:t>
            </w:r>
          </w:p>
        </w:tc>
        <w:tc>
          <w:tcPr>
            <w:tcW w:w="0" w:type="auto"/>
            <w:vAlign w:val="center"/>
            <w:hideMark/>
          </w:tcPr>
          <w:p w14:paraId="4A956E46" w14:textId="77777777" w:rsidR="00E474DB" w:rsidRDefault="00E474DB" w:rsidP="00CE0858">
            <w:r>
              <w:t>Joh 7,17</w:t>
            </w:r>
          </w:p>
        </w:tc>
      </w:tr>
      <w:tr w:rsidR="00E474DB" w14:paraId="0B0766BA" w14:textId="77777777" w:rsidTr="00CE0858">
        <w:trPr>
          <w:tblCellSpacing w:w="15" w:type="dxa"/>
        </w:trPr>
        <w:tc>
          <w:tcPr>
            <w:tcW w:w="0" w:type="auto"/>
            <w:vAlign w:val="center"/>
            <w:hideMark/>
          </w:tcPr>
          <w:p w14:paraId="5B4A75A7" w14:textId="77777777" w:rsidR="00E474DB" w:rsidRDefault="00E474DB" w:rsidP="00CE0858">
            <w:r>
              <w:t xml:space="preserve">Fasse seine Reden in dein Herz </w:t>
            </w:r>
          </w:p>
        </w:tc>
        <w:tc>
          <w:tcPr>
            <w:tcW w:w="0" w:type="auto"/>
            <w:vAlign w:val="center"/>
            <w:hideMark/>
          </w:tcPr>
          <w:p w14:paraId="529075E3" w14:textId="77777777" w:rsidR="00E474DB" w:rsidRDefault="00E474DB" w:rsidP="00CE0858">
            <w:r>
              <w:t>Hiob 22,22</w:t>
            </w:r>
          </w:p>
        </w:tc>
      </w:tr>
      <w:tr w:rsidR="00E474DB" w14:paraId="4B940C32" w14:textId="77777777" w:rsidTr="00CE0858">
        <w:trPr>
          <w:tblCellSpacing w:w="15" w:type="dxa"/>
        </w:trPr>
        <w:tc>
          <w:tcPr>
            <w:tcW w:w="0" w:type="auto"/>
            <w:vAlign w:val="center"/>
            <w:hideMark/>
          </w:tcPr>
          <w:p w14:paraId="35FC9835" w14:textId="77777777" w:rsidR="00E474DB" w:rsidRDefault="00E474DB" w:rsidP="00CE0858">
            <w:r>
              <w:t xml:space="preserve">Fasse alle meine Worte mit Herzen </w:t>
            </w:r>
          </w:p>
        </w:tc>
        <w:tc>
          <w:tcPr>
            <w:tcW w:w="0" w:type="auto"/>
            <w:vAlign w:val="center"/>
            <w:hideMark/>
          </w:tcPr>
          <w:p w14:paraId="3667EA4B" w14:textId="77777777" w:rsidR="00E474DB" w:rsidRDefault="00E474DB" w:rsidP="00CE0858">
            <w:r>
              <w:t>Hes 3,10</w:t>
            </w:r>
          </w:p>
        </w:tc>
      </w:tr>
      <w:tr w:rsidR="00E474DB" w14:paraId="01870628" w14:textId="77777777" w:rsidTr="00CE0858">
        <w:trPr>
          <w:tblCellSpacing w:w="15" w:type="dxa"/>
        </w:trPr>
        <w:tc>
          <w:tcPr>
            <w:tcW w:w="0" w:type="auto"/>
            <w:vAlign w:val="center"/>
            <w:hideMark/>
          </w:tcPr>
          <w:p w14:paraId="09A4C8E9" w14:textId="77777777" w:rsidR="00E474DB" w:rsidRDefault="00E474DB" w:rsidP="00CE0858">
            <w:r>
              <w:t xml:space="preserve">Gesetz und Propheten, nun das Evangelium </w:t>
            </w:r>
          </w:p>
        </w:tc>
        <w:tc>
          <w:tcPr>
            <w:tcW w:w="0" w:type="auto"/>
            <w:vAlign w:val="center"/>
            <w:hideMark/>
          </w:tcPr>
          <w:p w14:paraId="11BC57F5" w14:textId="77777777" w:rsidR="00E474DB" w:rsidRDefault="00E474DB" w:rsidP="00CE0858">
            <w:r>
              <w:t>Apg. 14,15; Luk 16,16</w:t>
            </w:r>
          </w:p>
        </w:tc>
      </w:tr>
      <w:tr w:rsidR="00E474DB" w14:paraId="40284C54" w14:textId="77777777" w:rsidTr="00CE0858">
        <w:trPr>
          <w:tblCellSpacing w:w="15" w:type="dxa"/>
        </w:trPr>
        <w:tc>
          <w:tcPr>
            <w:tcW w:w="0" w:type="auto"/>
            <w:vAlign w:val="center"/>
            <w:hideMark/>
          </w:tcPr>
          <w:p w14:paraId="3403F031" w14:textId="77777777" w:rsidR="00E474DB" w:rsidRDefault="00E474DB" w:rsidP="00CE0858">
            <w:r>
              <w:t xml:space="preserve">Davon kann kein Tüttel fallen </w:t>
            </w:r>
          </w:p>
        </w:tc>
        <w:tc>
          <w:tcPr>
            <w:tcW w:w="0" w:type="auto"/>
            <w:vAlign w:val="center"/>
            <w:hideMark/>
          </w:tcPr>
          <w:p w14:paraId="16226278" w14:textId="77777777" w:rsidR="00E474DB" w:rsidRDefault="00E474DB" w:rsidP="00CE0858">
            <w:r>
              <w:t>Luk 16,17</w:t>
            </w:r>
          </w:p>
        </w:tc>
      </w:tr>
      <w:tr w:rsidR="00E474DB" w14:paraId="7158E9D6" w14:textId="77777777" w:rsidTr="00CE0858">
        <w:trPr>
          <w:tblCellSpacing w:w="15" w:type="dxa"/>
        </w:trPr>
        <w:tc>
          <w:tcPr>
            <w:tcW w:w="0" w:type="auto"/>
            <w:vAlign w:val="center"/>
            <w:hideMark/>
          </w:tcPr>
          <w:p w14:paraId="65051395" w14:textId="77777777" w:rsidR="00E474DB" w:rsidRDefault="00E474DB" w:rsidP="00CE0858">
            <w:r>
              <w:t xml:space="preserve">Nicht der kleinste Buchstabe, bis alles geschieht </w:t>
            </w:r>
          </w:p>
        </w:tc>
        <w:tc>
          <w:tcPr>
            <w:tcW w:w="0" w:type="auto"/>
            <w:vAlign w:val="center"/>
            <w:hideMark/>
          </w:tcPr>
          <w:p w14:paraId="0ECD3437" w14:textId="77777777" w:rsidR="00E474DB" w:rsidRDefault="00E474DB" w:rsidP="00CE0858">
            <w:r>
              <w:t>Ps. 119,89</w:t>
            </w:r>
          </w:p>
        </w:tc>
      </w:tr>
      <w:tr w:rsidR="00E474DB" w14:paraId="6036C5DA" w14:textId="77777777" w:rsidTr="00CE0858">
        <w:trPr>
          <w:tblCellSpacing w:w="15" w:type="dxa"/>
        </w:trPr>
        <w:tc>
          <w:tcPr>
            <w:tcW w:w="0" w:type="auto"/>
            <w:vAlign w:val="center"/>
            <w:hideMark/>
          </w:tcPr>
          <w:p w14:paraId="7B0F97FF" w14:textId="77777777" w:rsidR="00E474DB" w:rsidRDefault="00E474DB" w:rsidP="00CE0858">
            <w:r>
              <w:t xml:space="preserve">Jesus sagt, Meine Worte vergehen nicht </w:t>
            </w:r>
          </w:p>
        </w:tc>
        <w:tc>
          <w:tcPr>
            <w:tcW w:w="0" w:type="auto"/>
            <w:vAlign w:val="center"/>
            <w:hideMark/>
          </w:tcPr>
          <w:p w14:paraId="20470926" w14:textId="77777777" w:rsidR="00E474DB" w:rsidRDefault="00E474DB" w:rsidP="00CE0858">
            <w:r>
              <w:t>Luk 21,33</w:t>
            </w:r>
          </w:p>
        </w:tc>
      </w:tr>
      <w:tr w:rsidR="00E474DB" w14:paraId="6352199F" w14:textId="77777777" w:rsidTr="00CE0858">
        <w:trPr>
          <w:tblCellSpacing w:w="15" w:type="dxa"/>
        </w:trPr>
        <w:tc>
          <w:tcPr>
            <w:tcW w:w="0" w:type="auto"/>
            <w:vAlign w:val="center"/>
            <w:hideMark/>
          </w:tcPr>
          <w:p w14:paraId="30512E3D" w14:textId="77777777" w:rsidR="00E474DB" w:rsidRDefault="00E474DB" w:rsidP="00CE0858">
            <w:r>
              <w:t xml:space="preserve">Wer von Gott ist, der hört Gottes Worte </w:t>
            </w:r>
          </w:p>
        </w:tc>
        <w:tc>
          <w:tcPr>
            <w:tcW w:w="0" w:type="auto"/>
            <w:vAlign w:val="center"/>
            <w:hideMark/>
          </w:tcPr>
          <w:p w14:paraId="35679F2C" w14:textId="77777777" w:rsidR="00E474DB" w:rsidRDefault="00E474DB" w:rsidP="00CE0858">
            <w:r>
              <w:t>Joh 8,47</w:t>
            </w:r>
          </w:p>
        </w:tc>
      </w:tr>
      <w:tr w:rsidR="00E474DB" w14:paraId="40C0621E" w14:textId="77777777" w:rsidTr="00CE0858">
        <w:trPr>
          <w:tblCellSpacing w:w="15" w:type="dxa"/>
        </w:trPr>
        <w:tc>
          <w:tcPr>
            <w:tcW w:w="0" w:type="auto"/>
            <w:vAlign w:val="center"/>
            <w:hideMark/>
          </w:tcPr>
          <w:p w14:paraId="5FADE345" w14:textId="77777777" w:rsidR="00E474DB" w:rsidRDefault="00E474DB" w:rsidP="00CE0858">
            <w:r>
              <w:t xml:space="preserve">Nehmt das Schwert des Geistes, das Wort Gottes </w:t>
            </w:r>
          </w:p>
        </w:tc>
        <w:tc>
          <w:tcPr>
            <w:tcW w:w="0" w:type="auto"/>
            <w:vAlign w:val="center"/>
            <w:hideMark/>
          </w:tcPr>
          <w:p w14:paraId="2CF4A73C" w14:textId="77777777" w:rsidR="00E474DB" w:rsidRDefault="00E474DB" w:rsidP="00CE0858">
            <w:r>
              <w:t>Eph 6,17</w:t>
            </w:r>
          </w:p>
        </w:tc>
      </w:tr>
      <w:tr w:rsidR="00E474DB" w14:paraId="38F828C9" w14:textId="77777777" w:rsidTr="00CE0858">
        <w:trPr>
          <w:tblCellSpacing w:w="15" w:type="dxa"/>
        </w:trPr>
        <w:tc>
          <w:tcPr>
            <w:tcW w:w="0" w:type="auto"/>
            <w:vAlign w:val="center"/>
            <w:hideMark/>
          </w:tcPr>
          <w:p w14:paraId="2F80F104" w14:textId="77777777" w:rsidR="00E474DB" w:rsidRDefault="00E474DB" w:rsidP="00CE0858">
            <w:r>
              <w:t xml:space="preserve">Wer sich meiner Worte schämt </w:t>
            </w:r>
          </w:p>
        </w:tc>
        <w:tc>
          <w:tcPr>
            <w:tcW w:w="0" w:type="auto"/>
            <w:vAlign w:val="center"/>
            <w:hideMark/>
          </w:tcPr>
          <w:p w14:paraId="00AAF150" w14:textId="77777777" w:rsidR="00E474DB" w:rsidRDefault="00E474DB" w:rsidP="00CE0858">
            <w:r>
              <w:t>Luk 9,26</w:t>
            </w:r>
          </w:p>
        </w:tc>
      </w:tr>
      <w:tr w:rsidR="00E474DB" w14:paraId="03FD4359" w14:textId="77777777" w:rsidTr="00CE0858">
        <w:trPr>
          <w:tblCellSpacing w:w="15" w:type="dxa"/>
        </w:trPr>
        <w:tc>
          <w:tcPr>
            <w:tcW w:w="0" w:type="auto"/>
            <w:vAlign w:val="center"/>
            <w:hideMark/>
          </w:tcPr>
          <w:p w14:paraId="23416CA2" w14:textId="77777777" w:rsidR="00E474DB" w:rsidRDefault="00E474DB" w:rsidP="00CE0858">
            <w:r>
              <w:t xml:space="preserve">Des Herrn Wort bleibt in Ewigkeit </w:t>
            </w:r>
          </w:p>
        </w:tc>
        <w:tc>
          <w:tcPr>
            <w:tcW w:w="0" w:type="auto"/>
            <w:vAlign w:val="center"/>
            <w:hideMark/>
          </w:tcPr>
          <w:p w14:paraId="1FF137FA" w14:textId="77777777" w:rsidR="00E474DB" w:rsidRDefault="00E474DB" w:rsidP="00CE0858">
            <w:r>
              <w:t>1. Pet. 1,25</w:t>
            </w:r>
          </w:p>
        </w:tc>
      </w:tr>
    </w:tbl>
    <w:p w14:paraId="798C81A0" w14:textId="77777777" w:rsidR="00E474DB" w:rsidRDefault="00E474DB" w:rsidP="00E474DB">
      <w:pPr>
        <w:pStyle w:val="berschrift3"/>
        <w:rPr>
          <w:sz w:val="48"/>
          <w:szCs w:val="48"/>
          <w:lang w:eastAsia="de-DE"/>
        </w:rPr>
      </w:pPr>
      <w:r>
        <w:t>Die Inspiration der Bibel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26"/>
        <w:gridCol w:w="1846"/>
      </w:tblGrid>
      <w:tr w:rsidR="00E474DB" w14:paraId="1E3513AC" w14:textId="77777777" w:rsidTr="00106082">
        <w:trPr>
          <w:tblCellSpacing w:w="15" w:type="dxa"/>
        </w:trPr>
        <w:tc>
          <w:tcPr>
            <w:tcW w:w="0" w:type="auto"/>
            <w:vAlign w:val="center"/>
            <w:hideMark/>
          </w:tcPr>
          <w:p w14:paraId="1E55C413" w14:textId="77777777" w:rsidR="00E474DB" w:rsidRDefault="00E474DB" w:rsidP="00106082">
            <w:r>
              <w:t>Gott redete alle diese Worte</w:t>
            </w:r>
          </w:p>
        </w:tc>
        <w:tc>
          <w:tcPr>
            <w:tcW w:w="0" w:type="auto"/>
            <w:vAlign w:val="center"/>
            <w:hideMark/>
          </w:tcPr>
          <w:p w14:paraId="5B4FC493" w14:textId="77777777" w:rsidR="00E474DB" w:rsidRDefault="00E474DB" w:rsidP="00106082">
            <w:r>
              <w:t>2. Mo 20,1</w:t>
            </w:r>
          </w:p>
        </w:tc>
      </w:tr>
      <w:tr w:rsidR="00E474DB" w14:paraId="0AA6818E" w14:textId="77777777" w:rsidTr="00106082">
        <w:trPr>
          <w:tblCellSpacing w:w="15" w:type="dxa"/>
        </w:trPr>
        <w:tc>
          <w:tcPr>
            <w:tcW w:w="0" w:type="auto"/>
            <w:vAlign w:val="center"/>
            <w:hideMark/>
          </w:tcPr>
          <w:p w14:paraId="75405FE8" w14:textId="77777777" w:rsidR="00E474DB" w:rsidRDefault="00E474DB" w:rsidP="00106082">
            <w:r>
              <w:t xml:space="preserve">Moses schrieb alle Worte des Herrn </w:t>
            </w:r>
          </w:p>
        </w:tc>
        <w:tc>
          <w:tcPr>
            <w:tcW w:w="0" w:type="auto"/>
            <w:vAlign w:val="center"/>
            <w:hideMark/>
          </w:tcPr>
          <w:p w14:paraId="41AC50DA" w14:textId="77777777" w:rsidR="00E474DB" w:rsidRDefault="00E474DB" w:rsidP="00106082">
            <w:r>
              <w:t>2. Mo 24,4</w:t>
            </w:r>
          </w:p>
        </w:tc>
      </w:tr>
      <w:tr w:rsidR="00E474DB" w14:paraId="18C6B80F" w14:textId="77777777" w:rsidTr="00106082">
        <w:trPr>
          <w:tblCellSpacing w:w="15" w:type="dxa"/>
        </w:trPr>
        <w:tc>
          <w:tcPr>
            <w:tcW w:w="0" w:type="auto"/>
            <w:vAlign w:val="center"/>
            <w:hideMark/>
          </w:tcPr>
          <w:p w14:paraId="30C4ED91" w14:textId="77777777" w:rsidR="00E474DB" w:rsidRDefault="00E474DB" w:rsidP="00106082">
            <w:r>
              <w:t xml:space="preserve">Ich gebe Dir, was du lehren sollst </w:t>
            </w:r>
          </w:p>
        </w:tc>
        <w:tc>
          <w:tcPr>
            <w:tcW w:w="0" w:type="auto"/>
            <w:vAlign w:val="center"/>
            <w:hideMark/>
          </w:tcPr>
          <w:p w14:paraId="0DDAAA5F" w14:textId="77777777" w:rsidR="00E474DB" w:rsidRDefault="00E474DB" w:rsidP="00106082">
            <w:r>
              <w:t>2. Mo 24,12</w:t>
            </w:r>
          </w:p>
        </w:tc>
      </w:tr>
      <w:tr w:rsidR="00E474DB" w14:paraId="27C8BDF8" w14:textId="77777777" w:rsidTr="00106082">
        <w:trPr>
          <w:tblCellSpacing w:w="15" w:type="dxa"/>
        </w:trPr>
        <w:tc>
          <w:tcPr>
            <w:tcW w:w="0" w:type="auto"/>
            <w:vAlign w:val="center"/>
            <w:hideMark/>
          </w:tcPr>
          <w:p w14:paraId="1A8FDE1C" w14:textId="77777777" w:rsidR="00E474DB" w:rsidRDefault="00E474DB" w:rsidP="00106082">
            <w:r>
              <w:t xml:space="preserve">Der Herr sprach, Schreibe diese Worte </w:t>
            </w:r>
          </w:p>
        </w:tc>
        <w:tc>
          <w:tcPr>
            <w:tcW w:w="0" w:type="auto"/>
            <w:vAlign w:val="center"/>
            <w:hideMark/>
          </w:tcPr>
          <w:p w14:paraId="1C4896AA" w14:textId="77777777" w:rsidR="00E474DB" w:rsidRDefault="00E474DB" w:rsidP="00106082">
            <w:r>
              <w:t>2. Mo 34,27</w:t>
            </w:r>
          </w:p>
        </w:tc>
      </w:tr>
      <w:tr w:rsidR="00E474DB" w14:paraId="0DD9C678" w14:textId="77777777" w:rsidTr="00106082">
        <w:trPr>
          <w:tblCellSpacing w:w="15" w:type="dxa"/>
        </w:trPr>
        <w:tc>
          <w:tcPr>
            <w:tcW w:w="0" w:type="auto"/>
            <w:vAlign w:val="center"/>
            <w:hideMark/>
          </w:tcPr>
          <w:p w14:paraId="5B2C8E23" w14:textId="77777777" w:rsidR="00E474DB" w:rsidRDefault="00E474DB" w:rsidP="00106082">
            <w:r>
              <w:t xml:space="preserve">Gebot ihnen alles, was Gott geredet </w:t>
            </w:r>
          </w:p>
        </w:tc>
        <w:tc>
          <w:tcPr>
            <w:tcW w:w="0" w:type="auto"/>
            <w:vAlign w:val="center"/>
            <w:hideMark/>
          </w:tcPr>
          <w:p w14:paraId="5755B3A6" w14:textId="77777777" w:rsidR="00E474DB" w:rsidRDefault="00E474DB" w:rsidP="00106082">
            <w:r>
              <w:t>2. Mo 34,32</w:t>
            </w:r>
          </w:p>
        </w:tc>
      </w:tr>
      <w:tr w:rsidR="00E474DB" w14:paraId="11FC27B9" w14:textId="77777777" w:rsidTr="00106082">
        <w:trPr>
          <w:tblCellSpacing w:w="15" w:type="dxa"/>
        </w:trPr>
        <w:tc>
          <w:tcPr>
            <w:tcW w:w="0" w:type="auto"/>
            <w:vAlign w:val="center"/>
            <w:hideMark/>
          </w:tcPr>
          <w:p w14:paraId="769F90EE" w14:textId="77777777" w:rsidR="00E474DB" w:rsidRDefault="00E474DB" w:rsidP="00106082">
            <w:r>
              <w:t xml:space="preserve">Klare Antworten durch den Mund des Herrn </w:t>
            </w:r>
          </w:p>
        </w:tc>
        <w:tc>
          <w:tcPr>
            <w:tcW w:w="0" w:type="auto"/>
            <w:vAlign w:val="center"/>
            <w:hideMark/>
          </w:tcPr>
          <w:p w14:paraId="6287E229" w14:textId="77777777" w:rsidR="00E474DB" w:rsidRDefault="00E474DB" w:rsidP="00106082">
            <w:r>
              <w:t>3. Mo 24,12</w:t>
            </w:r>
          </w:p>
        </w:tc>
      </w:tr>
      <w:tr w:rsidR="00E474DB" w14:paraId="69FF3FD3" w14:textId="77777777" w:rsidTr="00106082">
        <w:trPr>
          <w:tblCellSpacing w:w="15" w:type="dxa"/>
        </w:trPr>
        <w:tc>
          <w:tcPr>
            <w:tcW w:w="0" w:type="auto"/>
            <w:vAlign w:val="center"/>
            <w:hideMark/>
          </w:tcPr>
          <w:p w14:paraId="118C9C1B" w14:textId="77777777" w:rsidR="00E474DB" w:rsidRDefault="00E474DB" w:rsidP="00106082">
            <w:r>
              <w:t xml:space="preserve">Satzungen, Rechte und Gesetze vom Herrn </w:t>
            </w:r>
          </w:p>
        </w:tc>
        <w:tc>
          <w:tcPr>
            <w:tcW w:w="0" w:type="auto"/>
            <w:vAlign w:val="center"/>
            <w:hideMark/>
          </w:tcPr>
          <w:p w14:paraId="5A4D7E9D" w14:textId="77777777" w:rsidR="00E474DB" w:rsidRDefault="00E474DB" w:rsidP="00106082">
            <w:r>
              <w:t>4. Mo 12,8</w:t>
            </w:r>
          </w:p>
        </w:tc>
      </w:tr>
      <w:tr w:rsidR="00E474DB" w14:paraId="136C5180" w14:textId="77777777" w:rsidTr="00106082">
        <w:trPr>
          <w:tblCellSpacing w:w="15" w:type="dxa"/>
        </w:trPr>
        <w:tc>
          <w:tcPr>
            <w:tcW w:w="0" w:type="auto"/>
            <w:vAlign w:val="center"/>
            <w:hideMark/>
          </w:tcPr>
          <w:p w14:paraId="004065FC" w14:textId="77777777" w:rsidR="00E474DB" w:rsidRDefault="00E474DB" w:rsidP="00106082">
            <w:r>
              <w:t xml:space="preserve">Durch die Hand Mose gegeben </w:t>
            </w:r>
          </w:p>
        </w:tc>
        <w:tc>
          <w:tcPr>
            <w:tcW w:w="0" w:type="auto"/>
            <w:vAlign w:val="center"/>
            <w:hideMark/>
          </w:tcPr>
          <w:p w14:paraId="41953057" w14:textId="77777777" w:rsidR="00E474DB" w:rsidRDefault="00E474DB" w:rsidP="00106082">
            <w:r>
              <w:t>3. Mo 26,46</w:t>
            </w:r>
          </w:p>
        </w:tc>
      </w:tr>
      <w:tr w:rsidR="00E474DB" w14:paraId="56813290" w14:textId="77777777" w:rsidTr="00106082">
        <w:trPr>
          <w:tblCellSpacing w:w="15" w:type="dxa"/>
        </w:trPr>
        <w:tc>
          <w:tcPr>
            <w:tcW w:w="0" w:type="auto"/>
            <w:vAlign w:val="center"/>
            <w:hideMark/>
          </w:tcPr>
          <w:p w14:paraId="3D7F5FD6" w14:textId="77777777" w:rsidR="00E474DB" w:rsidRDefault="00E474DB" w:rsidP="00106082">
            <w:r>
              <w:t xml:space="preserve">Beschrieb…nach dem Befehl des Herrn </w:t>
            </w:r>
          </w:p>
        </w:tc>
        <w:tc>
          <w:tcPr>
            <w:tcW w:w="0" w:type="auto"/>
            <w:vAlign w:val="center"/>
            <w:hideMark/>
          </w:tcPr>
          <w:p w14:paraId="5A8C6164" w14:textId="77777777" w:rsidR="00E474DB" w:rsidRDefault="00E474DB" w:rsidP="00106082">
            <w:r>
              <w:t>4. Mo 33,2</w:t>
            </w:r>
          </w:p>
        </w:tc>
      </w:tr>
      <w:tr w:rsidR="00E474DB" w14:paraId="14047867" w14:textId="77777777" w:rsidTr="00106082">
        <w:trPr>
          <w:tblCellSpacing w:w="15" w:type="dxa"/>
        </w:trPr>
        <w:tc>
          <w:tcPr>
            <w:tcW w:w="0" w:type="auto"/>
            <w:vAlign w:val="center"/>
            <w:hideMark/>
          </w:tcPr>
          <w:p w14:paraId="357D941B" w14:textId="77777777" w:rsidR="00E474DB" w:rsidRDefault="00E474DB" w:rsidP="00106082">
            <w:r>
              <w:t xml:space="preserve">Ich habe gelehrt wie mir befohlen wurde </w:t>
            </w:r>
          </w:p>
        </w:tc>
        <w:tc>
          <w:tcPr>
            <w:tcW w:w="0" w:type="auto"/>
            <w:vAlign w:val="center"/>
            <w:hideMark/>
          </w:tcPr>
          <w:p w14:paraId="2DA7A8D3" w14:textId="77777777" w:rsidR="00E474DB" w:rsidRDefault="00E474DB" w:rsidP="00106082">
            <w:r>
              <w:t>5. Mo 4,5</w:t>
            </w:r>
          </w:p>
        </w:tc>
      </w:tr>
      <w:tr w:rsidR="00E474DB" w14:paraId="2A4E582A" w14:textId="77777777" w:rsidTr="00106082">
        <w:trPr>
          <w:tblCellSpacing w:w="15" w:type="dxa"/>
        </w:trPr>
        <w:tc>
          <w:tcPr>
            <w:tcW w:w="0" w:type="auto"/>
            <w:vAlign w:val="center"/>
            <w:hideMark/>
          </w:tcPr>
          <w:p w14:paraId="0A8BC16B" w14:textId="77777777" w:rsidR="00E474DB" w:rsidRDefault="00E474DB" w:rsidP="00106082">
            <w:r>
              <w:t xml:space="preserve">Der Herr gebot mir, euch zu lehren </w:t>
            </w:r>
          </w:p>
        </w:tc>
        <w:tc>
          <w:tcPr>
            <w:tcW w:w="0" w:type="auto"/>
            <w:vAlign w:val="center"/>
            <w:hideMark/>
          </w:tcPr>
          <w:p w14:paraId="2E87C99D" w14:textId="77777777" w:rsidR="00E474DB" w:rsidRDefault="00E474DB" w:rsidP="00106082">
            <w:r>
              <w:t>5. Mo 4,14</w:t>
            </w:r>
          </w:p>
        </w:tc>
      </w:tr>
      <w:tr w:rsidR="00E474DB" w14:paraId="055EE3DF" w14:textId="77777777" w:rsidTr="00106082">
        <w:trPr>
          <w:tblCellSpacing w:w="15" w:type="dxa"/>
        </w:trPr>
        <w:tc>
          <w:tcPr>
            <w:tcW w:w="0" w:type="auto"/>
            <w:vAlign w:val="center"/>
            <w:hideMark/>
          </w:tcPr>
          <w:p w14:paraId="1A990BB7" w14:textId="77777777" w:rsidR="00E474DB" w:rsidRDefault="00E474DB" w:rsidP="00106082">
            <w:r>
              <w:t xml:space="preserve">Faßt nun diese Worte zu Herzen </w:t>
            </w:r>
          </w:p>
        </w:tc>
        <w:tc>
          <w:tcPr>
            <w:tcW w:w="0" w:type="auto"/>
            <w:vAlign w:val="center"/>
            <w:hideMark/>
          </w:tcPr>
          <w:p w14:paraId="7C6337C1" w14:textId="77777777" w:rsidR="00E474DB" w:rsidRDefault="00E474DB" w:rsidP="00106082">
            <w:r>
              <w:t>5. Mo 11,18</w:t>
            </w:r>
          </w:p>
        </w:tc>
      </w:tr>
      <w:tr w:rsidR="00E474DB" w14:paraId="601208BE" w14:textId="77777777" w:rsidTr="00106082">
        <w:trPr>
          <w:tblCellSpacing w:w="15" w:type="dxa"/>
        </w:trPr>
        <w:tc>
          <w:tcPr>
            <w:tcW w:w="0" w:type="auto"/>
            <w:vAlign w:val="center"/>
            <w:hideMark/>
          </w:tcPr>
          <w:p w14:paraId="2458A620" w14:textId="77777777" w:rsidR="00E474DB" w:rsidRDefault="00E474DB" w:rsidP="00106082">
            <w:r>
              <w:t xml:space="preserve">Was offenbart ist, ist unser </w:t>
            </w:r>
          </w:p>
        </w:tc>
        <w:tc>
          <w:tcPr>
            <w:tcW w:w="0" w:type="auto"/>
            <w:vAlign w:val="center"/>
            <w:hideMark/>
          </w:tcPr>
          <w:p w14:paraId="77E9D15E" w14:textId="77777777" w:rsidR="00E474DB" w:rsidRDefault="00E474DB" w:rsidP="00106082">
            <w:r>
              <w:t>5. Mo 29,29</w:t>
            </w:r>
          </w:p>
        </w:tc>
      </w:tr>
      <w:tr w:rsidR="00E474DB" w14:paraId="201094DA" w14:textId="77777777" w:rsidTr="00106082">
        <w:trPr>
          <w:tblCellSpacing w:w="15" w:type="dxa"/>
        </w:trPr>
        <w:tc>
          <w:tcPr>
            <w:tcW w:w="0" w:type="auto"/>
            <w:vAlign w:val="center"/>
            <w:hideMark/>
          </w:tcPr>
          <w:p w14:paraId="2EE65C22" w14:textId="77777777" w:rsidR="00E474DB" w:rsidRDefault="00E474DB" w:rsidP="00106082">
            <w:r>
              <w:t xml:space="preserve">Schreibt euch nun dies Lied </w:t>
            </w:r>
          </w:p>
        </w:tc>
        <w:tc>
          <w:tcPr>
            <w:tcW w:w="0" w:type="auto"/>
            <w:vAlign w:val="center"/>
            <w:hideMark/>
          </w:tcPr>
          <w:p w14:paraId="56694889" w14:textId="77777777" w:rsidR="00E474DB" w:rsidRDefault="00E474DB" w:rsidP="00106082">
            <w:r>
              <w:t>5. Mo 31,19</w:t>
            </w:r>
          </w:p>
        </w:tc>
      </w:tr>
      <w:tr w:rsidR="00E474DB" w14:paraId="0C4CCA11" w14:textId="77777777" w:rsidTr="00106082">
        <w:trPr>
          <w:tblCellSpacing w:w="15" w:type="dxa"/>
        </w:trPr>
        <w:tc>
          <w:tcPr>
            <w:tcW w:w="0" w:type="auto"/>
            <w:vAlign w:val="center"/>
            <w:hideMark/>
          </w:tcPr>
          <w:p w14:paraId="372B23F2" w14:textId="77777777" w:rsidR="00E474DB" w:rsidRDefault="00E474DB" w:rsidP="00106082">
            <w:r>
              <w:t xml:space="preserve">Also schrieb Mose dies Lied </w:t>
            </w:r>
          </w:p>
        </w:tc>
        <w:tc>
          <w:tcPr>
            <w:tcW w:w="0" w:type="auto"/>
            <w:vAlign w:val="center"/>
            <w:hideMark/>
          </w:tcPr>
          <w:p w14:paraId="0D0ECFF6" w14:textId="77777777" w:rsidR="00E474DB" w:rsidRDefault="00E474DB" w:rsidP="00106082">
            <w:r>
              <w:t>5. Mo 31,22</w:t>
            </w:r>
          </w:p>
        </w:tc>
      </w:tr>
      <w:tr w:rsidR="00E474DB" w14:paraId="2973CFA6" w14:textId="77777777" w:rsidTr="00106082">
        <w:trPr>
          <w:tblCellSpacing w:w="15" w:type="dxa"/>
        </w:trPr>
        <w:tc>
          <w:tcPr>
            <w:tcW w:w="0" w:type="auto"/>
            <w:vAlign w:val="center"/>
            <w:hideMark/>
          </w:tcPr>
          <w:p w14:paraId="78F09C67" w14:textId="77777777" w:rsidR="00E474DB" w:rsidRDefault="00E474DB" w:rsidP="00106082">
            <w:r>
              <w:t xml:space="preserve">Ließ ihnen sagen durch alle Propheten </w:t>
            </w:r>
          </w:p>
        </w:tc>
        <w:tc>
          <w:tcPr>
            <w:tcW w:w="0" w:type="auto"/>
            <w:vAlign w:val="center"/>
            <w:hideMark/>
          </w:tcPr>
          <w:p w14:paraId="41AD1E65" w14:textId="77777777" w:rsidR="00E474DB" w:rsidRDefault="00E474DB" w:rsidP="00106082">
            <w:r>
              <w:t>2. Kön. 17,13</w:t>
            </w:r>
          </w:p>
        </w:tc>
      </w:tr>
      <w:tr w:rsidR="00E474DB" w14:paraId="0563F52A" w14:textId="77777777" w:rsidTr="00106082">
        <w:trPr>
          <w:tblCellSpacing w:w="15" w:type="dxa"/>
        </w:trPr>
        <w:tc>
          <w:tcPr>
            <w:tcW w:w="0" w:type="auto"/>
            <w:vAlign w:val="center"/>
            <w:hideMark/>
          </w:tcPr>
          <w:p w14:paraId="5AF1EDAB" w14:textId="77777777" w:rsidR="00E474DB" w:rsidRDefault="00E474DB" w:rsidP="00106082">
            <w:r>
              <w:t xml:space="preserve">Seher redeten im Namen des Herrn </w:t>
            </w:r>
          </w:p>
        </w:tc>
        <w:tc>
          <w:tcPr>
            <w:tcW w:w="0" w:type="auto"/>
            <w:vAlign w:val="center"/>
            <w:hideMark/>
          </w:tcPr>
          <w:p w14:paraId="0E379536" w14:textId="77777777" w:rsidR="00E474DB" w:rsidRDefault="00E474DB" w:rsidP="00106082">
            <w:r>
              <w:t>2. Chr. 33,18</w:t>
            </w:r>
          </w:p>
        </w:tc>
      </w:tr>
      <w:tr w:rsidR="00E474DB" w14:paraId="486D809A" w14:textId="77777777" w:rsidTr="00106082">
        <w:trPr>
          <w:tblCellSpacing w:w="15" w:type="dxa"/>
        </w:trPr>
        <w:tc>
          <w:tcPr>
            <w:tcW w:w="0" w:type="auto"/>
            <w:vAlign w:val="center"/>
            <w:hideMark/>
          </w:tcPr>
          <w:p w14:paraId="66C0F6BD" w14:textId="77777777" w:rsidR="00E474DB" w:rsidRDefault="00E474DB" w:rsidP="00106082">
            <w:r>
              <w:t xml:space="preserve">Jeremia redete aus dem Mund des Herrn </w:t>
            </w:r>
          </w:p>
        </w:tc>
        <w:tc>
          <w:tcPr>
            <w:tcW w:w="0" w:type="auto"/>
            <w:vAlign w:val="center"/>
            <w:hideMark/>
          </w:tcPr>
          <w:p w14:paraId="13C6B07E" w14:textId="77777777" w:rsidR="00E474DB" w:rsidRDefault="00E474DB" w:rsidP="00106082">
            <w:r>
              <w:t>2. Chr. 35,12</w:t>
            </w:r>
          </w:p>
        </w:tc>
      </w:tr>
      <w:tr w:rsidR="00E474DB" w14:paraId="57AF6947" w14:textId="77777777" w:rsidTr="00106082">
        <w:trPr>
          <w:tblCellSpacing w:w="15" w:type="dxa"/>
        </w:trPr>
        <w:tc>
          <w:tcPr>
            <w:tcW w:w="0" w:type="auto"/>
            <w:vAlign w:val="center"/>
            <w:hideMark/>
          </w:tcPr>
          <w:p w14:paraId="2BEB81F1" w14:textId="77777777" w:rsidR="00E474DB" w:rsidRDefault="00E474DB" w:rsidP="00106082">
            <w:r>
              <w:t xml:space="preserve">Gebote seiner Lippen, Rede seines Mundes </w:t>
            </w:r>
          </w:p>
        </w:tc>
        <w:tc>
          <w:tcPr>
            <w:tcW w:w="0" w:type="auto"/>
            <w:vAlign w:val="center"/>
            <w:hideMark/>
          </w:tcPr>
          <w:p w14:paraId="04E4C6E8" w14:textId="77777777" w:rsidR="00E474DB" w:rsidRDefault="00E474DB" w:rsidP="00106082">
            <w:r>
              <w:t>Jes 55,11</w:t>
            </w:r>
          </w:p>
        </w:tc>
      </w:tr>
      <w:tr w:rsidR="00E474DB" w14:paraId="260281EC" w14:textId="77777777" w:rsidTr="00106082">
        <w:trPr>
          <w:tblCellSpacing w:w="15" w:type="dxa"/>
        </w:trPr>
        <w:tc>
          <w:tcPr>
            <w:tcW w:w="0" w:type="auto"/>
            <w:vAlign w:val="center"/>
            <w:hideMark/>
          </w:tcPr>
          <w:p w14:paraId="7F66AF11" w14:textId="77777777" w:rsidR="00E474DB" w:rsidRDefault="00E474DB" w:rsidP="00106082">
            <w:r>
              <w:t xml:space="preserve">Reden des Herrn </w:t>
            </w:r>
          </w:p>
        </w:tc>
        <w:tc>
          <w:tcPr>
            <w:tcW w:w="0" w:type="auto"/>
            <w:vAlign w:val="center"/>
            <w:hideMark/>
          </w:tcPr>
          <w:p w14:paraId="21571D0F" w14:textId="77777777" w:rsidR="00E474DB" w:rsidRDefault="00E474DB" w:rsidP="00106082">
            <w:r>
              <w:t>Ps. 18,31</w:t>
            </w:r>
          </w:p>
        </w:tc>
      </w:tr>
      <w:tr w:rsidR="00E474DB" w14:paraId="4D3ADF73" w14:textId="77777777" w:rsidTr="00106082">
        <w:trPr>
          <w:tblCellSpacing w:w="15" w:type="dxa"/>
        </w:trPr>
        <w:tc>
          <w:tcPr>
            <w:tcW w:w="0" w:type="auto"/>
            <w:vAlign w:val="center"/>
            <w:hideMark/>
          </w:tcPr>
          <w:p w14:paraId="493EFA6C" w14:textId="77777777" w:rsidR="00E474DB" w:rsidRDefault="00E474DB" w:rsidP="00106082">
            <w:r>
              <w:t xml:space="preserve">Er richtete ein Zeugnis auf </w:t>
            </w:r>
          </w:p>
        </w:tc>
        <w:tc>
          <w:tcPr>
            <w:tcW w:w="0" w:type="auto"/>
            <w:vAlign w:val="center"/>
            <w:hideMark/>
          </w:tcPr>
          <w:p w14:paraId="1019EA36" w14:textId="77777777" w:rsidR="00E474DB" w:rsidRDefault="00E474DB" w:rsidP="00106082">
            <w:r>
              <w:t>Ps. 78,5</w:t>
            </w:r>
          </w:p>
        </w:tc>
      </w:tr>
      <w:tr w:rsidR="00E474DB" w14:paraId="1B5EBEC0" w14:textId="77777777" w:rsidTr="00106082">
        <w:trPr>
          <w:tblCellSpacing w:w="15" w:type="dxa"/>
        </w:trPr>
        <w:tc>
          <w:tcPr>
            <w:tcW w:w="0" w:type="auto"/>
            <w:vAlign w:val="center"/>
            <w:hideMark/>
          </w:tcPr>
          <w:p w14:paraId="669B23B4" w14:textId="77777777" w:rsidR="00E474DB" w:rsidRDefault="00E474DB" w:rsidP="00106082">
            <w:r>
              <w:t xml:space="preserve">Er gab seine Zeugnisse und Gebote </w:t>
            </w:r>
          </w:p>
        </w:tc>
        <w:tc>
          <w:tcPr>
            <w:tcW w:w="0" w:type="auto"/>
            <w:vAlign w:val="center"/>
            <w:hideMark/>
          </w:tcPr>
          <w:p w14:paraId="68B5A3EE" w14:textId="77777777" w:rsidR="00E474DB" w:rsidRDefault="00E474DB" w:rsidP="00106082">
            <w:r>
              <w:t>Ps. 99,7</w:t>
            </w:r>
          </w:p>
        </w:tc>
      </w:tr>
      <w:tr w:rsidR="00E474DB" w14:paraId="7588756E" w14:textId="77777777" w:rsidTr="00106082">
        <w:trPr>
          <w:tblCellSpacing w:w="15" w:type="dxa"/>
        </w:trPr>
        <w:tc>
          <w:tcPr>
            <w:tcW w:w="0" w:type="auto"/>
            <w:vAlign w:val="center"/>
            <w:hideMark/>
          </w:tcPr>
          <w:p w14:paraId="1CC884B3" w14:textId="77777777" w:rsidR="00E474DB" w:rsidRDefault="00E474DB" w:rsidP="00106082">
            <w:r>
              <w:t xml:space="preserve">Er zeigt Jakob sein Wort </w:t>
            </w:r>
          </w:p>
        </w:tc>
        <w:tc>
          <w:tcPr>
            <w:tcW w:w="0" w:type="auto"/>
            <w:vAlign w:val="center"/>
            <w:hideMark/>
          </w:tcPr>
          <w:p w14:paraId="53977C4D" w14:textId="77777777" w:rsidR="00E474DB" w:rsidRDefault="00E474DB" w:rsidP="00106082">
            <w:r>
              <w:t>Ps. 147,19</w:t>
            </w:r>
          </w:p>
        </w:tc>
      </w:tr>
      <w:tr w:rsidR="00E474DB" w14:paraId="190049BE" w14:textId="77777777" w:rsidTr="00106082">
        <w:trPr>
          <w:tblCellSpacing w:w="15" w:type="dxa"/>
        </w:trPr>
        <w:tc>
          <w:tcPr>
            <w:tcW w:w="0" w:type="auto"/>
            <w:vAlign w:val="center"/>
            <w:hideMark/>
          </w:tcPr>
          <w:p w14:paraId="0F0DE68A" w14:textId="77777777" w:rsidR="00E474DB" w:rsidRDefault="00E474DB" w:rsidP="00106082">
            <w:r>
              <w:t xml:space="preserve">Worte der Weisen, geschrieben durch die Meister von einem Hirten gegeben </w:t>
            </w:r>
          </w:p>
        </w:tc>
        <w:tc>
          <w:tcPr>
            <w:tcW w:w="0" w:type="auto"/>
            <w:vAlign w:val="center"/>
            <w:hideMark/>
          </w:tcPr>
          <w:p w14:paraId="2351ED10" w14:textId="77777777" w:rsidR="00E474DB" w:rsidRDefault="00E474DB" w:rsidP="00106082">
            <w:r>
              <w:t>Pred 12,10 - 12,11</w:t>
            </w:r>
          </w:p>
        </w:tc>
      </w:tr>
      <w:tr w:rsidR="00E474DB" w14:paraId="6DC41682" w14:textId="77777777" w:rsidTr="00106082">
        <w:trPr>
          <w:tblCellSpacing w:w="15" w:type="dxa"/>
        </w:trPr>
        <w:tc>
          <w:tcPr>
            <w:tcW w:w="0" w:type="auto"/>
            <w:vAlign w:val="center"/>
            <w:hideMark/>
          </w:tcPr>
          <w:p w14:paraId="3B19CA14" w14:textId="77777777" w:rsidR="00E474DB" w:rsidRDefault="00E474DB" w:rsidP="00106082">
            <w:r>
              <w:t xml:space="preserve">Sucht im Buch des Herrn und leset </w:t>
            </w:r>
          </w:p>
        </w:tc>
        <w:tc>
          <w:tcPr>
            <w:tcW w:w="0" w:type="auto"/>
            <w:vAlign w:val="center"/>
            <w:hideMark/>
          </w:tcPr>
          <w:p w14:paraId="676A22C0" w14:textId="77777777" w:rsidR="00E474DB" w:rsidRDefault="00E474DB" w:rsidP="00106082">
            <w:r>
              <w:t>Jes 34,16</w:t>
            </w:r>
          </w:p>
        </w:tc>
      </w:tr>
      <w:tr w:rsidR="00E474DB" w14:paraId="5A8501D1" w14:textId="77777777" w:rsidTr="00106082">
        <w:trPr>
          <w:tblCellSpacing w:w="15" w:type="dxa"/>
        </w:trPr>
        <w:tc>
          <w:tcPr>
            <w:tcW w:w="0" w:type="auto"/>
            <w:vAlign w:val="center"/>
            <w:hideMark/>
          </w:tcPr>
          <w:p w14:paraId="16A0759C" w14:textId="77777777" w:rsidR="00E474DB" w:rsidRDefault="00E474DB" w:rsidP="00106082">
            <w:r>
              <w:t xml:space="preserve">Er gebietet, sein Geist bringt's zusammen </w:t>
            </w:r>
          </w:p>
        </w:tc>
        <w:tc>
          <w:tcPr>
            <w:tcW w:w="0" w:type="auto"/>
            <w:vAlign w:val="center"/>
            <w:hideMark/>
          </w:tcPr>
          <w:p w14:paraId="24CCA93B" w14:textId="77777777" w:rsidR="00E474DB" w:rsidRDefault="00E474DB" w:rsidP="00106082">
            <w:r>
              <w:t>Jes 34,16</w:t>
            </w:r>
          </w:p>
        </w:tc>
      </w:tr>
      <w:tr w:rsidR="00E474DB" w14:paraId="337DD39D" w14:textId="77777777" w:rsidTr="00106082">
        <w:trPr>
          <w:tblCellSpacing w:w="15" w:type="dxa"/>
        </w:trPr>
        <w:tc>
          <w:tcPr>
            <w:tcW w:w="0" w:type="auto"/>
            <w:vAlign w:val="center"/>
            <w:hideMark/>
          </w:tcPr>
          <w:p w14:paraId="3BA39068" w14:textId="77777777" w:rsidR="00E474DB" w:rsidRDefault="00E474DB" w:rsidP="00106082">
            <w:r>
              <w:t xml:space="preserve">Meine Worte in den Mund gelegt </w:t>
            </w:r>
          </w:p>
        </w:tc>
        <w:tc>
          <w:tcPr>
            <w:tcW w:w="0" w:type="auto"/>
            <w:vAlign w:val="center"/>
            <w:hideMark/>
          </w:tcPr>
          <w:p w14:paraId="0CE7CBB0" w14:textId="77777777" w:rsidR="00E474DB" w:rsidRDefault="00E474DB" w:rsidP="00106082">
            <w:r>
              <w:t>Jes 59,21</w:t>
            </w:r>
          </w:p>
        </w:tc>
      </w:tr>
      <w:tr w:rsidR="00E474DB" w14:paraId="3E282AFD" w14:textId="77777777" w:rsidTr="00106082">
        <w:trPr>
          <w:tblCellSpacing w:w="15" w:type="dxa"/>
        </w:trPr>
        <w:tc>
          <w:tcPr>
            <w:tcW w:w="0" w:type="auto"/>
            <w:vAlign w:val="center"/>
            <w:hideMark/>
          </w:tcPr>
          <w:p w14:paraId="7D2BFC1B" w14:textId="77777777" w:rsidR="00E474DB" w:rsidRDefault="00E474DB" w:rsidP="00106082">
            <w:r>
              <w:t xml:space="preserve">Der Herr hat's geredet </w:t>
            </w:r>
          </w:p>
        </w:tc>
        <w:tc>
          <w:tcPr>
            <w:tcW w:w="0" w:type="auto"/>
            <w:vAlign w:val="center"/>
            <w:hideMark/>
          </w:tcPr>
          <w:p w14:paraId="1B73A25B" w14:textId="77777777" w:rsidR="00E474DB" w:rsidRDefault="00E474DB" w:rsidP="00106082">
            <w:r>
              <w:t>Jer 13,15</w:t>
            </w:r>
          </w:p>
        </w:tc>
      </w:tr>
      <w:tr w:rsidR="00E474DB" w14:paraId="6BBD0745" w14:textId="77777777" w:rsidTr="00106082">
        <w:trPr>
          <w:tblCellSpacing w:w="15" w:type="dxa"/>
        </w:trPr>
        <w:tc>
          <w:tcPr>
            <w:tcW w:w="0" w:type="auto"/>
            <w:vAlign w:val="center"/>
            <w:hideMark/>
          </w:tcPr>
          <w:p w14:paraId="26061303" w14:textId="77777777" w:rsidR="00E474DB" w:rsidRDefault="00E474DB" w:rsidP="00106082">
            <w:r>
              <w:t xml:space="preserve">Schreibe dir alle Worte, die ich rede </w:t>
            </w:r>
          </w:p>
        </w:tc>
        <w:tc>
          <w:tcPr>
            <w:tcW w:w="0" w:type="auto"/>
            <w:vAlign w:val="center"/>
            <w:hideMark/>
          </w:tcPr>
          <w:p w14:paraId="52143188" w14:textId="77777777" w:rsidR="00E474DB" w:rsidRDefault="00E474DB" w:rsidP="00106082">
            <w:r>
              <w:t>Jer 30,2</w:t>
            </w:r>
          </w:p>
        </w:tc>
      </w:tr>
      <w:tr w:rsidR="00E474DB" w14:paraId="345F6A11" w14:textId="77777777" w:rsidTr="00106082">
        <w:trPr>
          <w:tblCellSpacing w:w="15" w:type="dxa"/>
        </w:trPr>
        <w:tc>
          <w:tcPr>
            <w:tcW w:w="0" w:type="auto"/>
            <w:vAlign w:val="center"/>
            <w:hideMark/>
          </w:tcPr>
          <w:p w14:paraId="4DCCCC3D" w14:textId="77777777" w:rsidR="00E474DB" w:rsidRDefault="00E474DB" w:rsidP="00106082">
            <w:r>
              <w:t xml:space="preserve">Nimm ein Buch und schreibe alle Worte </w:t>
            </w:r>
          </w:p>
        </w:tc>
        <w:tc>
          <w:tcPr>
            <w:tcW w:w="0" w:type="auto"/>
            <w:vAlign w:val="center"/>
            <w:hideMark/>
          </w:tcPr>
          <w:p w14:paraId="44C428D6" w14:textId="77777777" w:rsidR="00E474DB" w:rsidRDefault="00E474DB" w:rsidP="00106082">
            <w:r>
              <w:t>Jer 36,2</w:t>
            </w:r>
          </w:p>
        </w:tc>
      </w:tr>
      <w:tr w:rsidR="00E474DB" w14:paraId="0B4A1BC3" w14:textId="77777777" w:rsidTr="00106082">
        <w:trPr>
          <w:tblCellSpacing w:w="15" w:type="dxa"/>
        </w:trPr>
        <w:tc>
          <w:tcPr>
            <w:tcW w:w="0" w:type="auto"/>
            <w:vAlign w:val="center"/>
            <w:hideMark/>
          </w:tcPr>
          <w:p w14:paraId="4B74DD3A" w14:textId="77777777" w:rsidR="00E474DB" w:rsidRDefault="00E474DB" w:rsidP="00106082">
            <w:r>
              <w:t xml:space="preserve">Sagte alle Worte, die er mir gezeigt </w:t>
            </w:r>
          </w:p>
        </w:tc>
        <w:tc>
          <w:tcPr>
            <w:tcW w:w="0" w:type="auto"/>
            <w:vAlign w:val="center"/>
            <w:hideMark/>
          </w:tcPr>
          <w:p w14:paraId="5D57C5BF" w14:textId="77777777" w:rsidR="00E474DB" w:rsidRDefault="00E474DB" w:rsidP="00106082">
            <w:r>
              <w:t>Hes 11,25</w:t>
            </w:r>
          </w:p>
        </w:tc>
      </w:tr>
      <w:tr w:rsidR="00E474DB" w14:paraId="102C0E2F" w14:textId="77777777" w:rsidTr="00106082">
        <w:trPr>
          <w:tblCellSpacing w:w="15" w:type="dxa"/>
        </w:trPr>
        <w:tc>
          <w:tcPr>
            <w:tcW w:w="0" w:type="auto"/>
            <w:vAlign w:val="center"/>
            <w:hideMark/>
          </w:tcPr>
          <w:p w14:paraId="3517C67B" w14:textId="77777777" w:rsidR="00E474DB" w:rsidRDefault="00E474DB" w:rsidP="00106082">
            <w:r>
              <w:t xml:space="preserve">Anzeigen, was geschrieben ist </w:t>
            </w:r>
          </w:p>
        </w:tc>
        <w:tc>
          <w:tcPr>
            <w:tcW w:w="0" w:type="auto"/>
            <w:vAlign w:val="center"/>
            <w:hideMark/>
          </w:tcPr>
          <w:p w14:paraId="6C2630D3" w14:textId="77777777" w:rsidR="00E474DB" w:rsidRDefault="00E474DB" w:rsidP="00106082">
            <w:r>
              <w:t>Dan 10,21</w:t>
            </w:r>
          </w:p>
        </w:tc>
      </w:tr>
      <w:tr w:rsidR="00E474DB" w14:paraId="54039FD5" w14:textId="77777777" w:rsidTr="00106082">
        <w:trPr>
          <w:tblCellSpacing w:w="15" w:type="dxa"/>
        </w:trPr>
        <w:tc>
          <w:tcPr>
            <w:tcW w:w="0" w:type="auto"/>
            <w:vAlign w:val="center"/>
            <w:hideMark/>
          </w:tcPr>
          <w:p w14:paraId="0528DA8C" w14:textId="77777777" w:rsidR="00E474DB" w:rsidRDefault="00E474DB" w:rsidP="00106082">
            <w:r>
              <w:t xml:space="preserve">Ich schreibe ihm von meinem Gesetz </w:t>
            </w:r>
          </w:p>
        </w:tc>
        <w:tc>
          <w:tcPr>
            <w:tcW w:w="0" w:type="auto"/>
            <w:vAlign w:val="center"/>
            <w:hideMark/>
          </w:tcPr>
          <w:p w14:paraId="0B54EC8D" w14:textId="77777777" w:rsidR="00E474DB" w:rsidRDefault="00E474DB" w:rsidP="00106082">
            <w:r>
              <w:t>Hos 8,12</w:t>
            </w:r>
          </w:p>
        </w:tc>
      </w:tr>
      <w:tr w:rsidR="00E474DB" w14:paraId="050B300F" w14:textId="77777777" w:rsidTr="00106082">
        <w:trPr>
          <w:tblCellSpacing w:w="15" w:type="dxa"/>
        </w:trPr>
        <w:tc>
          <w:tcPr>
            <w:tcW w:w="0" w:type="auto"/>
            <w:vAlign w:val="center"/>
            <w:hideMark/>
          </w:tcPr>
          <w:p w14:paraId="2A179A94" w14:textId="77777777" w:rsidR="00E474DB" w:rsidRDefault="00E474DB" w:rsidP="00106082">
            <w:r>
              <w:t xml:space="preserve">Worte, die der Herr sandte </w:t>
            </w:r>
          </w:p>
        </w:tc>
        <w:tc>
          <w:tcPr>
            <w:tcW w:w="0" w:type="auto"/>
            <w:vAlign w:val="center"/>
            <w:hideMark/>
          </w:tcPr>
          <w:p w14:paraId="6691DE54" w14:textId="77777777" w:rsidR="00E474DB" w:rsidRDefault="00E474DB" w:rsidP="00106082">
            <w:r>
              <w:t>Sac 7,12</w:t>
            </w:r>
          </w:p>
        </w:tc>
      </w:tr>
      <w:tr w:rsidR="00E474DB" w14:paraId="351C38ED" w14:textId="77777777" w:rsidTr="00106082">
        <w:trPr>
          <w:tblCellSpacing w:w="15" w:type="dxa"/>
        </w:trPr>
        <w:tc>
          <w:tcPr>
            <w:tcW w:w="0" w:type="auto"/>
            <w:vAlign w:val="center"/>
            <w:hideMark/>
          </w:tcPr>
          <w:p w14:paraId="193F6660" w14:textId="77777777" w:rsidR="00E474DB" w:rsidRDefault="00E474DB" w:rsidP="00106082">
            <w:r>
              <w:t xml:space="preserve">Uns gegeben von Dienern des Wortes </w:t>
            </w:r>
          </w:p>
        </w:tc>
        <w:tc>
          <w:tcPr>
            <w:tcW w:w="0" w:type="auto"/>
            <w:vAlign w:val="center"/>
            <w:hideMark/>
          </w:tcPr>
          <w:p w14:paraId="304729D2" w14:textId="77777777" w:rsidR="00E474DB" w:rsidRDefault="00E474DB" w:rsidP="00106082">
            <w:r>
              <w:t>Luk 1,2</w:t>
            </w:r>
          </w:p>
        </w:tc>
      </w:tr>
      <w:tr w:rsidR="00E474DB" w14:paraId="36269C1D" w14:textId="77777777" w:rsidTr="00106082">
        <w:trPr>
          <w:tblCellSpacing w:w="15" w:type="dxa"/>
        </w:trPr>
        <w:tc>
          <w:tcPr>
            <w:tcW w:w="0" w:type="auto"/>
            <w:vAlign w:val="center"/>
            <w:hideMark/>
          </w:tcPr>
          <w:p w14:paraId="16C0BB8F" w14:textId="77777777" w:rsidR="00E474DB" w:rsidRDefault="00E474DB" w:rsidP="00106082">
            <w:r>
              <w:t xml:space="preserve">Mit Fleiß erkundet, ordentlich zu schreiben </w:t>
            </w:r>
          </w:p>
        </w:tc>
        <w:tc>
          <w:tcPr>
            <w:tcW w:w="0" w:type="auto"/>
            <w:vAlign w:val="center"/>
            <w:hideMark/>
          </w:tcPr>
          <w:p w14:paraId="7AE82028" w14:textId="77777777" w:rsidR="00E474DB" w:rsidRDefault="00E474DB" w:rsidP="00106082">
            <w:r>
              <w:t>Luk 1,3</w:t>
            </w:r>
          </w:p>
        </w:tc>
      </w:tr>
      <w:tr w:rsidR="00E474DB" w14:paraId="42763E2D" w14:textId="77777777" w:rsidTr="00106082">
        <w:trPr>
          <w:tblCellSpacing w:w="15" w:type="dxa"/>
        </w:trPr>
        <w:tc>
          <w:tcPr>
            <w:tcW w:w="0" w:type="auto"/>
            <w:vAlign w:val="center"/>
            <w:hideMark/>
          </w:tcPr>
          <w:p w14:paraId="023FC880" w14:textId="77777777" w:rsidR="00E474DB" w:rsidRDefault="00E474DB" w:rsidP="00106082">
            <w:r>
              <w:t xml:space="preserve">Geredet durch den Mund seines heiligen Propheten </w:t>
            </w:r>
          </w:p>
        </w:tc>
        <w:tc>
          <w:tcPr>
            <w:tcW w:w="0" w:type="auto"/>
            <w:vAlign w:val="center"/>
            <w:hideMark/>
          </w:tcPr>
          <w:p w14:paraId="63FB804F" w14:textId="77777777" w:rsidR="00E474DB" w:rsidRDefault="00E474DB" w:rsidP="00106082">
            <w:r>
              <w:t>Luk 1,70</w:t>
            </w:r>
          </w:p>
        </w:tc>
      </w:tr>
      <w:tr w:rsidR="00E474DB" w14:paraId="08D7FFA3" w14:textId="77777777" w:rsidTr="00106082">
        <w:trPr>
          <w:tblCellSpacing w:w="15" w:type="dxa"/>
        </w:trPr>
        <w:tc>
          <w:tcPr>
            <w:tcW w:w="0" w:type="auto"/>
            <w:vAlign w:val="center"/>
            <w:hideMark/>
          </w:tcPr>
          <w:p w14:paraId="4D3C2F45" w14:textId="77777777" w:rsidR="00E474DB" w:rsidRDefault="00E474DB" w:rsidP="00106082">
            <w:r>
              <w:t xml:space="preserve">Der Heilige Geist wird euch erinnern </w:t>
            </w:r>
          </w:p>
        </w:tc>
        <w:tc>
          <w:tcPr>
            <w:tcW w:w="0" w:type="auto"/>
            <w:vAlign w:val="center"/>
            <w:hideMark/>
          </w:tcPr>
          <w:p w14:paraId="18EE4BA0" w14:textId="77777777" w:rsidR="00E474DB" w:rsidRDefault="00E474DB" w:rsidP="00106082">
            <w:r>
              <w:t>Joh 14,26</w:t>
            </w:r>
          </w:p>
        </w:tc>
      </w:tr>
      <w:tr w:rsidR="00E474DB" w14:paraId="33E2BE1D" w14:textId="77777777" w:rsidTr="00106082">
        <w:trPr>
          <w:tblCellSpacing w:w="15" w:type="dxa"/>
        </w:trPr>
        <w:tc>
          <w:tcPr>
            <w:tcW w:w="0" w:type="auto"/>
            <w:vAlign w:val="center"/>
            <w:hideMark/>
          </w:tcPr>
          <w:p w14:paraId="6176C0C4" w14:textId="77777777" w:rsidR="00E474DB" w:rsidRDefault="00E474DB" w:rsidP="00106082">
            <w:r>
              <w:t xml:space="preserve">Die Schrift, der Heilige Geist </w:t>
            </w:r>
          </w:p>
        </w:tc>
        <w:tc>
          <w:tcPr>
            <w:tcW w:w="0" w:type="auto"/>
            <w:vAlign w:val="center"/>
            <w:hideMark/>
          </w:tcPr>
          <w:p w14:paraId="23CE1405" w14:textId="77777777" w:rsidR="00E474DB" w:rsidRDefault="00E474DB" w:rsidP="00106082">
            <w:r>
              <w:t>Apg. 1,16</w:t>
            </w:r>
          </w:p>
        </w:tc>
      </w:tr>
      <w:tr w:rsidR="00E474DB" w14:paraId="3BBEEA84" w14:textId="77777777" w:rsidTr="00106082">
        <w:trPr>
          <w:tblCellSpacing w:w="15" w:type="dxa"/>
        </w:trPr>
        <w:tc>
          <w:tcPr>
            <w:tcW w:w="0" w:type="auto"/>
            <w:vAlign w:val="center"/>
            <w:hideMark/>
          </w:tcPr>
          <w:p w14:paraId="1CA41E27" w14:textId="77777777" w:rsidR="00E474DB" w:rsidRDefault="00E474DB" w:rsidP="00106082">
            <w:r>
              <w:t xml:space="preserve">Gott spricht, was geschrieben steht </w:t>
            </w:r>
          </w:p>
        </w:tc>
        <w:tc>
          <w:tcPr>
            <w:tcW w:w="0" w:type="auto"/>
            <w:vAlign w:val="center"/>
            <w:hideMark/>
          </w:tcPr>
          <w:p w14:paraId="5F2579CF" w14:textId="77777777" w:rsidR="00E474DB" w:rsidRDefault="00E474DB" w:rsidP="00106082">
            <w:r>
              <w:t>Apg. 13,32 - 13,35</w:t>
            </w:r>
          </w:p>
        </w:tc>
      </w:tr>
      <w:tr w:rsidR="00E474DB" w14:paraId="303B2CA0" w14:textId="77777777" w:rsidTr="00106082">
        <w:trPr>
          <w:tblCellSpacing w:w="15" w:type="dxa"/>
        </w:trPr>
        <w:tc>
          <w:tcPr>
            <w:tcW w:w="0" w:type="auto"/>
            <w:vAlign w:val="center"/>
            <w:hideMark/>
          </w:tcPr>
          <w:p w14:paraId="2637AE82" w14:textId="77777777" w:rsidR="00E474DB" w:rsidRDefault="00E474DB" w:rsidP="00106082">
            <w:r>
              <w:t xml:space="preserve">Der Heilige Geist durch den Mund Jesajas </w:t>
            </w:r>
          </w:p>
        </w:tc>
        <w:tc>
          <w:tcPr>
            <w:tcW w:w="0" w:type="auto"/>
            <w:vAlign w:val="center"/>
            <w:hideMark/>
          </w:tcPr>
          <w:p w14:paraId="412E81ED" w14:textId="77777777" w:rsidR="00E474DB" w:rsidRDefault="00E474DB" w:rsidP="00106082">
            <w:r>
              <w:t>Apg. 28,25</w:t>
            </w:r>
          </w:p>
        </w:tc>
      </w:tr>
      <w:tr w:rsidR="00E474DB" w14:paraId="6B410B8F" w14:textId="77777777" w:rsidTr="00106082">
        <w:trPr>
          <w:tblCellSpacing w:w="15" w:type="dxa"/>
        </w:trPr>
        <w:tc>
          <w:tcPr>
            <w:tcW w:w="0" w:type="auto"/>
            <w:vAlign w:val="center"/>
            <w:hideMark/>
          </w:tcPr>
          <w:p w14:paraId="692BD38F" w14:textId="77777777" w:rsidR="00E474DB" w:rsidRDefault="00E474DB" w:rsidP="00106082">
            <w:r>
              <w:t xml:space="preserve">Anvertraut, was Gott geredet hat </w:t>
            </w:r>
          </w:p>
        </w:tc>
        <w:tc>
          <w:tcPr>
            <w:tcW w:w="0" w:type="auto"/>
            <w:vAlign w:val="center"/>
            <w:hideMark/>
          </w:tcPr>
          <w:p w14:paraId="51600232" w14:textId="77777777" w:rsidR="00E474DB" w:rsidRDefault="00E474DB" w:rsidP="00106082">
            <w:r>
              <w:t>Röm 3,2</w:t>
            </w:r>
          </w:p>
        </w:tc>
      </w:tr>
      <w:tr w:rsidR="00E474DB" w14:paraId="0BB36C2F" w14:textId="77777777" w:rsidTr="00106082">
        <w:trPr>
          <w:tblCellSpacing w:w="15" w:type="dxa"/>
        </w:trPr>
        <w:tc>
          <w:tcPr>
            <w:tcW w:w="0" w:type="auto"/>
            <w:vAlign w:val="center"/>
            <w:hideMark/>
          </w:tcPr>
          <w:p w14:paraId="39654D28" w14:textId="77777777" w:rsidR="00E474DB" w:rsidRDefault="00E474DB" w:rsidP="00106082">
            <w:r>
              <w:t xml:space="preserve">Uns hat es Gott geoffenbart </w:t>
            </w:r>
          </w:p>
        </w:tc>
        <w:tc>
          <w:tcPr>
            <w:tcW w:w="0" w:type="auto"/>
            <w:vAlign w:val="center"/>
            <w:hideMark/>
          </w:tcPr>
          <w:p w14:paraId="7E4DDA0F" w14:textId="77777777" w:rsidR="00E474DB" w:rsidRDefault="00E474DB" w:rsidP="00106082">
            <w:r>
              <w:t>1. Kor. 2,10</w:t>
            </w:r>
          </w:p>
        </w:tc>
      </w:tr>
      <w:tr w:rsidR="00E474DB" w14:paraId="2DE7E0FE" w14:textId="77777777" w:rsidTr="00106082">
        <w:trPr>
          <w:tblCellSpacing w:w="15" w:type="dxa"/>
        </w:trPr>
        <w:tc>
          <w:tcPr>
            <w:tcW w:w="0" w:type="auto"/>
            <w:vAlign w:val="center"/>
            <w:hideMark/>
          </w:tcPr>
          <w:p w14:paraId="7D4A0EED" w14:textId="77777777" w:rsidR="00E474DB" w:rsidRDefault="00E474DB" w:rsidP="00106082">
            <w:r>
              <w:t xml:space="preserve">Wir können wissen, was uns Gott gab </w:t>
            </w:r>
          </w:p>
        </w:tc>
        <w:tc>
          <w:tcPr>
            <w:tcW w:w="0" w:type="auto"/>
            <w:vAlign w:val="center"/>
            <w:hideMark/>
          </w:tcPr>
          <w:p w14:paraId="1D2BA1B8" w14:textId="77777777" w:rsidR="00E474DB" w:rsidRDefault="00E474DB" w:rsidP="00106082">
            <w:r>
              <w:t>1. Kor. 2,12</w:t>
            </w:r>
          </w:p>
        </w:tc>
      </w:tr>
      <w:tr w:rsidR="00E474DB" w14:paraId="3AEE2C7F" w14:textId="77777777" w:rsidTr="00106082">
        <w:trPr>
          <w:tblCellSpacing w:w="15" w:type="dxa"/>
        </w:trPr>
        <w:tc>
          <w:tcPr>
            <w:tcW w:w="0" w:type="auto"/>
            <w:vAlign w:val="center"/>
            <w:hideMark/>
          </w:tcPr>
          <w:p w14:paraId="33AF3F40" w14:textId="77777777" w:rsidR="00E474DB" w:rsidRDefault="00E474DB" w:rsidP="00106082">
            <w:r>
              <w:t xml:space="preserve">Reden Worte, die der Heilige Geist lehrt </w:t>
            </w:r>
          </w:p>
        </w:tc>
        <w:tc>
          <w:tcPr>
            <w:tcW w:w="0" w:type="auto"/>
            <w:vAlign w:val="center"/>
            <w:hideMark/>
          </w:tcPr>
          <w:p w14:paraId="651A3EF5" w14:textId="77777777" w:rsidR="00E474DB" w:rsidRDefault="00E474DB" w:rsidP="00106082">
            <w:r>
              <w:t>1. Kor. 2,13</w:t>
            </w:r>
          </w:p>
        </w:tc>
      </w:tr>
      <w:tr w:rsidR="00E474DB" w14:paraId="2BDAF86C" w14:textId="77777777" w:rsidTr="00106082">
        <w:trPr>
          <w:tblCellSpacing w:w="15" w:type="dxa"/>
        </w:trPr>
        <w:tc>
          <w:tcPr>
            <w:tcW w:w="0" w:type="auto"/>
            <w:vAlign w:val="center"/>
            <w:hideMark/>
          </w:tcPr>
          <w:p w14:paraId="5E2DE8C4" w14:textId="77777777" w:rsidR="00E474DB" w:rsidRDefault="00E474DB" w:rsidP="00106082">
            <w:r>
              <w:t xml:space="preserve">Offenbart seinen Aposteln und Propheten </w:t>
            </w:r>
          </w:p>
        </w:tc>
        <w:tc>
          <w:tcPr>
            <w:tcW w:w="0" w:type="auto"/>
            <w:vAlign w:val="center"/>
            <w:hideMark/>
          </w:tcPr>
          <w:p w14:paraId="22477EDF" w14:textId="77777777" w:rsidR="00E474DB" w:rsidRDefault="00E474DB" w:rsidP="00106082">
            <w:r>
              <w:t>Eph 3,5</w:t>
            </w:r>
          </w:p>
        </w:tc>
      </w:tr>
      <w:tr w:rsidR="00E474DB" w14:paraId="5047AFFA" w14:textId="77777777" w:rsidTr="00106082">
        <w:trPr>
          <w:tblCellSpacing w:w="15" w:type="dxa"/>
        </w:trPr>
        <w:tc>
          <w:tcPr>
            <w:tcW w:w="0" w:type="auto"/>
            <w:vAlign w:val="center"/>
            <w:hideMark/>
          </w:tcPr>
          <w:p w14:paraId="0A78FEAF" w14:textId="77777777" w:rsidR="00E474DB" w:rsidRDefault="00E474DB" w:rsidP="00106082">
            <w:r>
              <w:t xml:space="preserve">Das Schwert des Geistes, das Wort Gottes </w:t>
            </w:r>
          </w:p>
        </w:tc>
        <w:tc>
          <w:tcPr>
            <w:tcW w:w="0" w:type="auto"/>
            <w:vAlign w:val="center"/>
            <w:hideMark/>
          </w:tcPr>
          <w:p w14:paraId="5ECF42EF" w14:textId="77777777" w:rsidR="00E474DB" w:rsidRDefault="00E474DB" w:rsidP="00106082">
            <w:r>
              <w:t>Eph 6,17</w:t>
            </w:r>
          </w:p>
        </w:tc>
      </w:tr>
      <w:tr w:rsidR="00E474DB" w14:paraId="0259918B" w14:textId="77777777" w:rsidTr="00106082">
        <w:trPr>
          <w:tblCellSpacing w:w="15" w:type="dxa"/>
        </w:trPr>
        <w:tc>
          <w:tcPr>
            <w:tcW w:w="0" w:type="auto"/>
            <w:vAlign w:val="center"/>
            <w:hideMark/>
          </w:tcPr>
          <w:p w14:paraId="6936EBE6" w14:textId="77777777" w:rsidR="00E474DB" w:rsidRDefault="00E474DB" w:rsidP="00106082">
            <w:r>
              <w:t xml:space="preserve">Das Wort Christi unter euch wohnen </w:t>
            </w:r>
          </w:p>
        </w:tc>
        <w:tc>
          <w:tcPr>
            <w:tcW w:w="0" w:type="auto"/>
            <w:vAlign w:val="center"/>
            <w:hideMark/>
          </w:tcPr>
          <w:p w14:paraId="7B04CDD6" w14:textId="77777777" w:rsidR="00E474DB" w:rsidRDefault="00E474DB" w:rsidP="00106082">
            <w:r>
              <w:t>Kol 3,16</w:t>
            </w:r>
          </w:p>
        </w:tc>
      </w:tr>
      <w:tr w:rsidR="00E474DB" w14:paraId="44721510" w14:textId="77777777" w:rsidTr="00106082">
        <w:trPr>
          <w:tblCellSpacing w:w="15" w:type="dxa"/>
        </w:trPr>
        <w:tc>
          <w:tcPr>
            <w:tcW w:w="0" w:type="auto"/>
            <w:vAlign w:val="center"/>
            <w:hideMark/>
          </w:tcPr>
          <w:p w14:paraId="41312C48" w14:textId="77777777" w:rsidR="00E474DB" w:rsidRDefault="00E474DB" w:rsidP="00106082">
            <w:r>
              <w:t xml:space="preserve">Das Wort göttlicher Predigt von uns </w:t>
            </w:r>
          </w:p>
        </w:tc>
        <w:tc>
          <w:tcPr>
            <w:tcW w:w="0" w:type="auto"/>
            <w:vAlign w:val="center"/>
            <w:hideMark/>
          </w:tcPr>
          <w:p w14:paraId="167C9523" w14:textId="77777777" w:rsidR="00E474DB" w:rsidRDefault="00E474DB" w:rsidP="00106082">
            <w:r>
              <w:t>1. Thess. 2,13</w:t>
            </w:r>
          </w:p>
        </w:tc>
      </w:tr>
      <w:tr w:rsidR="00E474DB" w14:paraId="3B3CB8A0" w14:textId="77777777" w:rsidTr="00106082">
        <w:trPr>
          <w:tblCellSpacing w:w="15" w:type="dxa"/>
        </w:trPr>
        <w:tc>
          <w:tcPr>
            <w:tcW w:w="0" w:type="auto"/>
            <w:vAlign w:val="center"/>
            <w:hideMark/>
          </w:tcPr>
          <w:p w14:paraId="679EED3D" w14:textId="77777777" w:rsidR="00E474DB" w:rsidRDefault="00E474DB" w:rsidP="00106082">
            <w:r>
              <w:t xml:space="preserve">Ist wahrhaftig Gottes Wort </w:t>
            </w:r>
          </w:p>
        </w:tc>
        <w:tc>
          <w:tcPr>
            <w:tcW w:w="0" w:type="auto"/>
            <w:vAlign w:val="center"/>
            <w:hideMark/>
          </w:tcPr>
          <w:p w14:paraId="5700229D" w14:textId="77777777" w:rsidR="00E474DB" w:rsidRDefault="00E474DB" w:rsidP="00106082">
            <w:r>
              <w:t>1. Thess. 2,13</w:t>
            </w:r>
          </w:p>
        </w:tc>
      </w:tr>
      <w:tr w:rsidR="00E474DB" w14:paraId="140A7BE5" w14:textId="77777777" w:rsidTr="00106082">
        <w:trPr>
          <w:tblCellSpacing w:w="15" w:type="dxa"/>
        </w:trPr>
        <w:tc>
          <w:tcPr>
            <w:tcW w:w="0" w:type="auto"/>
            <w:vAlign w:val="center"/>
            <w:hideMark/>
          </w:tcPr>
          <w:p w14:paraId="2383B8EE" w14:textId="77777777" w:rsidR="00E474DB" w:rsidRDefault="00E474DB" w:rsidP="00106082">
            <w:r>
              <w:t xml:space="preserve">Wir gaben Gebote durch Jesus </w:t>
            </w:r>
          </w:p>
        </w:tc>
        <w:tc>
          <w:tcPr>
            <w:tcW w:w="0" w:type="auto"/>
            <w:vAlign w:val="center"/>
            <w:hideMark/>
          </w:tcPr>
          <w:p w14:paraId="0F5A3E08" w14:textId="77777777" w:rsidR="00E474DB" w:rsidRDefault="00E474DB" w:rsidP="00106082">
            <w:r>
              <w:t>1. Thess. 4,2</w:t>
            </w:r>
          </w:p>
        </w:tc>
      </w:tr>
      <w:tr w:rsidR="00E474DB" w14:paraId="7688C37C" w14:textId="77777777" w:rsidTr="00106082">
        <w:trPr>
          <w:tblCellSpacing w:w="15" w:type="dxa"/>
        </w:trPr>
        <w:tc>
          <w:tcPr>
            <w:tcW w:w="0" w:type="auto"/>
            <w:vAlign w:val="center"/>
            <w:hideMark/>
          </w:tcPr>
          <w:p w14:paraId="713FC280" w14:textId="77777777" w:rsidR="00E474DB" w:rsidRDefault="00E474DB" w:rsidP="00106082">
            <w:r>
              <w:t xml:space="preserve">Unsere Lehre - die heilsamen Worte Jesu </w:t>
            </w:r>
          </w:p>
        </w:tc>
        <w:tc>
          <w:tcPr>
            <w:tcW w:w="0" w:type="auto"/>
            <w:vAlign w:val="center"/>
            <w:hideMark/>
          </w:tcPr>
          <w:p w14:paraId="36159F30" w14:textId="77777777" w:rsidR="00E474DB" w:rsidRDefault="00E474DB" w:rsidP="00106082">
            <w:r>
              <w:t>1. Tim. 6,3</w:t>
            </w:r>
          </w:p>
        </w:tc>
      </w:tr>
      <w:tr w:rsidR="00E474DB" w14:paraId="059E5D9C" w14:textId="77777777" w:rsidTr="00106082">
        <w:trPr>
          <w:tblCellSpacing w:w="15" w:type="dxa"/>
        </w:trPr>
        <w:tc>
          <w:tcPr>
            <w:tcW w:w="0" w:type="auto"/>
            <w:vAlign w:val="center"/>
            <w:hideMark/>
          </w:tcPr>
          <w:p w14:paraId="77C05E16" w14:textId="77777777" w:rsidR="00E474DB" w:rsidRDefault="00E474DB" w:rsidP="00106082">
            <w:r>
              <w:t xml:space="preserve">Alle Schrift, von Gott eingegeben </w:t>
            </w:r>
          </w:p>
        </w:tc>
        <w:tc>
          <w:tcPr>
            <w:tcW w:w="0" w:type="auto"/>
            <w:vAlign w:val="center"/>
            <w:hideMark/>
          </w:tcPr>
          <w:p w14:paraId="29E65D84" w14:textId="77777777" w:rsidR="00E474DB" w:rsidRDefault="00E474DB" w:rsidP="00106082">
            <w:r>
              <w:t>2. Tim. 3,16</w:t>
            </w:r>
          </w:p>
        </w:tc>
      </w:tr>
      <w:tr w:rsidR="00E474DB" w14:paraId="7A8DC5E0" w14:textId="77777777" w:rsidTr="00106082">
        <w:trPr>
          <w:tblCellSpacing w:w="15" w:type="dxa"/>
        </w:trPr>
        <w:tc>
          <w:tcPr>
            <w:tcW w:w="0" w:type="auto"/>
            <w:vAlign w:val="center"/>
            <w:hideMark/>
          </w:tcPr>
          <w:p w14:paraId="2779D62E" w14:textId="77777777" w:rsidR="00E474DB" w:rsidRDefault="00E474DB" w:rsidP="00106082">
            <w:r>
              <w:t xml:space="preserve">Der Geist Christi in ihnen bezeugte </w:t>
            </w:r>
          </w:p>
        </w:tc>
        <w:tc>
          <w:tcPr>
            <w:tcW w:w="0" w:type="auto"/>
            <w:vAlign w:val="center"/>
            <w:hideMark/>
          </w:tcPr>
          <w:p w14:paraId="081A7882" w14:textId="77777777" w:rsidR="00E474DB" w:rsidRDefault="00E474DB" w:rsidP="00106082">
            <w:r>
              <w:t>1. Pet. 1,11</w:t>
            </w:r>
          </w:p>
        </w:tc>
      </w:tr>
      <w:tr w:rsidR="00E474DB" w14:paraId="10462AC2" w14:textId="77777777" w:rsidTr="00106082">
        <w:trPr>
          <w:tblCellSpacing w:w="15" w:type="dxa"/>
        </w:trPr>
        <w:tc>
          <w:tcPr>
            <w:tcW w:w="0" w:type="auto"/>
            <w:vAlign w:val="center"/>
            <w:hideMark/>
          </w:tcPr>
          <w:p w14:paraId="2BED1A7D" w14:textId="77777777" w:rsidR="00E474DB" w:rsidRDefault="00E474DB" w:rsidP="00106082">
            <w:r>
              <w:t xml:space="preserve">Verkündigt Offenbarung durch den Geist </w:t>
            </w:r>
          </w:p>
        </w:tc>
        <w:tc>
          <w:tcPr>
            <w:tcW w:w="0" w:type="auto"/>
            <w:vAlign w:val="center"/>
            <w:hideMark/>
          </w:tcPr>
          <w:p w14:paraId="421DE77B" w14:textId="77777777" w:rsidR="00E474DB" w:rsidRDefault="00E474DB" w:rsidP="00106082">
            <w:r>
              <w:t>1. Pet. 1,12</w:t>
            </w:r>
          </w:p>
        </w:tc>
      </w:tr>
      <w:tr w:rsidR="00E474DB" w14:paraId="3D5E457F" w14:textId="77777777" w:rsidTr="00106082">
        <w:trPr>
          <w:tblCellSpacing w:w="15" w:type="dxa"/>
        </w:trPr>
        <w:tc>
          <w:tcPr>
            <w:tcW w:w="0" w:type="auto"/>
            <w:vAlign w:val="center"/>
            <w:hideMark/>
          </w:tcPr>
          <w:p w14:paraId="6EE31C7B" w14:textId="77777777" w:rsidR="00E474DB" w:rsidRDefault="00E474DB" w:rsidP="00106082">
            <w:r>
              <w:t xml:space="preserve">Das unter euch verkündete Wort des Herrn </w:t>
            </w:r>
          </w:p>
        </w:tc>
        <w:tc>
          <w:tcPr>
            <w:tcW w:w="0" w:type="auto"/>
            <w:vAlign w:val="center"/>
            <w:hideMark/>
          </w:tcPr>
          <w:p w14:paraId="19C889E1" w14:textId="77777777" w:rsidR="00E474DB" w:rsidRDefault="00E474DB" w:rsidP="00106082">
            <w:r>
              <w:t>1. Pet. 1,25</w:t>
            </w:r>
          </w:p>
        </w:tc>
      </w:tr>
      <w:tr w:rsidR="00E474DB" w14:paraId="18AD1E43" w14:textId="77777777" w:rsidTr="00106082">
        <w:trPr>
          <w:tblCellSpacing w:w="15" w:type="dxa"/>
        </w:trPr>
        <w:tc>
          <w:tcPr>
            <w:tcW w:w="0" w:type="auto"/>
            <w:vAlign w:val="center"/>
            <w:hideMark/>
          </w:tcPr>
          <w:p w14:paraId="649CDAEC" w14:textId="77777777" w:rsidR="00E474DB" w:rsidRDefault="00E474DB" w:rsidP="00106082">
            <w:r>
              <w:t xml:space="preserve">Geredet, getrieben vom Heiligen Geist </w:t>
            </w:r>
          </w:p>
        </w:tc>
        <w:tc>
          <w:tcPr>
            <w:tcW w:w="0" w:type="auto"/>
            <w:vAlign w:val="center"/>
            <w:hideMark/>
          </w:tcPr>
          <w:p w14:paraId="70877C01" w14:textId="77777777" w:rsidR="00E474DB" w:rsidRDefault="00E474DB" w:rsidP="00106082">
            <w:r>
              <w:t>2. Pet. 1,21</w:t>
            </w:r>
          </w:p>
        </w:tc>
      </w:tr>
      <w:tr w:rsidR="00E474DB" w14:paraId="1CCA997C" w14:textId="77777777" w:rsidTr="00106082">
        <w:trPr>
          <w:tblCellSpacing w:w="15" w:type="dxa"/>
        </w:trPr>
        <w:tc>
          <w:tcPr>
            <w:tcW w:w="0" w:type="auto"/>
            <w:vAlign w:val="center"/>
            <w:hideMark/>
          </w:tcPr>
          <w:p w14:paraId="446EB965" w14:textId="77777777" w:rsidR="00E474DB" w:rsidRDefault="00E474DB" w:rsidP="00106082">
            <w:r>
              <w:t xml:space="preserve">Weissagung, nicht aus menschlichem Willen </w:t>
            </w:r>
          </w:p>
        </w:tc>
        <w:tc>
          <w:tcPr>
            <w:tcW w:w="0" w:type="auto"/>
            <w:vAlign w:val="center"/>
            <w:hideMark/>
          </w:tcPr>
          <w:p w14:paraId="66CB355A" w14:textId="77777777" w:rsidR="00E474DB" w:rsidRDefault="00E474DB" w:rsidP="00106082">
            <w:r>
              <w:t>2. Pet. 1,21</w:t>
            </w:r>
          </w:p>
        </w:tc>
      </w:tr>
      <w:tr w:rsidR="00E474DB" w14:paraId="54305E8C" w14:textId="77777777" w:rsidTr="00106082">
        <w:trPr>
          <w:tblCellSpacing w:w="15" w:type="dxa"/>
        </w:trPr>
        <w:tc>
          <w:tcPr>
            <w:tcW w:w="0" w:type="auto"/>
            <w:vAlign w:val="center"/>
            <w:hideMark/>
          </w:tcPr>
          <w:p w14:paraId="236EF115" w14:textId="77777777" w:rsidR="00E474DB" w:rsidRDefault="00E474DB" w:rsidP="00106082">
            <w:r>
              <w:t xml:space="preserve">Verkündigung von ihm gehört </w:t>
            </w:r>
          </w:p>
        </w:tc>
        <w:tc>
          <w:tcPr>
            <w:tcW w:w="0" w:type="auto"/>
            <w:vAlign w:val="center"/>
            <w:hideMark/>
          </w:tcPr>
          <w:p w14:paraId="72236D98" w14:textId="77777777" w:rsidR="00E474DB" w:rsidRDefault="00E474DB" w:rsidP="00106082">
            <w:r>
              <w:t>1. Joh. 1,5</w:t>
            </w:r>
          </w:p>
        </w:tc>
      </w:tr>
      <w:tr w:rsidR="00E474DB" w14:paraId="59907C6C" w14:textId="77777777" w:rsidTr="00106082">
        <w:trPr>
          <w:tblCellSpacing w:w="15" w:type="dxa"/>
        </w:trPr>
        <w:tc>
          <w:tcPr>
            <w:tcW w:w="0" w:type="auto"/>
            <w:vAlign w:val="center"/>
            <w:hideMark/>
          </w:tcPr>
          <w:p w14:paraId="5EA8044A" w14:textId="77777777" w:rsidR="00E474DB" w:rsidRDefault="00E474DB" w:rsidP="00106082">
            <w:r>
              <w:t xml:space="preserve">Gott redete durch die Propheten </w:t>
            </w:r>
          </w:p>
        </w:tc>
        <w:tc>
          <w:tcPr>
            <w:tcW w:w="0" w:type="auto"/>
            <w:vAlign w:val="center"/>
            <w:hideMark/>
          </w:tcPr>
          <w:p w14:paraId="6EB96625" w14:textId="77777777" w:rsidR="00E474DB" w:rsidRDefault="00E474DB" w:rsidP="00106082">
            <w:r>
              <w:t>Heb 1,1</w:t>
            </w:r>
          </w:p>
        </w:tc>
      </w:tr>
      <w:tr w:rsidR="00E474DB" w14:paraId="550C5EA2" w14:textId="77777777" w:rsidTr="00106082">
        <w:trPr>
          <w:tblCellSpacing w:w="15" w:type="dxa"/>
        </w:trPr>
        <w:tc>
          <w:tcPr>
            <w:tcW w:w="0" w:type="auto"/>
            <w:vAlign w:val="center"/>
            <w:hideMark/>
          </w:tcPr>
          <w:p w14:paraId="17021321" w14:textId="77777777" w:rsidR="00E474DB" w:rsidRDefault="00E474DB" w:rsidP="00106082">
            <w:r>
              <w:t xml:space="preserve">Gott hat ihr Zeugnis gegeben </w:t>
            </w:r>
          </w:p>
        </w:tc>
        <w:tc>
          <w:tcPr>
            <w:tcW w:w="0" w:type="auto"/>
            <w:vAlign w:val="center"/>
            <w:hideMark/>
          </w:tcPr>
          <w:p w14:paraId="45A48EF0" w14:textId="77777777" w:rsidR="00E474DB" w:rsidRDefault="00E474DB" w:rsidP="00106082">
            <w:r>
              <w:t>Heb 2,4</w:t>
            </w:r>
          </w:p>
        </w:tc>
      </w:tr>
      <w:tr w:rsidR="00E474DB" w14:paraId="7D4AA006" w14:textId="77777777" w:rsidTr="00106082">
        <w:trPr>
          <w:tblCellSpacing w:w="15" w:type="dxa"/>
        </w:trPr>
        <w:tc>
          <w:tcPr>
            <w:tcW w:w="0" w:type="auto"/>
            <w:vAlign w:val="center"/>
            <w:hideMark/>
          </w:tcPr>
          <w:p w14:paraId="569757B3" w14:textId="77777777" w:rsidR="00E474DB" w:rsidRDefault="00E474DB" w:rsidP="00106082">
            <w:r>
              <w:t xml:space="preserve">Der Heilige Geist spricht </w:t>
            </w:r>
          </w:p>
        </w:tc>
        <w:tc>
          <w:tcPr>
            <w:tcW w:w="0" w:type="auto"/>
            <w:vAlign w:val="center"/>
            <w:hideMark/>
          </w:tcPr>
          <w:p w14:paraId="070C489F" w14:textId="77777777" w:rsidR="00E474DB" w:rsidRDefault="00E474DB" w:rsidP="00106082">
            <w:r>
              <w:t>Heb 3,7</w:t>
            </w:r>
          </w:p>
        </w:tc>
      </w:tr>
      <w:tr w:rsidR="00E474DB" w14:paraId="4F509680" w14:textId="77777777" w:rsidTr="00106082">
        <w:trPr>
          <w:tblCellSpacing w:w="15" w:type="dxa"/>
        </w:trPr>
        <w:tc>
          <w:tcPr>
            <w:tcW w:w="0" w:type="auto"/>
            <w:vAlign w:val="center"/>
            <w:hideMark/>
          </w:tcPr>
          <w:p w14:paraId="32EA0316" w14:textId="77777777" w:rsidR="00E474DB" w:rsidRDefault="00E474DB" w:rsidP="00106082">
            <w:r>
              <w:t xml:space="preserve">Das Wort Gottes, von dem reden wir </w:t>
            </w:r>
          </w:p>
        </w:tc>
        <w:tc>
          <w:tcPr>
            <w:tcW w:w="0" w:type="auto"/>
            <w:vAlign w:val="center"/>
            <w:hideMark/>
          </w:tcPr>
          <w:p w14:paraId="5685350A" w14:textId="77777777" w:rsidR="00E474DB" w:rsidRDefault="00E474DB" w:rsidP="00106082">
            <w:r>
              <w:t>Heb 4,12</w:t>
            </w:r>
          </w:p>
        </w:tc>
      </w:tr>
      <w:tr w:rsidR="00E474DB" w14:paraId="2A5D2D38" w14:textId="77777777" w:rsidTr="00106082">
        <w:trPr>
          <w:tblCellSpacing w:w="15" w:type="dxa"/>
        </w:trPr>
        <w:tc>
          <w:tcPr>
            <w:tcW w:w="0" w:type="auto"/>
            <w:vAlign w:val="center"/>
            <w:hideMark/>
          </w:tcPr>
          <w:p w14:paraId="61AA8C7B" w14:textId="77777777" w:rsidR="00E474DB" w:rsidRDefault="00E474DB" w:rsidP="00106082">
            <w:r>
              <w:t xml:space="preserve">Damit deutete der Heilige Geist </w:t>
            </w:r>
          </w:p>
        </w:tc>
        <w:tc>
          <w:tcPr>
            <w:tcW w:w="0" w:type="auto"/>
            <w:vAlign w:val="center"/>
            <w:hideMark/>
          </w:tcPr>
          <w:p w14:paraId="66DC3EAC" w14:textId="77777777" w:rsidR="00E474DB" w:rsidRDefault="00E474DB" w:rsidP="00106082">
            <w:r>
              <w:t>Heb 9,8</w:t>
            </w:r>
          </w:p>
        </w:tc>
      </w:tr>
      <w:tr w:rsidR="00E474DB" w14:paraId="19C5A5E1" w14:textId="77777777" w:rsidTr="00106082">
        <w:trPr>
          <w:tblCellSpacing w:w="15" w:type="dxa"/>
        </w:trPr>
        <w:tc>
          <w:tcPr>
            <w:tcW w:w="0" w:type="auto"/>
            <w:vAlign w:val="center"/>
            <w:hideMark/>
          </w:tcPr>
          <w:p w14:paraId="539C83ED" w14:textId="77777777" w:rsidR="00E474DB" w:rsidRDefault="00E474DB" w:rsidP="00106082">
            <w:r>
              <w:t xml:space="preserve">Gott ihm gegeben, seinen Knechten zu zeigen </w:t>
            </w:r>
          </w:p>
        </w:tc>
        <w:tc>
          <w:tcPr>
            <w:tcW w:w="0" w:type="auto"/>
            <w:vAlign w:val="center"/>
            <w:hideMark/>
          </w:tcPr>
          <w:p w14:paraId="367DF8FC" w14:textId="77777777" w:rsidR="00E474DB" w:rsidRDefault="00E474DB" w:rsidP="00106082">
            <w:r>
              <w:t>Off 1,1</w:t>
            </w:r>
          </w:p>
        </w:tc>
      </w:tr>
      <w:tr w:rsidR="00E474DB" w14:paraId="46A34490" w14:textId="77777777" w:rsidTr="00106082">
        <w:trPr>
          <w:tblCellSpacing w:w="15" w:type="dxa"/>
        </w:trPr>
        <w:tc>
          <w:tcPr>
            <w:tcW w:w="0" w:type="auto"/>
            <w:vAlign w:val="center"/>
            <w:hideMark/>
          </w:tcPr>
          <w:p w14:paraId="4E796368" w14:textId="77777777" w:rsidR="00E474DB" w:rsidRDefault="00E474DB" w:rsidP="00106082">
            <w:r>
              <w:t xml:space="preserve">Wort Gottes und Zeugnis von Jesus </w:t>
            </w:r>
          </w:p>
        </w:tc>
        <w:tc>
          <w:tcPr>
            <w:tcW w:w="0" w:type="auto"/>
            <w:vAlign w:val="center"/>
            <w:hideMark/>
          </w:tcPr>
          <w:p w14:paraId="21E76F3D" w14:textId="77777777" w:rsidR="00E474DB" w:rsidRDefault="00E474DB" w:rsidP="00106082">
            <w:r>
              <w:t>Off 1,2</w:t>
            </w:r>
          </w:p>
        </w:tc>
      </w:tr>
      <w:tr w:rsidR="00E474DB" w14:paraId="6E29CEF1" w14:textId="77777777" w:rsidTr="00106082">
        <w:trPr>
          <w:tblCellSpacing w:w="15" w:type="dxa"/>
        </w:trPr>
        <w:tc>
          <w:tcPr>
            <w:tcW w:w="0" w:type="auto"/>
            <w:vAlign w:val="center"/>
            <w:hideMark/>
          </w:tcPr>
          <w:p w14:paraId="008A1425" w14:textId="77777777" w:rsidR="00E474DB" w:rsidRDefault="00E474DB" w:rsidP="00106082">
            <w:r>
              <w:t xml:space="preserve">Schreib in ein Buch und sende es </w:t>
            </w:r>
          </w:p>
        </w:tc>
        <w:tc>
          <w:tcPr>
            <w:tcW w:w="0" w:type="auto"/>
            <w:vAlign w:val="center"/>
            <w:hideMark/>
          </w:tcPr>
          <w:p w14:paraId="4C337C06" w14:textId="77777777" w:rsidR="00E474DB" w:rsidRDefault="00E474DB" w:rsidP="00106082">
            <w:r>
              <w:t>Off 1,11</w:t>
            </w:r>
          </w:p>
        </w:tc>
      </w:tr>
      <w:tr w:rsidR="00E474DB" w14:paraId="713C609E" w14:textId="77777777" w:rsidTr="00106082">
        <w:trPr>
          <w:tblCellSpacing w:w="15" w:type="dxa"/>
        </w:trPr>
        <w:tc>
          <w:tcPr>
            <w:tcW w:w="0" w:type="auto"/>
            <w:vAlign w:val="center"/>
            <w:hideMark/>
          </w:tcPr>
          <w:p w14:paraId="54F4D3E8" w14:textId="77777777" w:rsidR="00E474DB" w:rsidRDefault="00E474DB" w:rsidP="00106082">
            <w:r>
              <w:t xml:space="preserve">Schreibe, was ist und was geschehen soll </w:t>
            </w:r>
          </w:p>
        </w:tc>
        <w:tc>
          <w:tcPr>
            <w:tcW w:w="0" w:type="auto"/>
            <w:vAlign w:val="center"/>
            <w:hideMark/>
          </w:tcPr>
          <w:p w14:paraId="4F725BE6" w14:textId="77777777" w:rsidR="00E474DB" w:rsidRDefault="00E474DB" w:rsidP="00106082">
            <w:r>
              <w:t>Off 1,19</w:t>
            </w:r>
          </w:p>
        </w:tc>
      </w:tr>
    </w:tbl>
    <w:p w14:paraId="543A8F8B" w14:textId="77777777" w:rsidR="00E474DB" w:rsidRDefault="00E474DB" w:rsidP="00E474DB">
      <w:pPr>
        <w:pStyle w:val="berschrift3"/>
        <w:rPr>
          <w:sz w:val="48"/>
          <w:szCs w:val="48"/>
          <w:lang w:eastAsia="de-DE"/>
        </w:rPr>
      </w:pPr>
      <w:r>
        <w:t>Eigenschaften des Wortes Gottes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67"/>
        <w:gridCol w:w="1462"/>
      </w:tblGrid>
      <w:tr w:rsidR="00E474DB" w14:paraId="107210F4" w14:textId="77777777" w:rsidTr="00CF16B0">
        <w:trPr>
          <w:tblCellSpacing w:w="15" w:type="dxa"/>
        </w:trPr>
        <w:tc>
          <w:tcPr>
            <w:tcW w:w="0" w:type="auto"/>
            <w:vAlign w:val="center"/>
            <w:hideMark/>
          </w:tcPr>
          <w:p w14:paraId="65A1AF58" w14:textId="77777777" w:rsidR="00E474DB" w:rsidRDefault="00E474DB" w:rsidP="00CF16B0">
            <w:r>
              <w:t xml:space="preserve">Gerechtes, unvergleichliches Gesetz </w:t>
            </w:r>
          </w:p>
        </w:tc>
        <w:tc>
          <w:tcPr>
            <w:tcW w:w="0" w:type="auto"/>
            <w:vAlign w:val="center"/>
            <w:hideMark/>
          </w:tcPr>
          <w:p w14:paraId="06D0B9BC" w14:textId="77777777" w:rsidR="00E474DB" w:rsidRDefault="00E474DB" w:rsidP="00CF16B0">
            <w:r>
              <w:t>5. Mo 4,8</w:t>
            </w:r>
          </w:p>
        </w:tc>
      </w:tr>
      <w:tr w:rsidR="00E474DB" w14:paraId="07A05922" w14:textId="77777777" w:rsidTr="00CF16B0">
        <w:trPr>
          <w:tblCellSpacing w:w="15" w:type="dxa"/>
        </w:trPr>
        <w:tc>
          <w:tcPr>
            <w:tcW w:w="0" w:type="auto"/>
            <w:vAlign w:val="center"/>
            <w:hideMark/>
          </w:tcPr>
          <w:p w14:paraId="03012834" w14:textId="77777777" w:rsidR="00E474DB" w:rsidRDefault="00E474DB" w:rsidP="00CF16B0">
            <w:r>
              <w:t xml:space="preserve">Ist lauter, bewährt siebenmal </w:t>
            </w:r>
          </w:p>
        </w:tc>
        <w:tc>
          <w:tcPr>
            <w:tcW w:w="0" w:type="auto"/>
            <w:vAlign w:val="center"/>
            <w:hideMark/>
          </w:tcPr>
          <w:p w14:paraId="5E6FF1E9" w14:textId="77777777" w:rsidR="00E474DB" w:rsidRDefault="00E474DB" w:rsidP="00CF16B0">
            <w:r>
              <w:t>Ps. 12,7</w:t>
            </w:r>
          </w:p>
        </w:tc>
      </w:tr>
      <w:tr w:rsidR="00E474DB" w14:paraId="4404A423" w14:textId="77777777" w:rsidTr="00CF16B0">
        <w:trPr>
          <w:tblCellSpacing w:w="15" w:type="dxa"/>
        </w:trPr>
        <w:tc>
          <w:tcPr>
            <w:tcW w:w="0" w:type="auto"/>
            <w:vAlign w:val="center"/>
            <w:hideMark/>
          </w:tcPr>
          <w:p w14:paraId="2D881D88" w14:textId="77777777" w:rsidR="00E474DB" w:rsidRDefault="00E474DB" w:rsidP="00CF16B0">
            <w:r>
              <w:t xml:space="preserve">Reden des Herrn sind durchläutert </w:t>
            </w:r>
          </w:p>
        </w:tc>
        <w:tc>
          <w:tcPr>
            <w:tcW w:w="0" w:type="auto"/>
            <w:vAlign w:val="center"/>
            <w:hideMark/>
          </w:tcPr>
          <w:p w14:paraId="59E1BC60" w14:textId="77777777" w:rsidR="00E474DB" w:rsidRDefault="00E474DB" w:rsidP="00CF16B0">
            <w:r>
              <w:t>Ps. 18,31</w:t>
            </w:r>
          </w:p>
        </w:tc>
      </w:tr>
      <w:tr w:rsidR="00E474DB" w14:paraId="2F028964" w14:textId="77777777" w:rsidTr="00CF16B0">
        <w:trPr>
          <w:tblCellSpacing w:w="15" w:type="dxa"/>
        </w:trPr>
        <w:tc>
          <w:tcPr>
            <w:tcW w:w="0" w:type="auto"/>
            <w:vAlign w:val="center"/>
            <w:hideMark/>
          </w:tcPr>
          <w:p w14:paraId="0119B6D3" w14:textId="77777777" w:rsidR="00E474DB" w:rsidRDefault="00E474DB" w:rsidP="00CF16B0">
            <w:r>
              <w:t xml:space="preserve">Köstlicher als Gold </w:t>
            </w:r>
          </w:p>
        </w:tc>
        <w:tc>
          <w:tcPr>
            <w:tcW w:w="0" w:type="auto"/>
            <w:vAlign w:val="center"/>
            <w:hideMark/>
          </w:tcPr>
          <w:p w14:paraId="5287638A" w14:textId="77777777" w:rsidR="00E474DB" w:rsidRDefault="00E474DB" w:rsidP="00CF16B0">
            <w:r>
              <w:t>Ps. 19,11</w:t>
            </w:r>
          </w:p>
        </w:tc>
      </w:tr>
      <w:tr w:rsidR="00E474DB" w14:paraId="3A2C13EC" w14:textId="77777777" w:rsidTr="00CF16B0">
        <w:trPr>
          <w:tblCellSpacing w:w="15" w:type="dxa"/>
        </w:trPr>
        <w:tc>
          <w:tcPr>
            <w:tcW w:w="0" w:type="auto"/>
            <w:vAlign w:val="center"/>
            <w:hideMark/>
          </w:tcPr>
          <w:p w14:paraId="0F5D819F" w14:textId="77777777" w:rsidR="00E474DB" w:rsidRDefault="00E474DB" w:rsidP="00CF16B0">
            <w:r>
              <w:t xml:space="preserve">Süßer als Honig </w:t>
            </w:r>
          </w:p>
        </w:tc>
        <w:tc>
          <w:tcPr>
            <w:tcW w:w="0" w:type="auto"/>
            <w:vAlign w:val="center"/>
            <w:hideMark/>
          </w:tcPr>
          <w:p w14:paraId="11425E65" w14:textId="77777777" w:rsidR="00E474DB" w:rsidRDefault="00E474DB" w:rsidP="00CF16B0">
            <w:r>
              <w:t>Ps. 19,11</w:t>
            </w:r>
          </w:p>
        </w:tc>
      </w:tr>
      <w:tr w:rsidR="00E474DB" w14:paraId="46FB10B8" w14:textId="77777777" w:rsidTr="00CF16B0">
        <w:trPr>
          <w:tblCellSpacing w:w="15" w:type="dxa"/>
        </w:trPr>
        <w:tc>
          <w:tcPr>
            <w:tcW w:w="0" w:type="auto"/>
            <w:vAlign w:val="center"/>
            <w:hideMark/>
          </w:tcPr>
          <w:p w14:paraId="4805064C" w14:textId="77777777" w:rsidR="00E474DB" w:rsidRDefault="00E474DB" w:rsidP="00CF16B0">
            <w:r>
              <w:t xml:space="preserve">Wahrhaftig und gerecht </w:t>
            </w:r>
          </w:p>
        </w:tc>
        <w:tc>
          <w:tcPr>
            <w:tcW w:w="0" w:type="auto"/>
            <w:vAlign w:val="center"/>
            <w:hideMark/>
          </w:tcPr>
          <w:p w14:paraId="03CF68FB" w14:textId="77777777" w:rsidR="00E474DB" w:rsidRDefault="00E474DB" w:rsidP="00CF16B0">
            <w:r>
              <w:t>Ps. 19,10</w:t>
            </w:r>
          </w:p>
        </w:tc>
      </w:tr>
      <w:tr w:rsidR="00E474DB" w14:paraId="460A8968" w14:textId="77777777" w:rsidTr="00CF16B0">
        <w:trPr>
          <w:tblCellSpacing w:w="15" w:type="dxa"/>
        </w:trPr>
        <w:tc>
          <w:tcPr>
            <w:tcW w:w="0" w:type="auto"/>
            <w:vAlign w:val="center"/>
            <w:hideMark/>
          </w:tcPr>
          <w:p w14:paraId="28BD2AC7" w14:textId="77777777" w:rsidR="00E474DB" w:rsidRDefault="00E474DB" w:rsidP="00CF16B0">
            <w:r>
              <w:t xml:space="preserve">Vollkommen, gewiß, richtig </w:t>
            </w:r>
          </w:p>
        </w:tc>
        <w:tc>
          <w:tcPr>
            <w:tcW w:w="0" w:type="auto"/>
            <w:vAlign w:val="center"/>
            <w:hideMark/>
          </w:tcPr>
          <w:p w14:paraId="7C1ED627" w14:textId="77777777" w:rsidR="00E474DB" w:rsidRDefault="00E474DB" w:rsidP="00CF16B0">
            <w:r>
              <w:t>Ps. 19,8 - 19,9</w:t>
            </w:r>
          </w:p>
        </w:tc>
      </w:tr>
      <w:tr w:rsidR="00E474DB" w14:paraId="0024042A" w14:textId="77777777" w:rsidTr="00CF16B0">
        <w:trPr>
          <w:tblCellSpacing w:w="15" w:type="dxa"/>
        </w:trPr>
        <w:tc>
          <w:tcPr>
            <w:tcW w:w="0" w:type="auto"/>
            <w:vAlign w:val="center"/>
            <w:hideMark/>
          </w:tcPr>
          <w:p w14:paraId="1D4642B6" w14:textId="77777777" w:rsidR="00E474DB" w:rsidRDefault="00E474DB" w:rsidP="00CF16B0">
            <w:r>
              <w:t xml:space="preserve">Dein Wort ist rechte Lehre </w:t>
            </w:r>
          </w:p>
        </w:tc>
        <w:tc>
          <w:tcPr>
            <w:tcW w:w="0" w:type="auto"/>
            <w:vAlign w:val="center"/>
            <w:hideMark/>
          </w:tcPr>
          <w:p w14:paraId="2B79F11F" w14:textId="77777777" w:rsidR="00E474DB" w:rsidRDefault="00E474DB" w:rsidP="00CF16B0">
            <w:r>
              <w:t>Ps. 93,5</w:t>
            </w:r>
          </w:p>
        </w:tc>
      </w:tr>
      <w:tr w:rsidR="00E474DB" w14:paraId="542AA0FD" w14:textId="77777777" w:rsidTr="00CF16B0">
        <w:trPr>
          <w:tblCellSpacing w:w="15" w:type="dxa"/>
        </w:trPr>
        <w:tc>
          <w:tcPr>
            <w:tcW w:w="0" w:type="auto"/>
            <w:vAlign w:val="center"/>
            <w:hideMark/>
          </w:tcPr>
          <w:p w14:paraId="00C060D4" w14:textId="77777777" w:rsidR="00E474DB" w:rsidRDefault="00E474DB" w:rsidP="00CF16B0">
            <w:r>
              <w:t xml:space="preserve">Deine Gebote sind Wahrheit </w:t>
            </w:r>
          </w:p>
        </w:tc>
        <w:tc>
          <w:tcPr>
            <w:tcW w:w="0" w:type="auto"/>
            <w:vAlign w:val="center"/>
            <w:hideMark/>
          </w:tcPr>
          <w:p w14:paraId="6F4F66E0" w14:textId="77777777" w:rsidR="00E474DB" w:rsidRDefault="00E474DB" w:rsidP="00CF16B0">
            <w:r>
              <w:t>Ps. 119,86</w:t>
            </w:r>
          </w:p>
        </w:tc>
      </w:tr>
      <w:tr w:rsidR="00E474DB" w14:paraId="399689B0" w14:textId="77777777" w:rsidTr="00CF16B0">
        <w:trPr>
          <w:tblCellSpacing w:w="15" w:type="dxa"/>
        </w:trPr>
        <w:tc>
          <w:tcPr>
            <w:tcW w:w="0" w:type="auto"/>
            <w:vAlign w:val="center"/>
            <w:hideMark/>
          </w:tcPr>
          <w:p w14:paraId="026EE1A8" w14:textId="77777777" w:rsidR="00E474DB" w:rsidRDefault="00E474DB" w:rsidP="00CF16B0">
            <w:r>
              <w:t xml:space="preserve">Dein Gebot währt ewig </w:t>
            </w:r>
          </w:p>
        </w:tc>
        <w:tc>
          <w:tcPr>
            <w:tcW w:w="0" w:type="auto"/>
            <w:vAlign w:val="center"/>
            <w:hideMark/>
          </w:tcPr>
          <w:p w14:paraId="72D3920A" w14:textId="77777777" w:rsidR="00E474DB" w:rsidRDefault="00E474DB" w:rsidP="00CF16B0">
            <w:r>
              <w:t>Ps. 119,96</w:t>
            </w:r>
          </w:p>
        </w:tc>
      </w:tr>
      <w:tr w:rsidR="00E474DB" w14:paraId="6D0778CE" w14:textId="77777777" w:rsidTr="00CF16B0">
        <w:trPr>
          <w:tblCellSpacing w:w="15" w:type="dxa"/>
        </w:trPr>
        <w:tc>
          <w:tcPr>
            <w:tcW w:w="0" w:type="auto"/>
            <w:vAlign w:val="center"/>
            <w:hideMark/>
          </w:tcPr>
          <w:p w14:paraId="5F2CFFAD" w14:textId="77777777" w:rsidR="00E474DB" w:rsidRDefault="00E474DB" w:rsidP="00CF16B0">
            <w:r>
              <w:t xml:space="preserve">Deine Zeugnisse sind wunderbar </w:t>
            </w:r>
          </w:p>
        </w:tc>
        <w:tc>
          <w:tcPr>
            <w:tcW w:w="0" w:type="auto"/>
            <w:vAlign w:val="center"/>
            <w:hideMark/>
          </w:tcPr>
          <w:p w14:paraId="5C596869" w14:textId="77777777" w:rsidR="00E474DB" w:rsidRDefault="00E474DB" w:rsidP="00CF16B0">
            <w:r>
              <w:t>Ps. 119,129</w:t>
            </w:r>
          </w:p>
        </w:tc>
      </w:tr>
      <w:tr w:rsidR="00E474DB" w14:paraId="1C2B1A1D" w14:textId="77777777" w:rsidTr="00CF16B0">
        <w:trPr>
          <w:tblCellSpacing w:w="15" w:type="dxa"/>
        </w:trPr>
        <w:tc>
          <w:tcPr>
            <w:tcW w:w="0" w:type="auto"/>
            <w:vAlign w:val="center"/>
            <w:hideMark/>
          </w:tcPr>
          <w:p w14:paraId="52B26FEB" w14:textId="77777777" w:rsidR="00E474DB" w:rsidRDefault="00E474DB" w:rsidP="00CF16B0">
            <w:r>
              <w:t xml:space="preserve">Ihre Gerechtigkeit ist ewig </w:t>
            </w:r>
          </w:p>
        </w:tc>
        <w:tc>
          <w:tcPr>
            <w:tcW w:w="0" w:type="auto"/>
            <w:vAlign w:val="center"/>
            <w:hideMark/>
          </w:tcPr>
          <w:p w14:paraId="227C7898" w14:textId="77777777" w:rsidR="00E474DB" w:rsidRDefault="00E474DB" w:rsidP="00CF16B0">
            <w:r>
              <w:t>Ps. 119,144</w:t>
            </w:r>
          </w:p>
        </w:tc>
      </w:tr>
      <w:tr w:rsidR="00E474DB" w14:paraId="10D8AD27" w14:textId="77777777" w:rsidTr="00CF16B0">
        <w:trPr>
          <w:tblCellSpacing w:w="15" w:type="dxa"/>
        </w:trPr>
        <w:tc>
          <w:tcPr>
            <w:tcW w:w="0" w:type="auto"/>
            <w:vAlign w:val="center"/>
            <w:hideMark/>
          </w:tcPr>
          <w:p w14:paraId="3C959B88" w14:textId="77777777" w:rsidR="00E474DB" w:rsidRDefault="00E474DB" w:rsidP="00CF16B0">
            <w:r>
              <w:t xml:space="preserve">Zeugnisse für ewig gegründet </w:t>
            </w:r>
          </w:p>
        </w:tc>
        <w:tc>
          <w:tcPr>
            <w:tcW w:w="0" w:type="auto"/>
            <w:vAlign w:val="center"/>
            <w:hideMark/>
          </w:tcPr>
          <w:p w14:paraId="527C97CE" w14:textId="77777777" w:rsidR="00E474DB" w:rsidRDefault="00E474DB" w:rsidP="00CF16B0">
            <w:r>
              <w:t>Ps. 119,152</w:t>
            </w:r>
          </w:p>
        </w:tc>
      </w:tr>
      <w:tr w:rsidR="00E474DB" w14:paraId="12B8CAEC" w14:textId="77777777" w:rsidTr="00CF16B0">
        <w:trPr>
          <w:tblCellSpacing w:w="15" w:type="dxa"/>
        </w:trPr>
        <w:tc>
          <w:tcPr>
            <w:tcW w:w="0" w:type="auto"/>
            <w:vAlign w:val="center"/>
            <w:hideMark/>
          </w:tcPr>
          <w:p w14:paraId="6377798C" w14:textId="77777777" w:rsidR="00E474DB" w:rsidRDefault="00E474DB" w:rsidP="00CF16B0">
            <w:r>
              <w:t xml:space="preserve">Dein Wort ist nichts als Wahrheit </w:t>
            </w:r>
          </w:p>
        </w:tc>
        <w:tc>
          <w:tcPr>
            <w:tcW w:w="0" w:type="auto"/>
            <w:vAlign w:val="center"/>
            <w:hideMark/>
          </w:tcPr>
          <w:p w14:paraId="797EDB87" w14:textId="77777777" w:rsidR="00E474DB" w:rsidRDefault="00E474DB" w:rsidP="00CF16B0">
            <w:r>
              <w:t>Ps. 119,160</w:t>
            </w:r>
          </w:p>
        </w:tc>
      </w:tr>
      <w:tr w:rsidR="00E474DB" w14:paraId="556638A8" w14:textId="77777777" w:rsidTr="00CF16B0">
        <w:trPr>
          <w:tblCellSpacing w:w="15" w:type="dxa"/>
        </w:trPr>
        <w:tc>
          <w:tcPr>
            <w:tcW w:w="0" w:type="auto"/>
            <w:vAlign w:val="center"/>
            <w:hideMark/>
          </w:tcPr>
          <w:p w14:paraId="564D8365" w14:textId="77777777" w:rsidR="00E474DB" w:rsidRDefault="00E474DB" w:rsidP="00CF16B0">
            <w:r>
              <w:t xml:space="preserve">Alle Deine Gebote sind recht </w:t>
            </w:r>
          </w:p>
        </w:tc>
        <w:tc>
          <w:tcPr>
            <w:tcW w:w="0" w:type="auto"/>
            <w:vAlign w:val="center"/>
            <w:hideMark/>
          </w:tcPr>
          <w:p w14:paraId="76B6945A" w14:textId="77777777" w:rsidR="00E474DB" w:rsidRDefault="00E474DB" w:rsidP="00CF16B0">
            <w:r>
              <w:t>Ps. 119,172</w:t>
            </w:r>
          </w:p>
        </w:tc>
      </w:tr>
      <w:tr w:rsidR="00E474DB" w14:paraId="2CEE23AE" w14:textId="77777777" w:rsidTr="00CF16B0">
        <w:trPr>
          <w:tblCellSpacing w:w="15" w:type="dxa"/>
        </w:trPr>
        <w:tc>
          <w:tcPr>
            <w:tcW w:w="0" w:type="auto"/>
            <w:vAlign w:val="center"/>
            <w:hideMark/>
          </w:tcPr>
          <w:p w14:paraId="4D985787" w14:textId="77777777" w:rsidR="00E474DB" w:rsidRDefault="00E474DB" w:rsidP="00CF16B0">
            <w:r>
              <w:t xml:space="preserve">Sein Wort läuft schnell </w:t>
            </w:r>
          </w:p>
        </w:tc>
        <w:tc>
          <w:tcPr>
            <w:tcW w:w="0" w:type="auto"/>
            <w:vAlign w:val="center"/>
            <w:hideMark/>
          </w:tcPr>
          <w:p w14:paraId="6862AF5B" w14:textId="77777777" w:rsidR="00E474DB" w:rsidRDefault="00E474DB" w:rsidP="00CF16B0">
            <w:r>
              <w:t>Ps. 147,15</w:t>
            </w:r>
          </w:p>
        </w:tc>
      </w:tr>
      <w:tr w:rsidR="00E474DB" w14:paraId="7C83F09F" w14:textId="77777777" w:rsidTr="00CF16B0">
        <w:trPr>
          <w:tblCellSpacing w:w="15" w:type="dxa"/>
        </w:trPr>
        <w:tc>
          <w:tcPr>
            <w:tcW w:w="0" w:type="auto"/>
            <w:vAlign w:val="center"/>
            <w:hideMark/>
          </w:tcPr>
          <w:p w14:paraId="46DB9A16" w14:textId="77777777" w:rsidR="00E474DB" w:rsidRDefault="00E474DB" w:rsidP="00CF16B0">
            <w:r>
              <w:t xml:space="preserve">Alle Worte Gottes sind durchläutert </w:t>
            </w:r>
          </w:p>
        </w:tc>
        <w:tc>
          <w:tcPr>
            <w:tcW w:w="0" w:type="auto"/>
            <w:vAlign w:val="center"/>
            <w:hideMark/>
          </w:tcPr>
          <w:p w14:paraId="71B30998" w14:textId="77777777" w:rsidR="00E474DB" w:rsidRDefault="00E474DB" w:rsidP="00CF16B0">
            <w:r>
              <w:t>Spr 30,5</w:t>
            </w:r>
          </w:p>
        </w:tc>
      </w:tr>
      <w:tr w:rsidR="00E474DB" w14:paraId="73E47E6D" w14:textId="77777777" w:rsidTr="00CF16B0">
        <w:trPr>
          <w:tblCellSpacing w:w="15" w:type="dxa"/>
        </w:trPr>
        <w:tc>
          <w:tcPr>
            <w:tcW w:w="0" w:type="auto"/>
            <w:vAlign w:val="center"/>
            <w:hideMark/>
          </w:tcPr>
          <w:p w14:paraId="6CB2ECE2" w14:textId="77777777" w:rsidR="00E474DB" w:rsidRDefault="00E474DB" w:rsidP="00CF16B0">
            <w:r>
              <w:t xml:space="preserve">Angenehm, recht geschrieben </w:t>
            </w:r>
          </w:p>
        </w:tc>
        <w:tc>
          <w:tcPr>
            <w:tcW w:w="0" w:type="auto"/>
            <w:vAlign w:val="center"/>
            <w:hideMark/>
          </w:tcPr>
          <w:p w14:paraId="27369450" w14:textId="77777777" w:rsidR="00E474DB" w:rsidRDefault="00E474DB" w:rsidP="00CF16B0">
            <w:r>
              <w:t>Pre 12,10</w:t>
            </w:r>
          </w:p>
        </w:tc>
      </w:tr>
      <w:tr w:rsidR="00E474DB" w14:paraId="4DCC6CCD" w14:textId="77777777" w:rsidTr="00CF16B0">
        <w:trPr>
          <w:tblCellSpacing w:w="15" w:type="dxa"/>
        </w:trPr>
        <w:tc>
          <w:tcPr>
            <w:tcW w:w="0" w:type="auto"/>
            <w:vAlign w:val="center"/>
            <w:hideMark/>
          </w:tcPr>
          <w:p w14:paraId="1FD312BC" w14:textId="77777777" w:rsidR="00E474DB" w:rsidRDefault="00E474DB" w:rsidP="00CF16B0">
            <w:r>
              <w:t xml:space="preserve">Das Wort Gottes bleibt ewig </w:t>
            </w:r>
          </w:p>
        </w:tc>
        <w:tc>
          <w:tcPr>
            <w:tcW w:w="0" w:type="auto"/>
            <w:vAlign w:val="center"/>
            <w:hideMark/>
          </w:tcPr>
          <w:p w14:paraId="7F8288F0" w14:textId="77777777" w:rsidR="00E474DB" w:rsidRDefault="00E474DB" w:rsidP="00CF16B0">
            <w:r>
              <w:t>Jes 40,8</w:t>
            </w:r>
          </w:p>
        </w:tc>
      </w:tr>
      <w:tr w:rsidR="00E474DB" w14:paraId="000620A2" w14:textId="77777777" w:rsidTr="00CF16B0">
        <w:trPr>
          <w:tblCellSpacing w:w="15" w:type="dxa"/>
        </w:trPr>
        <w:tc>
          <w:tcPr>
            <w:tcW w:w="0" w:type="auto"/>
            <w:vAlign w:val="center"/>
            <w:hideMark/>
          </w:tcPr>
          <w:p w14:paraId="3676DA00" w14:textId="77777777" w:rsidR="00E474DB" w:rsidRDefault="00E474DB" w:rsidP="00CF16B0">
            <w:r>
              <w:t xml:space="preserve">Wort, das aus meinem Munde geht </w:t>
            </w:r>
          </w:p>
        </w:tc>
        <w:tc>
          <w:tcPr>
            <w:tcW w:w="0" w:type="auto"/>
            <w:vAlign w:val="center"/>
            <w:hideMark/>
          </w:tcPr>
          <w:p w14:paraId="08961090" w14:textId="77777777" w:rsidR="00E474DB" w:rsidRDefault="00E474DB" w:rsidP="00CF16B0">
            <w:r>
              <w:t>Jes 55,11</w:t>
            </w:r>
          </w:p>
        </w:tc>
      </w:tr>
      <w:tr w:rsidR="00E474DB" w14:paraId="318C8821" w14:textId="77777777" w:rsidTr="00CF16B0">
        <w:trPr>
          <w:tblCellSpacing w:w="15" w:type="dxa"/>
        </w:trPr>
        <w:tc>
          <w:tcPr>
            <w:tcW w:w="0" w:type="auto"/>
            <w:vAlign w:val="center"/>
            <w:hideMark/>
          </w:tcPr>
          <w:p w14:paraId="061EA2CC" w14:textId="77777777" w:rsidR="00E474DB" w:rsidRDefault="00E474DB" w:rsidP="00CF16B0">
            <w:r>
              <w:t xml:space="preserve">Torheit denen, die verloren werden </w:t>
            </w:r>
          </w:p>
        </w:tc>
        <w:tc>
          <w:tcPr>
            <w:tcW w:w="0" w:type="auto"/>
            <w:vAlign w:val="center"/>
            <w:hideMark/>
          </w:tcPr>
          <w:p w14:paraId="60582B93" w14:textId="77777777" w:rsidR="00E474DB" w:rsidRDefault="00E474DB" w:rsidP="00CF16B0">
            <w:r>
              <w:t>1. Kor. 1,18</w:t>
            </w:r>
          </w:p>
        </w:tc>
      </w:tr>
      <w:tr w:rsidR="00E474DB" w14:paraId="0CC48BC2" w14:textId="77777777" w:rsidTr="00CF16B0">
        <w:trPr>
          <w:tblCellSpacing w:w="15" w:type="dxa"/>
        </w:trPr>
        <w:tc>
          <w:tcPr>
            <w:tcW w:w="0" w:type="auto"/>
            <w:vAlign w:val="center"/>
            <w:hideMark/>
          </w:tcPr>
          <w:p w14:paraId="774F2690" w14:textId="77777777" w:rsidR="00E474DB" w:rsidRDefault="00E474DB" w:rsidP="00CF16B0">
            <w:r>
              <w:t xml:space="preserve">Uns aber eine Gotteskraft </w:t>
            </w:r>
          </w:p>
        </w:tc>
        <w:tc>
          <w:tcPr>
            <w:tcW w:w="0" w:type="auto"/>
            <w:vAlign w:val="center"/>
            <w:hideMark/>
          </w:tcPr>
          <w:p w14:paraId="32875494" w14:textId="77777777" w:rsidR="00E474DB" w:rsidRDefault="00E474DB" w:rsidP="00CF16B0">
            <w:r>
              <w:t>1. Kor. 1,18</w:t>
            </w:r>
          </w:p>
        </w:tc>
      </w:tr>
      <w:tr w:rsidR="00E474DB" w14:paraId="7E6EAE1B" w14:textId="77777777" w:rsidTr="00CF16B0">
        <w:trPr>
          <w:tblCellSpacing w:w="15" w:type="dxa"/>
        </w:trPr>
        <w:tc>
          <w:tcPr>
            <w:tcW w:w="0" w:type="auto"/>
            <w:vAlign w:val="center"/>
            <w:hideMark/>
          </w:tcPr>
          <w:p w14:paraId="6B324AB8" w14:textId="77777777" w:rsidR="00E474DB" w:rsidRDefault="00E474DB" w:rsidP="00CF16B0">
            <w:r>
              <w:t xml:space="preserve">Lebendig, kräftig, scharf, durchdringend </w:t>
            </w:r>
          </w:p>
        </w:tc>
        <w:tc>
          <w:tcPr>
            <w:tcW w:w="0" w:type="auto"/>
            <w:vAlign w:val="center"/>
            <w:hideMark/>
          </w:tcPr>
          <w:p w14:paraId="03696C5C" w14:textId="77777777" w:rsidR="00E474DB" w:rsidRDefault="00E474DB" w:rsidP="00CF16B0">
            <w:r>
              <w:t>Heb 4,12</w:t>
            </w:r>
          </w:p>
        </w:tc>
      </w:tr>
      <w:tr w:rsidR="00E474DB" w14:paraId="21752AB6" w14:textId="77777777" w:rsidTr="00CF16B0">
        <w:trPr>
          <w:tblCellSpacing w:w="15" w:type="dxa"/>
        </w:trPr>
        <w:tc>
          <w:tcPr>
            <w:tcW w:w="0" w:type="auto"/>
            <w:vAlign w:val="center"/>
            <w:hideMark/>
          </w:tcPr>
          <w:p w14:paraId="771A33D9" w14:textId="77777777" w:rsidR="00E474DB" w:rsidRDefault="00E474DB" w:rsidP="00CF16B0">
            <w:r>
              <w:t xml:space="preserve">Nütze zur Lehre, zur Überweisung </w:t>
            </w:r>
          </w:p>
        </w:tc>
        <w:tc>
          <w:tcPr>
            <w:tcW w:w="0" w:type="auto"/>
            <w:vAlign w:val="center"/>
            <w:hideMark/>
          </w:tcPr>
          <w:p w14:paraId="4343F75B" w14:textId="77777777" w:rsidR="00E474DB" w:rsidRDefault="00E474DB" w:rsidP="00CF16B0">
            <w:r>
              <w:t>2. Tim. 3,16</w:t>
            </w:r>
          </w:p>
        </w:tc>
      </w:tr>
      <w:tr w:rsidR="00E474DB" w14:paraId="273DDF68" w14:textId="77777777" w:rsidTr="00CF16B0">
        <w:trPr>
          <w:tblCellSpacing w:w="15" w:type="dxa"/>
        </w:trPr>
        <w:tc>
          <w:tcPr>
            <w:tcW w:w="0" w:type="auto"/>
            <w:vAlign w:val="center"/>
            <w:hideMark/>
          </w:tcPr>
          <w:p w14:paraId="26F45AFD" w14:textId="77777777" w:rsidR="00E474DB" w:rsidRDefault="00E474DB" w:rsidP="00CF16B0">
            <w:r>
              <w:t xml:space="preserve">zur Zurechtweisung, zur Zucht nütze </w:t>
            </w:r>
          </w:p>
        </w:tc>
        <w:tc>
          <w:tcPr>
            <w:tcW w:w="0" w:type="auto"/>
            <w:vAlign w:val="center"/>
            <w:hideMark/>
          </w:tcPr>
          <w:p w14:paraId="075371B5" w14:textId="77777777" w:rsidR="00E474DB" w:rsidRDefault="00E474DB" w:rsidP="00CF16B0">
            <w:r>
              <w:t>2. Tim. 3,16</w:t>
            </w:r>
          </w:p>
        </w:tc>
      </w:tr>
    </w:tbl>
    <w:p w14:paraId="605BABC8" w14:textId="77777777" w:rsidR="00E474DB" w:rsidRDefault="00E474DB" w:rsidP="00E474DB">
      <w:pPr>
        <w:pStyle w:val="berschrift3"/>
        <w:rPr>
          <w:sz w:val="48"/>
          <w:szCs w:val="48"/>
          <w:lang w:eastAsia="de-DE"/>
        </w:rPr>
      </w:pPr>
      <w:r>
        <w:t>Selig, der da hört diese Worte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75"/>
        <w:gridCol w:w="1249"/>
      </w:tblGrid>
      <w:tr w:rsidR="00E474DB" w14:paraId="0C5BB702" w14:textId="77777777" w:rsidTr="00E97305">
        <w:trPr>
          <w:tblCellSpacing w:w="15" w:type="dxa"/>
        </w:trPr>
        <w:tc>
          <w:tcPr>
            <w:tcW w:w="0" w:type="auto"/>
            <w:vAlign w:val="center"/>
            <w:hideMark/>
          </w:tcPr>
          <w:p w14:paraId="37DA0308" w14:textId="77777777" w:rsidR="00E474DB" w:rsidRDefault="00E474DB" w:rsidP="00E97305">
            <w:r>
              <w:t xml:space="preserve">Versammle, daß sie mein Wort hören </w:t>
            </w:r>
          </w:p>
        </w:tc>
        <w:tc>
          <w:tcPr>
            <w:tcW w:w="0" w:type="auto"/>
            <w:vAlign w:val="center"/>
            <w:hideMark/>
          </w:tcPr>
          <w:p w14:paraId="41B3088C" w14:textId="77777777" w:rsidR="00E474DB" w:rsidRDefault="00E474DB" w:rsidP="00E97305">
            <w:r>
              <w:t>5. Mo 4,10</w:t>
            </w:r>
          </w:p>
        </w:tc>
      </w:tr>
      <w:tr w:rsidR="00E474DB" w14:paraId="3044F3B0" w14:textId="77777777" w:rsidTr="00E97305">
        <w:trPr>
          <w:tblCellSpacing w:w="15" w:type="dxa"/>
        </w:trPr>
        <w:tc>
          <w:tcPr>
            <w:tcW w:w="0" w:type="auto"/>
            <w:vAlign w:val="center"/>
            <w:hideMark/>
          </w:tcPr>
          <w:p w14:paraId="35887A87" w14:textId="77777777" w:rsidR="00E474DB" w:rsidRDefault="00E474DB" w:rsidP="00E97305">
            <w:r>
              <w:t xml:space="preserve">Höre, lerne, behalte, tue die Worte </w:t>
            </w:r>
          </w:p>
        </w:tc>
        <w:tc>
          <w:tcPr>
            <w:tcW w:w="0" w:type="auto"/>
            <w:vAlign w:val="center"/>
            <w:hideMark/>
          </w:tcPr>
          <w:p w14:paraId="4FD16CBA" w14:textId="77777777" w:rsidR="00E474DB" w:rsidRDefault="00E474DB" w:rsidP="00E97305">
            <w:r>
              <w:t>5. Mo 5,1</w:t>
            </w:r>
          </w:p>
        </w:tc>
      </w:tr>
      <w:tr w:rsidR="00E474DB" w14:paraId="0CEFD9FE" w14:textId="77777777" w:rsidTr="00E97305">
        <w:trPr>
          <w:tblCellSpacing w:w="15" w:type="dxa"/>
        </w:trPr>
        <w:tc>
          <w:tcPr>
            <w:tcW w:w="0" w:type="auto"/>
            <w:vAlign w:val="center"/>
            <w:hideMark/>
          </w:tcPr>
          <w:p w14:paraId="604571CA" w14:textId="77777777" w:rsidR="00E474DB" w:rsidRDefault="00E474DB" w:rsidP="00E97305">
            <w:r>
              <w:t xml:space="preserve">Sollst die Worte zu Herzen nehmen </w:t>
            </w:r>
          </w:p>
        </w:tc>
        <w:tc>
          <w:tcPr>
            <w:tcW w:w="0" w:type="auto"/>
            <w:vAlign w:val="center"/>
            <w:hideMark/>
          </w:tcPr>
          <w:p w14:paraId="632B3DD4" w14:textId="77777777" w:rsidR="00E474DB" w:rsidRDefault="00E474DB" w:rsidP="00E97305">
            <w:r>
              <w:t>5. Mo 6,6</w:t>
            </w:r>
          </w:p>
        </w:tc>
      </w:tr>
      <w:tr w:rsidR="00E474DB" w14:paraId="06A40BF3" w14:textId="77777777" w:rsidTr="00E97305">
        <w:trPr>
          <w:tblCellSpacing w:w="15" w:type="dxa"/>
        </w:trPr>
        <w:tc>
          <w:tcPr>
            <w:tcW w:w="0" w:type="auto"/>
            <w:vAlign w:val="center"/>
            <w:hideMark/>
          </w:tcPr>
          <w:p w14:paraId="688A8EEE" w14:textId="77777777" w:rsidR="00E474DB" w:rsidRDefault="00E474DB" w:rsidP="00E97305">
            <w:r>
              <w:t xml:space="preserve">Deinen Kindern einschärfen </w:t>
            </w:r>
          </w:p>
        </w:tc>
        <w:tc>
          <w:tcPr>
            <w:tcW w:w="0" w:type="auto"/>
            <w:vAlign w:val="center"/>
            <w:hideMark/>
          </w:tcPr>
          <w:p w14:paraId="269A405E" w14:textId="77777777" w:rsidR="00E474DB" w:rsidRDefault="00E474DB" w:rsidP="00E97305">
            <w:r>
              <w:t>5. Mo 6,7</w:t>
            </w:r>
          </w:p>
        </w:tc>
      </w:tr>
      <w:tr w:rsidR="00E474DB" w14:paraId="74042202" w14:textId="77777777" w:rsidTr="00E97305">
        <w:trPr>
          <w:tblCellSpacing w:w="15" w:type="dxa"/>
        </w:trPr>
        <w:tc>
          <w:tcPr>
            <w:tcW w:w="0" w:type="auto"/>
            <w:vAlign w:val="center"/>
            <w:hideMark/>
          </w:tcPr>
          <w:p w14:paraId="5E6B2CC9" w14:textId="77777777" w:rsidR="00E474DB" w:rsidRDefault="00E474DB" w:rsidP="00E97305">
            <w:r>
              <w:t xml:space="preserve">Davon reden daheim und auswärts </w:t>
            </w:r>
          </w:p>
        </w:tc>
        <w:tc>
          <w:tcPr>
            <w:tcW w:w="0" w:type="auto"/>
            <w:vAlign w:val="center"/>
            <w:hideMark/>
          </w:tcPr>
          <w:p w14:paraId="50A20E1C" w14:textId="77777777" w:rsidR="00E474DB" w:rsidRDefault="00E474DB" w:rsidP="00E97305">
            <w:r>
              <w:t>5. Mo 6,7</w:t>
            </w:r>
          </w:p>
        </w:tc>
      </w:tr>
      <w:tr w:rsidR="00E474DB" w14:paraId="0152FD67" w14:textId="77777777" w:rsidTr="00E97305">
        <w:trPr>
          <w:tblCellSpacing w:w="15" w:type="dxa"/>
        </w:trPr>
        <w:tc>
          <w:tcPr>
            <w:tcW w:w="0" w:type="auto"/>
            <w:vAlign w:val="center"/>
            <w:hideMark/>
          </w:tcPr>
          <w:p w14:paraId="5D999EC3" w14:textId="77777777" w:rsidR="00E474DB" w:rsidRDefault="00E474DB" w:rsidP="00E97305">
            <w:r>
              <w:t xml:space="preserve">Beim Aufstehen und niederlegen </w:t>
            </w:r>
          </w:p>
        </w:tc>
        <w:tc>
          <w:tcPr>
            <w:tcW w:w="0" w:type="auto"/>
            <w:vAlign w:val="center"/>
            <w:hideMark/>
          </w:tcPr>
          <w:p w14:paraId="696C7860" w14:textId="77777777" w:rsidR="00E474DB" w:rsidRDefault="00E474DB" w:rsidP="00E97305">
            <w:r>
              <w:t>5. Mo 6,7</w:t>
            </w:r>
          </w:p>
        </w:tc>
      </w:tr>
      <w:tr w:rsidR="00E474DB" w14:paraId="78AD84BD" w14:textId="77777777" w:rsidTr="00E97305">
        <w:trPr>
          <w:tblCellSpacing w:w="15" w:type="dxa"/>
        </w:trPr>
        <w:tc>
          <w:tcPr>
            <w:tcW w:w="0" w:type="auto"/>
            <w:vAlign w:val="center"/>
            <w:hideMark/>
          </w:tcPr>
          <w:p w14:paraId="67D01BED" w14:textId="77777777" w:rsidR="00E474DB" w:rsidRDefault="00E474DB" w:rsidP="00E97305">
            <w:r>
              <w:t xml:space="preserve">Des Herrn Gesetz sei in deinem Munde </w:t>
            </w:r>
          </w:p>
        </w:tc>
        <w:tc>
          <w:tcPr>
            <w:tcW w:w="0" w:type="auto"/>
            <w:vAlign w:val="center"/>
            <w:hideMark/>
          </w:tcPr>
          <w:p w14:paraId="35CC4631" w14:textId="77777777" w:rsidR="00E474DB" w:rsidRDefault="00E474DB" w:rsidP="00E97305">
            <w:r>
              <w:t>5. Mo 13,9</w:t>
            </w:r>
          </w:p>
        </w:tc>
      </w:tr>
      <w:tr w:rsidR="00E474DB" w14:paraId="7A73E0E1" w14:textId="77777777" w:rsidTr="00E97305">
        <w:trPr>
          <w:tblCellSpacing w:w="15" w:type="dxa"/>
        </w:trPr>
        <w:tc>
          <w:tcPr>
            <w:tcW w:w="0" w:type="auto"/>
            <w:vAlign w:val="center"/>
            <w:hideMark/>
          </w:tcPr>
          <w:p w14:paraId="33CA36AE" w14:textId="77777777" w:rsidR="00E474DB" w:rsidRDefault="00E474DB" w:rsidP="00E97305">
            <w:r>
              <w:t xml:space="preserve">Ausrufen lassen vor ihren Ohren </w:t>
            </w:r>
          </w:p>
        </w:tc>
        <w:tc>
          <w:tcPr>
            <w:tcW w:w="0" w:type="auto"/>
            <w:vAlign w:val="center"/>
            <w:hideMark/>
          </w:tcPr>
          <w:p w14:paraId="6FA079F7" w14:textId="77777777" w:rsidR="00E474DB" w:rsidRDefault="00E474DB" w:rsidP="00E97305">
            <w:r>
              <w:t>5. Mo 31,11</w:t>
            </w:r>
          </w:p>
        </w:tc>
      </w:tr>
      <w:tr w:rsidR="00E474DB" w14:paraId="6FC7F2D4" w14:textId="77777777" w:rsidTr="00E97305">
        <w:trPr>
          <w:tblCellSpacing w:w="15" w:type="dxa"/>
        </w:trPr>
        <w:tc>
          <w:tcPr>
            <w:tcW w:w="0" w:type="auto"/>
            <w:vAlign w:val="center"/>
            <w:hideMark/>
          </w:tcPr>
          <w:p w14:paraId="4A870429" w14:textId="77777777" w:rsidR="00E474DB" w:rsidRDefault="00E474DB" w:rsidP="00E97305">
            <w:r>
              <w:t>Daß sie hören, lernen, tun</w:t>
            </w:r>
          </w:p>
        </w:tc>
        <w:tc>
          <w:tcPr>
            <w:tcW w:w="0" w:type="auto"/>
            <w:vAlign w:val="center"/>
            <w:hideMark/>
          </w:tcPr>
          <w:p w14:paraId="38B76C71" w14:textId="77777777" w:rsidR="00E474DB" w:rsidRDefault="00E474DB" w:rsidP="00E97305">
            <w:r>
              <w:t>5. Mo 31,12</w:t>
            </w:r>
          </w:p>
        </w:tc>
      </w:tr>
      <w:tr w:rsidR="00E474DB" w14:paraId="65FED30E" w14:textId="77777777" w:rsidTr="00E97305">
        <w:trPr>
          <w:tblCellSpacing w:w="15" w:type="dxa"/>
        </w:trPr>
        <w:tc>
          <w:tcPr>
            <w:tcW w:w="0" w:type="auto"/>
            <w:vAlign w:val="center"/>
            <w:hideMark/>
          </w:tcPr>
          <w:p w14:paraId="64BBAFAA" w14:textId="77777777" w:rsidR="00E474DB" w:rsidRDefault="00E474DB" w:rsidP="00E97305">
            <w:r>
              <w:t xml:space="preserve">Daß ihre Kinder auch hören und lernen </w:t>
            </w:r>
          </w:p>
        </w:tc>
        <w:tc>
          <w:tcPr>
            <w:tcW w:w="0" w:type="auto"/>
            <w:vAlign w:val="center"/>
            <w:hideMark/>
          </w:tcPr>
          <w:p w14:paraId="0F4F0851" w14:textId="77777777" w:rsidR="00E474DB" w:rsidRDefault="00E474DB" w:rsidP="00E97305">
            <w:r>
              <w:t>5. Mo 31,13</w:t>
            </w:r>
          </w:p>
        </w:tc>
      </w:tr>
      <w:tr w:rsidR="00E474DB" w14:paraId="7CE0B4CD" w14:textId="77777777" w:rsidTr="00E97305">
        <w:trPr>
          <w:tblCellSpacing w:w="15" w:type="dxa"/>
        </w:trPr>
        <w:tc>
          <w:tcPr>
            <w:tcW w:w="0" w:type="auto"/>
            <w:vAlign w:val="center"/>
            <w:hideMark/>
          </w:tcPr>
          <w:p w14:paraId="7BF3B2CC" w14:textId="77777777" w:rsidR="00E474DB" w:rsidRDefault="00E474DB" w:rsidP="00E97305">
            <w:r>
              <w:t xml:space="preserve">Auswendig lernen, nicht vergessen </w:t>
            </w:r>
          </w:p>
        </w:tc>
        <w:tc>
          <w:tcPr>
            <w:tcW w:w="0" w:type="auto"/>
            <w:vAlign w:val="center"/>
            <w:hideMark/>
          </w:tcPr>
          <w:p w14:paraId="4F1F3FD5" w14:textId="77777777" w:rsidR="00E474DB" w:rsidRDefault="00E474DB" w:rsidP="00E97305">
            <w:r>
              <w:t>5. Mo 31,21</w:t>
            </w:r>
          </w:p>
        </w:tc>
      </w:tr>
      <w:tr w:rsidR="00E474DB" w14:paraId="3A3EA680" w14:textId="77777777" w:rsidTr="00E97305">
        <w:trPr>
          <w:tblCellSpacing w:w="15" w:type="dxa"/>
        </w:trPr>
        <w:tc>
          <w:tcPr>
            <w:tcW w:w="0" w:type="auto"/>
            <w:vAlign w:val="center"/>
            <w:hideMark/>
          </w:tcPr>
          <w:p w14:paraId="5385284A" w14:textId="77777777" w:rsidR="00E474DB" w:rsidRDefault="00E474DB" w:rsidP="00E97305">
            <w:r>
              <w:t>Redete vom Wort vor aller Ohren</w:t>
            </w:r>
          </w:p>
        </w:tc>
        <w:tc>
          <w:tcPr>
            <w:tcW w:w="0" w:type="auto"/>
            <w:vAlign w:val="center"/>
            <w:hideMark/>
          </w:tcPr>
          <w:p w14:paraId="366776A0" w14:textId="77777777" w:rsidR="00E474DB" w:rsidRDefault="00E474DB" w:rsidP="00E97305">
            <w:r>
              <w:t>5. Mo 31,30</w:t>
            </w:r>
          </w:p>
        </w:tc>
      </w:tr>
      <w:tr w:rsidR="00E474DB" w14:paraId="3E68BE67" w14:textId="77777777" w:rsidTr="00E97305">
        <w:trPr>
          <w:tblCellSpacing w:w="15" w:type="dxa"/>
        </w:trPr>
        <w:tc>
          <w:tcPr>
            <w:tcW w:w="0" w:type="auto"/>
            <w:vAlign w:val="center"/>
            <w:hideMark/>
          </w:tcPr>
          <w:p w14:paraId="10865631" w14:textId="77777777" w:rsidR="00E474DB" w:rsidRDefault="00E474DB" w:rsidP="00E97305">
            <w:r>
              <w:t>Alle sieben Jahre ganz ausrufen lassen</w:t>
            </w:r>
          </w:p>
        </w:tc>
        <w:tc>
          <w:tcPr>
            <w:tcW w:w="0" w:type="auto"/>
            <w:vAlign w:val="center"/>
            <w:hideMark/>
          </w:tcPr>
          <w:p w14:paraId="0CA5598A" w14:textId="77777777" w:rsidR="00E474DB" w:rsidRDefault="00E474DB" w:rsidP="00E97305">
            <w:r>
              <w:t>5. Mo 31,10</w:t>
            </w:r>
          </w:p>
        </w:tc>
      </w:tr>
      <w:tr w:rsidR="00E474DB" w14:paraId="067741BD" w14:textId="77777777" w:rsidTr="00E97305">
        <w:trPr>
          <w:tblCellSpacing w:w="15" w:type="dxa"/>
        </w:trPr>
        <w:tc>
          <w:tcPr>
            <w:tcW w:w="0" w:type="auto"/>
            <w:vAlign w:val="center"/>
            <w:hideMark/>
          </w:tcPr>
          <w:p w14:paraId="535D42E5" w14:textId="77777777" w:rsidR="00E474DB" w:rsidRDefault="00E474DB" w:rsidP="00E97305">
            <w:r>
              <w:t>Nehmt zu Herzen alle Worte</w:t>
            </w:r>
          </w:p>
        </w:tc>
        <w:tc>
          <w:tcPr>
            <w:tcW w:w="0" w:type="auto"/>
            <w:vAlign w:val="center"/>
            <w:hideMark/>
          </w:tcPr>
          <w:p w14:paraId="3BDC1DFD" w14:textId="77777777" w:rsidR="00E474DB" w:rsidRDefault="00E474DB" w:rsidP="00E97305">
            <w:r>
              <w:t>5. Mo 32,46</w:t>
            </w:r>
          </w:p>
        </w:tc>
      </w:tr>
      <w:tr w:rsidR="00E474DB" w14:paraId="07E5AD8C" w14:textId="77777777" w:rsidTr="00E97305">
        <w:trPr>
          <w:tblCellSpacing w:w="15" w:type="dxa"/>
        </w:trPr>
        <w:tc>
          <w:tcPr>
            <w:tcW w:w="0" w:type="auto"/>
            <w:vAlign w:val="center"/>
            <w:hideMark/>
          </w:tcPr>
          <w:p w14:paraId="2821A66F" w14:textId="77777777" w:rsidR="00E474DB" w:rsidRDefault="00E474DB" w:rsidP="00E97305">
            <w:r>
              <w:t xml:space="preserve">Daß ihr sie euren Kindern befehlt </w:t>
            </w:r>
          </w:p>
        </w:tc>
        <w:tc>
          <w:tcPr>
            <w:tcW w:w="0" w:type="auto"/>
            <w:vAlign w:val="center"/>
            <w:hideMark/>
          </w:tcPr>
          <w:p w14:paraId="2DFAC1B3" w14:textId="77777777" w:rsidR="00E474DB" w:rsidRDefault="00E474DB" w:rsidP="00E97305">
            <w:r>
              <w:t>5. Mo 32,46</w:t>
            </w:r>
          </w:p>
        </w:tc>
      </w:tr>
      <w:tr w:rsidR="00E474DB" w14:paraId="6EAB304A" w14:textId="77777777" w:rsidTr="00E97305">
        <w:trPr>
          <w:tblCellSpacing w:w="15" w:type="dxa"/>
        </w:trPr>
        <w:tc>
          <w:tcPr>
            <w:tcW w:w="0" w:type="auto"/>
            <w:vAlign w:val="center"/>
            <w:hideMark/>
          </w:tcPr>
          <w:p w14:paraId="113F8C35" w14:textId="77777777" w:rsidR="00E474DB" w:rsidRDefault="00E474DB" w:rsidP="00E97305">
            <w:r>
              <w:t>Laß es nicht von deinem Munde kommen</w:t>
            </w:r>
          </w:p>
        </w:tc>
        <w:tc>
          <w:tcPr>
            <w:tcW w:w="0" w:type="auto"/>
            <w:vAlign w:val="center"/>
            <w:hideMark/>
          </w:tcPr>
          <w:p w14:paraId="4DF29782" w14:textId="77777777" w:rsidR="00E474DB" w:rsidRDefault="00E474DB" w:rsidP="00E97305">
            <w:r>
              <w:t>Jos 1,8</w:t>
            </w:r>
          </w:p>
        </w:tc>
      </w:tr>
      <w:tr w:rsidR="00E474DB" w14:paraId="30FD446A" w14:textId="77777777" w:rsidTr="00E97305">
        <w:trPr>
          <w:tblCellSpacing w:w="15" w:type="dxa"/>
        </w:trPr>
        <w:tc>
          <w:tcPr>
            <w:tcW w:w="0" w:type="auto"/>
            <w:vAlign w:val="center"/>
            <w:hideMark/>
          </w:tcPr>
          <w:p w14:paraId="38686D76" w14:textId="77777777" w:rsidR="00E474DB" w:rsidRDefault="00E474DB" w:rsidP="00E97305">
            <w:r>
              <w:t xml:space="preserve">Herzu, hört die Worte eures Gottes </w:t>
            </w:r>
          </w:p>
        </w:tc>
        <w:tc>
          <w:tcPr>
            <w:tcW w:w="0" w:type="auto"/>
            <w:vAlign w:val="center"/>
            <w:hideMark/>
          </w:tcPr>
          <w:p w14:paraId="193C14F9" w14:textId="77777777" w:rsidR="00E474DB" w:rsidRDefault="00E474DB" w:rsidP="00E97305">
            <w:r>
              <w:t>Jos 3,9</w:t>
            </w:r>
          </w:p>
        </w:tc>
      </w:tr>
      <w:tr w:rsidR="00E474DB" w14:paraId="0E4CA1E4" w14:textId="77777777" w:rsidTr="00E97305">
        <w:trPr>
          <w:tblCellSpacing w:w="15" w:type="dxa"/>
        </w:trPr>
        <w:tc>
          <w:tcPr>
            <w:tcW w:w="0" w:type="auto"/>
            <w:vAlign w:val="center"/>
            <w:hideMark/>
          </w:tcPr>
          <w:p w14:paraId="7F365392" w14:textId="77777777" w:rsidR="00E474DB" w:rsidRDefault="00E474DB" w:rsidP="00E97305">
            <w:r>
              <w:t xml:space="preserve">Höre das Gesetz von seinem Munde </w:t>
            </w:r>
          </w:p>
        </w:tc>
        <w:tc>
          <w:tcPr>
            <w:tcW w:w="0" w:type="auto"/>
            <w:vAlign w:val="center"/>
            <w:hideMark/>
          </w:tcPr>
          <w:p w14:paraId="623109AA" w14:textId="77777777" w:rsidR="00E474DB" w:rsidRDefault="00E474DB" w:rsidP="00E97305">
            <w:r>
              <w:t>Hiob 22,22</w:t>
            </w:r>
          </w:p>
        </w:tc>
      </w:tr>
      <w:tr w:rsidR="00E474DB" w14:paraId="7FF597BA" w14:textId="77777777" w:rsidTr="00E97305">
        <w:trPr>
          <w:tblCellSpacing w:w="15" w:type="dxa"/>
        </w:trPr>
        <w:tc>
          <w:tcPr>
            <w:tcW w:w="0" w:type="auto"/>
            <w:vAlign w:val="center"/>
            <w:hideMark/>
          </w:tcPr>
          <w:p w14:paraId="2CEB6738" w14:textId="77777777" w:rsidR="00E474DB" w:rsidRDefault="00E474DB" w:rsidP="00E97305">
            <w:r>
              <w:t xml:space="preserve">Höre, mein Volk, mein Gesetz </w:t>
            </w:r>
          </w:p>
        </w:tc>
        <w:tc>
          <w:tcPr>
            <w:tcW w:w="0" w:type="auto"/>
            <w:vAlign w:val="center"/>
            <w:hideMark/>
          </w:tcPr>
          <w:p w14:paraId="5DE39C72" w14:textId="77777777" w:rsidR="00E474DB" w:rsidRDefault="00E474DB" w:rsidP="00E97305">
            <w:r>
              <w:t>Ps. 78,1</w:t>
            </w:r>
          </w:p>
        </w:tc>
      </w:tr>
      <w:tr w:rsidR="00E474DB" w14:paraId="1ED73236" w14:textId="77777777" w:rsidTr="00E97305">
        <w:trPr>
          <w:tblCellSpacing w:w="15" w:type="dxa"/>
        </w:trPr>
        <w:tc>
          <w:tcPr>
            <w:tcW w:w="0" w:type="auto"/>
            <w:vAlign w:val="center"/>
            <w:hideMark/>
          </w:tcPr>
          <w:p w14:paraId="0BCAC45E" w14:textId="77777777" w:rsidR="00E474DB" w:rsidRDefault="00E474DB" w:rsidP="00E97305">
            <w:r>
              <w:t xml:space="preserve">Höre, was Gott, der Herr, redet </w:t>
            </w:r>
          </w:p>
        </w:tc>
        <w:tc>
          <w:tcPr>
            <w:tcW w:w="0" w:type="auto"/>
            <w:vAlign w:val="center"/>
            <w:hideMark/>
          </w:tcPr>
          <w:p w14:paraId="7CDBFF1F" w14:textId="77777777" w:rsidR="00E474DB" w:rsidRDefault="00E474DB" w:rsidP="00E97305">
            <w:r>
              <w:t>Ps. 75,9</w:t>
            </w:r>
          </w:p>
        </w:tc>
      </w:tr>
      <w:tr w:rsidR="00E474DB" w14:paraId="7817657B" w14:textId="77777777" w:rsidTr="00E97305">
        <w:trPr>
          <w:tblCellSpacing w:w="15" w:type="dxa"/>
        </w:trPr>
        <w:tc>
          <w:tcPr>
            <w:tcW w:w="0" w:type="auto"/>
            <w:vAlign w:val="center"/>
            <w:hideMark/>
          </w:tcPr>
          <w:p w14:paraId="40AE1576" w14:textId="77777777" w:rsidR="00E474DB" w:rsidRDefault="00E474DB" w:rsidP="00E97305">
            <w:r>
              <w:t xml:space="preserve">Komm zum Hause Gottes, daß du hörst </w:t>
            </w:r>
          </w:p>
        </w:tc>
        <w:tc>
          <w:tcPr>
            <w:tcW w:w="0" w:type="auto"/>
            <w:vAlign w:val="center"/>
            <w:hideMark/>
          </w:tcPr>
          <w:p w14:paraId="717A3385" w14:textId="77777777" w:rsidR="00E474DB" w:rsidRDefault="00E474DB" w:rsidP="00E97305">
            <w:r>
              <w:t>Pre 4,17</w:t>
            </w:r>
          </w:p>
        </w:tc>
      </w:tr>
      <w:tr w:rsidR="00E474DB" w14:paraId="478FAD91" w14:textId="77777777" w:rsidTr="00E97305">
        <w:trPr>
          <w:tblCellSpacing w:w="15" w:type="dxa"/>
        </w:trPr>
        <w:tc>
          <w:tcPr>
            <w:tcW w:w="0" w:type="auto"/>
            <w:vAlign w:val="center"/>
            <w:hideMark/>
          </w:tcPr>
          <w:p w14:paraId="349D1CBD" w14:textId="77777777" w:rsidR="00E474DB" w:rsidRDefault="00E474DB" w:rsidP="00E97305">
            <w:r>
              <w:t xml:space="preserve">O Land, höre die Worte eures Gottes </w:t>
            </w:r>
          </w:p>
        </w:tc>
        <w:tc>
          <w:tcPr>
            <w:tcW w:w="0" w:type="auto"/>
            <w:vAlign w:val="center"/>
            <w:hideMark/>
          </w:tcPr>
          <w:p w14:paraId="0A645EA6" w14:textId="77777777" w:rsidR="00E474DB" w:rsidRDefault="00E474DB" w:rsidP="00E97305">
            <w:r>
              <w:t>Jer 22,29</w:t>
            </w:r>
          </w:p>
        </w:tc>
      </w:tr>
      <w:tr w:rsidR="00E474DB" w14:paraId="6B610B9A" w14:textId="77777777" w:rsidTr="00E97305">
        <w:trPr>
          <w:tblCellSpacing w:w="15" w:type="dxa"/>
        </w:trPr>
        <w:tc>
          <w:tcPr>
            <w:tcW w:w="0" w:type="auto"/>
            <w:vAlign w:val="center"/>
            <w:hideMark/>
          </w:tcPr>
          <w:p w14:paraId="6E027468" w14:textId="77777777" w:rsidR="00E474DB" w:rsidRDefault="00E474DB" w:rsidP="00E97305">
            <w:r>
              <w:t xml:space="preserve">Hört, merkt auf, trotzet nicht </w:t>
            </w:r>
          </w:p>
        </w:tc>
        <w:tc>
          <w:tcPr>
            <w:tcW w:w="0" w:type="auto"/>
            <w:vAlign w:val="center"/>
            <w:hideMark/>
          </w:tcPr>
          <w:p w14:paraId="6F38A6B9" w14:textId="77777777" w:rsidR="00E474DB" w:rsidRDefault="00E474DB" w:rsidP="00E97305">
            <w:r>
              <w:t>Jer 13,15</w:t>
            </w:r>
          </w:p>
        </w:tc>
      </w:tr>
      <w:tr w:rsidR="00E474DB" w14:paraId="6B623DC4" w14:textId="77777777" w:rsidTr="00E97305">
        <w:trPr>
          <w:tblCellSpacing w:w="15" w:type="dxa"/>
        </w:trPr>
        <w:tc>
          <w:tcPr>
            <w:tcW w:w="0" w:type="auto"/>
            <w:vAlign w:val="center"/>
            <w:hideMark/>
          </w:tcPr>
          <w:p w14:paraId="050711A7" w14:textId="77777777" w:rsidR="00E474DB" w:rsidRDefault="00E474DB" w:rsidP="00E97305">
            <w:r>
              <w:t xml:space="preserve">Predige mein Wort recht </w:t>
            </w:r>
          </w:p>
        </w:tc>
        <w:tc>
          <w:tcPr>
            <w:tcW w:w="0" w:type="auto"/>
            <w:vAlign w:val="center"/>
            <w:hideMark/>
          </w:tcPr>
          <w:p w14:paraId="7B3CED22" w14:textId="77777777" w:rsidR="00E474DB" w:rsidRDefault="00E474DB" w:rsidP="00E97305">
            <w:r>
              <w:t>Jer 23,28</w:t>
            </w:r>
          </w:p>
        </w:tc>
      </w:tr>
      <w:tr w:rsidR="00E474DB" w14:paraId="1BFFE814" w14:textId="77777777" w:rsidTr="00E97305">
        <w:trPr>
          <w:tblCellSpacing w:w="15" w:type="dxa"/>
        </w:trPr>
        <w:tc>
          <w:tcPr>
            <w:tcW w:w="0" w:type="auto"/>
            <w:vAlign w:val="center"/>
            <w:hideMark/>
          </w:tcPr>
          <w:p w14:paraId="32E87154" w14:textId="77777777" w:rsidR="00E474DB" w:rsidRDefault="00E474DB" w:rsidP="00E97305">
            <w:r>
              <w:t xml:space="preserve">Lies vor dem Volk im Hause des Herrn </w:t>
            </w:r>
          </w:p>
        </w:tc>
        <w:tc>
          <w:tcPr>
            <w:tcW w:w="0" w:type="auto"/>
            <w:vAlign w:val="center"/>
            <w:hideMark/>
          </w:tcPr>
          <w:p w14:paraId="1A50775D" w14:textId="77777777" w:rsidR="00E474DB" w:rsidRDefault="00E474DB" w:rsidP="00E97305">
            <w:r>
              <w:t>Jer 36,6</w:t>
            </w:r>
          </w:p>
        </w:tc>
      </w:tr>
      <w:tr w:rsidR="00E474DB" w14:paraId="4D16F578" w14:textId="77777777" w:rsidTr="00E97305">
        <w:trPr>
          <w:tblCellSpacing w:w="15" w:type="dxa"/>
        </w:trPr>
        <w:tc>
          <w:tcPr>
            <w:tcW w:w="0" w:type="auto"/>
            <w:vAlign w:val="center"/>
            <w:hideMark/>
          </w:tcPr>
          <w:p w14:paraId="43771112" w14:textId="77777777" w:rsidR="00E474DB" w:rsidRDefault="00E474DB" w:rsidP="00E97305">
            <w:r>
              <w:t xml:space="preserve">Das, was der Herr predigen ließ </w:t>
            </w:r>
          </w:p>
        </w:tc>
        <w:tc>
          <w:tcPr>
            <w:tcW w:w="0" w:type="auto"/>
            <w:vAlign w:val="center"/>
            <w:hideMark/>
          </w:tcPr>
          <w:p w14:paraId="49D6B628" w14:textId="77777777" w:rsidR="00E474DB" w:rsidRDefault="00E474DB" w:rsidP="00E97305">
            <w:r>
              <w:t>Sac 7,7</w:t>
            </w:r>
          </w:p>
        </w:tc>
      </w:tr>
      <w:tr w:rsidR="00E474DB" w14:paraId="24D38106" w14:textId="77777777" w:rsidTr="00E97305">
        <w:trPr>
          <w:tblCellSpacing w:w="15" w:type="dxa"/>
        </w:trPr>
        <w:tc>
          <w:tcPr>
            <w:tcW w:w="0" w:type="auto"/>
            <w:vAlign w:val="center"/>
            <w:hideMark/>
          </w:tcPr>
          <w:p w14:paraId="04D3EDBD" w14:textId="77777777" w:rsidR="00E474DB" w:rsidRDefault="00E474DB" w:rsidP="00E97305">
            <w:r>
              <w:t xml:space="preserve">Wer Ohren hat, zu hören, der höre </w:t>
            </w:r>
          </w:p>
        </w:tc>
        <w:tc>
          <w:tcPr>
            <w:tcW w:w="0" w:type="auto"/>
            <w:vAlign w:val="center"/>
            <w:hideMark/>
          </w:tcPr>
          <w:p w14:paraId="515429C6" w14:textId="77777777" w:rsidR="00E474DB" w:rsidRDefault="00E474DB" w:rsidP="00E97305">
            <w:r>
              <w:t>Mat 11,15</w:t>
            </w:r>
          </w:p>
        </w:tc>
      </w:tr>
      <w:tr w:rsidR="00E474DB" w14:paraId="49A045AB" w14:textId="77777777" w:rsidTr="00E97305">
        <w:trPr>
          <w:tblCellSpacing w:w="15" w:type="dxa"/>
        </w:trPr>
        <w:tc>
          <w:tcPr>
            <w:tcW w:w="0" w:type="auto"/>
            <w:vAlign w:val="center"/>
            <w:hideMark/>
          </w:tcPr>
          <w:p w14:paraId="610992D4" w14:textId="77777777" w:rsidR="00E474DB" w:rsidRDefault="00E474DB" w:rsidP="00E97305">
            <w:r>
              <w:t xml:space="preserve">Wer zu mir kommt und hört </w:t>
            </w:r>
          </w:p>
        </w:tc>
        <w:tc>
          <w:tcPr>
            <w:tcW w:w="0" w:type="auto"/>
            <w:vAlign w:val="center"/>
            <w:hideMark/>
          </w:tcPr>
          <w:p w14:paraId="4752AC14" w14:textId="77777777" w:rsidR="00E474DB" w:rsidRDefault="00E474DB" w:rsidP="00E97305">
            <w:r>
              <w:t>Luk 6,47</w:t>
            </w:r>
          </w:p>
        </w:tc>
      </w:tr>
      <w:tr w:rsidR="00E474DB" w14:paraId="4AA4735B" w14:textId="77777777" w:rsidTr="00E97305">
        <w:trPr>
          <w:tblCellSpacing w:w="15" w:type="dxa"/>
        </w:trPr>
        <w:tc>
          <w:tcPr>
            <w:tcW w:w="0" w:type="auto"/>
            <w:vAlign w:val="center"/>
            <w:hideMark/>
          </w:tcPr>
          <w:p w14:paraId="249D9920" w14:textId="77777777" w:rsidR="00E474DB" w:rsidRDefault="00E474DB" w:rsidP="00E97305">
            <w:r>
              <w:t xml:space="preserve">Laß sie Moses und die Propheten hören </w:t>
            </w:r>
          </w:p>
        </w:tc>
        <w:tc>
          <w:tcPr>
            <w:tcW w:w="0" w:type="auto"/>
            <w:vAlign w:val="center"/>
            <w:hideMark/>
          </w:tcPr>
          <w:p w14:paraId="4D081899" w14:textId="77777777" w:rsidR="00E474DB" w:rsidRDefault="00E474DB" w:rsidP="00E97305">
            <w:r>
              <w:t>Luk 16,29</w:t>
            </w:r>
          </w:p>
        </w:tc>
      </w:tr>
      <w:tr w:rsidR="00E474DB" w14:paraId="51F5A810" w14:textId="77777777" w:rsidTr="00E97305">
        <w:trPr>
          <w:tblCellSpacing w:w="15" w:type="dxa"/>
        </w:trPr>
        <w:tc>
          <w:tcPr>
            <w:tcW w:w="0" w:type="auto"/>
            <w:vAlign w:val="center"/>
            <w:hideMark/>
          </w:tcPr>
          <w:p w14:paraId="21EA58BB" w14:textId="77777777" w:rsidR="00E474DB" w:rsidRDefault="00E474DB" w:rsidP="00E97305">
            <w:r>
              <w:t xml:space="preserve">Hören sie nicht, werden sie nicht glauben </w:t>
            </w:r>
          </w:p>
        </w:tc>
        <w:tc>
          <w:tcPr>
            <w:tcW w:w="0" w:type="auto"/>
            <w:vAlign w:val="center"/>
            <w:hideMark/>
          </w:tcPr>
          <w:p w14:paraId="365ABC46" w14:textId="77777777" w:rsidR="00E474DB" w:rsidRDefault="00E474DB" w:rsidP="00E97305">
            <w:r>
              <w:t>Luk 16,31</w:t>
            </w:r>
          </w:p>
        </w:tc>
      </w:tr>
      <w:tr w:rsidR="00E474DB" w14:paraId="787A60EC" w14:textId="77777777" w:rsidTr="00E97305">
        <w:trPr>
          <w:tblCellSpacing w:w="15" w:type="dxa"/>
        </w:trPr>
        <w:tc>
          <w:tcPr>
            <w:tcW w:w="0" w:type="auto"/>
            <w:vAlign w:val="center"/>
            <w:hideMark/>
          </w:tcPr>
          <w:p w14:paraId="583D5776" w14:textId="77777777" w:rsidR="00E474DB" w:rsidRDefault="00E474DB" w:rsidP="00E97305">
            <w:r>
              <w:t xml:space="preserve">Desto mehr wahrnehmen des Worts </w:t>
            </w:r>
          </w:p>
        </w:tc>
        <w:tc>
          <w:tcPr>
            <w:tcW w:w="0" w:type="auto"/>
            <w:vAlign w:val="center"/>
            <w:hideMark/>
          </w:tcPr>
          <w:p w14:paraId="4451280D" w14:textId="77777777" w:rsidR="00E474DB" w:rsidRDefault="00E474DB" w:rsidP="00E97305">
            <w:r>
              <w:t>Heb 2,1</w:t>
            </w:r>
          </w:p>
        </w:tc>
      </w:tr>
      <w:tr w:rsidR="00E474DB" w14:paraId="5583F3BD" w14:textId="77777777" w:rsidTr="00E97305">
        <w:trPr>
          <w:tblCellSpacing w:w="15" w:type="dxa"/>
        </w:trPr>
        <w:tc>
          <w:tcPr>
            <w:tcW w:w="0" w:type="auto"/>
            <w:vAlign w:val="center"/>
            <w:hideMark/>
          </w:tcPr>
          <w:p w14:paraId="09E534A6" w14:textId="77777777" w:rsidR="00E474DB" w:rsidRDefault="00E474DB" w:rsidP="00E97305">
            <w:r>
              <w:t xml:space="preserve">Gedenkt an die Worte </w:t>
            </w:r>
          </w:p>
        </w:tc>
        <w:tc>
          <w:tcPr>
            <w:tcW w:w="0" w:type="auto"/>
            <w:vAlign w:val="center"/>
            <w:hideMark/>
          </w:tcPr>
          <w:p w14:paraId="392181F9" w14:textId="77777777" w:rsidR="00E474DB" w:rsidRDefault="00E474DB" w:rsidP="00E97305">
            <w:r>
              <w:t>2. Pet. 3,2</w:t>
            </w:r>
          </w:p>
        </w:tc>
      </w:tr>
      <w:tr w:rsidR="00E474DB" w14:paraId="5E4AFB29" w14:textId="77777777" w:rsidTr="00E97305">
        <w:trPr>
          <w:tblCellSpacing w:w="15" w:type="dxa"/>
        </w:trPr>
        <w:tc>
          <w:tcPr>
            <w:tcW w:w="0" w:type="auto"/>
            <w:vAlign w:val="center"/>
            <w:hideMark/>
          </w:tcPr>
          <w:p w14:paraId="422A8209" w14:textId="77777777" w:rsidR="00E474DB" w:rsidRDefault="00E474DB" w:rsidP="00E97305">
            <w:r>
              <w:t xml:space="preserve">Schnell zu hören, seid Täter des Worts </w:t>
            </w:r>
          </w:p>
        </w:tc>
        <w:tc>
          <w:tcPr>
            <w:tcW w:w="0" w:type="auto"/>
            <w:vAlign w:val="center"/>
            <w:hideMark/>
          </w:tcPr>
          <w:p w14:paraId="73CB6E14" w14:textId="77777777" w:rsidR="00E474DB" w:rsidRDefault="00E474DB" w:rsidP="00E97305">
            <w:r>
              <w:t>Jak 1,19-21</w:t>
            </w:r>
          </w:p>
        </w:tc>
      </w:tr>
      <w:tr w:rsidR="00E474DB" w14:paraId="18400066" w14:textId="77777777" w:rsidTr="00E97305">
        <w:trPr>
          <w:tblCellSpacing w:w="15" w:type="dxa"/>
        </w:trPr>
        <w:tc>
          <w:tcPr>
            <w:tcW w:w="0" w:type="auto"/>
            <w:vAlign w:val="center"/>
            <w:hideMark/>
          </w:tcPr>
          <w:p w14:paraId="7D924482" w14:textId="77777777" w:rsidR="00E474DB" w:rsidRDefault="00E474DB" w:rsidP="00E97305">
            <w:r>
              <w:t xml:space="preserve">Erinnert euch der Worte der Apostel </w:t>
            </w:r>
          </w:p>
        </w:tc>
        <w:tc>
          <w:tcPr>
            <w:tcW w:w="0" w:type="auto"/>
            <w:vAlign w:val="center"/>
            <w:hideMark/>
          </w:tcPr>
          <w:p w14:paraId="6F5B2FA7" w14:textId="77777777" w:rsidR="00E474DB" w:rsidRDefault="00E474DB" w:rsidP="00E97305">
            <w:r>
              <w:t>Judas 17</w:t>
            </w:r>
          </w:p>
        </w:tc>
      </w:tr>
      <w:tr w:rsidR="00E474DB" w14:paraId="375CD9E8" w14:textId="77777777" w:rsidTr="00E97305">
        <w:trPr>
          <w:tblCellSpacing w:w="15" w:type="dxa"/>
        </w:trPr>
        <w:tc>
          <w:tcPr>
            <w:tcW w:w="0" w:type="auto"/>
            <w:vAlign w:val="center"/>
            <w:hideMark/>
          </w:tcPr>
          <w:p w14:paraId="6A5BFDBA" w14:textId="77777777" w:rsidR="00E474DB" w:rsidRDefault="00E474DB" w:rsidP="00E97305">
            <w:r>
              <w:t xml:space="preserve">Selig, der liest und die hören </w:t>
            </w:r>
          </w:p>
        </w:tc>
        <w:tc>
          <w:tcPr>
            <w:tcW w:w="0" w:type="auto"/>
            <w:vAlign w:val="center"/>
            <w:hideMark/>
          </w:tcPr>
          <w:p w14:paraId="6621BD02" w14:textId="77777777" w:rsidR="00E474DB" w:rsidRDefault="00E474DB" w:rsidP="00E97305">
            <w:r>
              <w:t>Off 1,3</w:t>
            </w:r>
          </w:p>
        </w:tc>
      </w:tr>
      <w:tr w:rsidR="00E474DB" w14:paraId="14CCCD6B" w14:textId="77777777" w:rsidTr="00E97305">
        <w:trPr>
          <w:tblCellSpacing w:w="15" w:type="dxa"/>
        </w:trPr>
        <w:tc>
          <w:tcPr>
            <w:tcW w:w="0" w:type="auto"/>
            <w:vAlign w:val="center"/>
            <w:hideMark/>
          </w:tcPr>
          <w:p w14:paraId="00206D81" w14:textId="77777777" w:rsidR="00E474DB" w:rsidRDefault="00E474DB" w:rsidP="00E97305">
            <w:r>
              <w:t xml:space="preserve">Höre, was der Geist den Gemeinden sagt </w:t>
            </w:r>
          </w:p>
        </w:tc>
        <w:tc>
          <w:tcPr>
            <w:tcW w:w="0" w:type="auto"/>
            <w:vAlign w:val="center"/>
            <w:hideMark/>
          </w:tcPr>
          <w:p w14:paraId="7715A7A1" w14:textId="77777777" w:rsidR="00E474DB" w:rsidRDefault="00E474DB" w:rsidP="00E97305">
            <w:r>
              <w:t>Off 2,7</w:t>
            </w:r>
          </w:p>
        </w:tc>
      </w:tr>
    </w:tbl>
    <w:p w14:paraId="43CAFAC8" w14:textId="77777777" w:rsidR="00E474DB" w:rsidRDefault="00E474DB" w:rsidP="00E474DB">
      <w:pPr>
        <w:pStyle w:val="berschrift3"/>
        <w:rPr>
          <w:sz w:val="48"/>
          <w:szCs w:val="48"/>
          <w:lang w:eastAsia="de-DE"/>
        </w:rPr>
      </w:pPr>
      <w:r>
        <w:t>Selig ist, der da liest diese Worte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4"/>
        <w:gridCol w:w="1989"/>
      </w:tblGrid>
      <w:tr w:rsidR="00E474DB" w14:paraId="1ADABC4A" w14:textId="77777777" w:rsidTr="00DC79C9">
        <w:trPr>
          <w:tblCellSpacing w:w="15" w:type="dxa"/>
        </w:trPr>
        <w:tc>
          <w:tcPr>
            <w:tcW w:w="0" w:type="auto"/>
            <w:vAlign w:val="center"/>
            <w:hideMark/>
          </w:tcPr>
          <w:p w14:paraId="5D0397AE" w14:textId="77777777" w:rsidR="00E474DB" w:rsidRDefault="00E474DB" w:rsidP="00DC79C9">
            <w:r>
              <w:t>Deine Augen sollen sie immer sehen</w:t>
            </w:r>
          </w:p>
        </w:tc>
        <w:tc>
          <w:tcPr>
            <w:tcW w:w="0" w:type="auto"/>
            <w:vAlign w:val="center"/>
            <w:hideMark/>
          </w:tcPr>
          <w:p w14:paraId="6DDEE3EC" w14:textId="77777777" w:rsidR="00E474DB" w:rsidRDefault="00E474DB" w:rsidP="00DC79C9">
            <w:r>
              <w:t>5. Mo 6,8</w:t>
            </w:r>
          </w:p>
        </w:tc>
      </w:tr>
      <w:tr w:rsidR="00E474DB" w14:paraId="3418A55C" w14:textId="77777777" w:rsidTr="00DC79C9">
        <w:trPr>
          <w:tblCellSpacing w:w="15" w:type="dxa"/>
        </w:trPr>
        <w:tc>
          <w:tcPr>
            <w:tcW w:w="0" w:type="auto"/>
            <w:vAlign w:val="center"/>
            <w:hideMark/>
          </w:tcPr>
          <w:p w14:paraId="5476178E" w14:textId="77777777" w:rsidR="00E474DB" w:rsidRDefault="00E474DB" w:rsidP="00DC79C9">
            <w:r>
              <w:t>Jeder Vorübereilende soll sie bei dir sehen</w:t>
            </w:r>
          </w:p>
        </w:tc>
        <w:tc>
          <w:tcPr>
            <w:tcW w:w="0" w:type="auto"/>
            <w:vAlign w:val="center"/>
            <w:hideMark/>
          </w:tcPr>
          <w:p w14:paraId="51729706" w14:textId="77777777" w:rsidR="00E474DB" w:rsidRDefault="00E474DB" w:rsidP="00DC79C9">
            <w:r>
              <w:t>5. Mo 6,9</w:t>
            </w:r>
          </w:p>
        </w:tc>
      </w:tr>
      <w:tr w:rsidR="00E474DB" w14:paraId="5C0666AE" w14:textId="77777777" w:rsidTr="00DC79C9">
        <w:trPr>
          <w:tblCellSpacing w:w="15" w:type="dxa"/>
        </w:trPr>
        <w:tc>
          <w:tcPr>
            <w:tcW w:w="0" w:type="auto"/>
            <w:vAlign w:val="center"/>
            <w:hideMark/>
          </w:tcPr>
          <w:p w14:paraId="308C8EA4" w14:textId="77777777" w:rsidR="00E474DB" w:rsidRDefault="00E474DB" w:rsidP="00DC79C9">
            <w:r>
              <w:t>Lasse es auf ein Buch schreiben</w:t>
            </w:r>
          </w:p>
        </w:tc>
        <w:tc>
          <w:tcPr>
            <w:tcW w:w="0" w:type="auto"/>
            <w:vAlign w:val="center"/>
            <w:hideMark/>
          </w:tcPr>
          <w:p w14:paraId="1B4909B7" w14:textId="77777777" w:rsidR="00E474DB" w:rsidRDefault="00E474DB" w:rsidP="00DC79C9">
            <w:r>
              <w:t>5. Mo 17,18 - 17,19</w:t>
            </w:r>
          </w:p>
        </w:tc>
      </w:tr>
      <w:tr w:rsidR="00E474DB" w14:paraId="1EF6D10D" w14:textId="77777777" w:rsidTr="00DC79C9">
        <w:trPr>
          <w:tblCellSpacing w:w="15" w:type="dxa"/>
        </w:trPr>
        <w:tc>
          <w:tcPr>
            <w:tcW w:w="0" w:type="auto"/>
            <w:vAlign w:val="center"/>
            <w:hideMark/>
          </w:tcPr>
          <w:p w14:paraId="7C9DF9B3" w14:textId="77777777" w:rsidR="00E474DB" w:rsidRDefault="00E474DB" w:rsidP="00DC79C9">
            <w:r>
              <w:t>Drin lesen dein Leben lang</w:t>
            </w:r>
          </w:p>
        </w:tc>
        <w:tc>
          <w:tcPr>
            <w:tcW w:w="0" w:type="auto"/>
            <w:vAlign w:val="center"/>
            <w:hideMark/>
          </w:tcPr>
          <w:p w14:paraId="538135B9" w14:textId="77777777" w:rsidR="00E474DB" w:rsidRDefault="00E474DB" w:rsidP="00DC79C9">
            <w:r>
              <w:t>5. Mo 17,19</w:t>
            </w:r>
          </w:p>
        </w:tc>
      </w:tr>
      <w:tr w:rsidR="00E474DB" w14:paraId="18A037CD" w14:textId="77777777" w:rsidTr="00DC79C9">
        <w:trPr>
          <w:tblCellSpacing w:w="15" w:type="dxa"/>
        </w:trPr>
        <w:tc>
          <w:tcPr>
            <w:tcW w:w="0" w:type="auto"/>
            <w:vAlign w:val="center"/>
            <w:hideMark/>
          </w:tcPr>
          <w:p w14:paraId="7DBEA733" w14:textId="77777777" w:rsidR="00E474DB" w:rsidRDefault="00E474DB" w:rsidP="00DC79C9">
            <w:r>
              <w:t>Schreibe, lehre, legts in ihren Mund</w:t>
            </w:r>
          </w:p>
        </w:tc>
        <w:tc>
          <w:tcPr>
            <w:tcW w:w="0" w:type="auto"/>
            <w:vAlign w:val="center"/>
            <w:hideMark/>
          </w:tcPr>
          <w:p w14:paraId="16215AAC" w14:textId="77777777" w:rsidR="00E474DB" w:rsidRDefault="00E474DB" w:rsidP="00DC79C9">
            <w:r>
              <w:t>5. Mo 31,19</w:t>
            </w:r>
          </w:p>
        </w:tc>
      </w:tr>
      <w:tr w:rsidR="00E474DB" w14:paraId="4081C771" w14:textId="77777777" w:rsidTr="00DC79C9">
        <w:trPr>
          <w:tblCellSpacing w:w="15" w:type="dxa"/>
        </w:trPr>
        <w:tc>
          <w:tcPr>
            <w:tcW w:w="0" w:type="auto"/>
            <w:vAlign w:val="center"/>
            <w:hideMark/>
          </w:tcPr>
          <w:p w14:paraId="5589799B" w14:textId="77777777" w:rsidR="00E474DB" w:rsidRDefault="00E474DB" w:rsidP="00DC79C9">
            <w:r>
              <w:t>Ganz ausgeschrieben in ein Buch</w:t>
            </w:r>
          </w:p>
        </w:tc>
        <w:tc>
          <w:tcPr>
            <w:tcW w:w="0" w:type="auto"/>
            <w:vAlign w:val="center"/>
            <w:hideMark/>
          </w:tcPr>
          <w:p w14:paraId="160B09C0" w14:textId="77777777" w:rsidR="00E474DB" w:rsidRDefault="00E474DB" w:rsidP="00DC79C9">
            <w:r>
              <w:t>5. Mo 31,24</w:t>
            </w:r>
          </w:p>
        </w:tc>
      </w:tr>
      <w:tr w:rsidR="00E474DB" w14:paraId="0CCBCBAD" w14:textId="77777777" w:rsidTr="00DC79C9">
        <w:trPr>
          <w:tblCellSpacing w:w="15" w:type="dxa"/>
        </w:trPr>
        <w:tc>
          <w:tcPr>
            <w:tcW w:w="0" w:type="auto"/>
            <w:vAlign w:val="center"/>
            <w:hideMark/>
          </w:tcPr>
          <w:p w14:paraId="4DCD18D6" w14:textId="77777777" w:rsidR="00E474DB" w:rsidRDefault="00E474DB" w:rsidP="00DC79C9">
            <w:r>
              <w:t xml:space="preserve">Sich setzen, lernen von deinen Worten </w:t>
            </w:r>
          </w:p>
        </w:tc>
        <w:tc>
          <w:tcPr>
            <w:tcW w:w="0" w:type="auto"/>
            <w:vAlign w:val="center"/>
            <w:hideMark/>
          </w:tcPr>
          <w:p w14:paraId="503E9AF7" w14:textId="77777777" w:rsidR="00E474DB" w:rsidRDefault="00E474DB" w:rsidP="00DC79C9">
            <w:r>
              <w:t>5. Mo 33,3</w:t>
            </w:r>
          </w:p>
        </w:tc>
      </w:tr>
      <w:tr w:rsidR="00E474DB" w14:paraId="12280EEA" w14:textId="77777777" w:rsidTr="00DC79C9">
        <w:trPr>
          <w:tblCellSpacing w:w="15" w:type="dxa"/>
        </w:trPr>
        <w:tc>
          <w:tcPr>
            <w:tcW w:w="0" w:type="auto"/>
            <w:vAlign w:val="center"/>
            <w:hideMark/>
          </w:tcPr>
          <w:p w14:paraId="01516C71" w14:textId="77777777" w:rsidR="00E474DB" w:rsidRDefault="00E474DB" w:rsidP="00DC79C9">
            <w:r>
              <w:t xml:space="preserve">Betrachte es Tag und Nacht </w:t>
            </w:r>
          </w:p>
        </w:tc>
        <w:tc>
          <w:tcPr>
            <w:tcW w:w="0" w:type="auto"/>
            <w:vAlign w:val="center"/>
            <w:hideMark/>
          </w:tcPr>
          <w:p w14:paraId="2BB9CE32" w14:textId="77777777" w:rsidR="00E474DB" w:rsidRDefault="00E474DB" w:rsidP="00DC79C9">
            <w:r>
              <w:t>Jos 1,8</w:t>
            </w:r>
          </w:p>
        </w:tc>
      </w:tr>
      <w:tr w:rsidR="00E474DB" w14:paraId="523C63B0" w14:textId="77777777" w:rsidTr="00DC79C9">
        <w:trPr>
          <w:tblCellSpacing w:w="15" w:type="dxa"/>
        </w:trPr>
        <w:tc>
          <w:tcPr>
            <w:tcW w:w="0" w:type="auto"/>
            <w:vAlign w:val="center"/>
            <w:hideMark/>
          </w:tcPr>
          <w:p w14:paraId="25D0CF35" w14:textId="77777777" w:rsidR="00E474DB" w:rsidRDefault="00E474DB" w:rsidP="00DC79C9">
            <w:r>
              <w:t xml:space="preserve">Lasen klärlich und verständlich </w:t>
            </w:r>
          </w:p>
        </w:tc>
        <w:tc>
          <w:tcPr>
            <w:tcW w:w="0" w:type="auto"/>
            <w:vAlign w:val="center"/>
            <w:hideMark/>
          </w:tcPr>
          <w:p w14:paraId="56A9FC2E" w14:textId="77777777" w:rsidR="00E474DB" w:rsidRDefault="00E474DB" w:rsidP="00DC79C9">
            <w:r>
              <w:t>Neh 8,8</w:t>
            </w:r>
          </w:p>
        </w:tc>
      </w:tr>
      <w:tr w:rsidR="00E474DB" w14:paraId="63762967" w14:textId="77777777" w:rsidTr="00DC79C9">
        <w:trPr>
          <w:tblCellSpacing w:w="15" w:type="dxa"/>
        </w:trPr>
        <w:tc>
          <w:tcPr>
            <w:tcW w:w="0" w:type="auto"/>
            <w:vAlign w:val="center"/>
            <w:hideMark/>
          </w:tcPr>
          <w:p w14:paraId="71C9398A" w14:textId="77777777" w:rsidR="00E474DB" w:rsidRDefault="00E474DB" w:rsidP="00DC79C9">
            <w:r>
              <w:t xml:space="preserve">Geschrieben für die Nachkommen </w:t>
            </w:r>
          </w:p>
        </w:tc>
        <w:tc>
          <w:tcPr>
            <w:tcW w:w="0" w:type="auto"/>
            <w:vAlign w:val="center"/>
            <w:hideMark/>
          </w:tcPr>
          <w:p w14:paraId="4FB164D5" w14:textId="77777777" w:rsidR="00E474DB" w:rsidRDefault="00E474DB" w:rsidP="00DC79C9">
            <w:r>
              <w:t>Ps. 102,19</w:t>
            </w:r>
          </w:p>
        </w:tc>
      </w:tr>
      <w:tr w:rsidR="00E474DB" w14:paraId="3CBB257E" w14:textId="77777777" w:rsidTr="00DC79C9">
        <w:trPr>
          <w:tblCellSpacing w:w="15" w:type="dxa"/>
        </w:trPr>
        <w:tc>
          <w:tcPr>
            <w:tcW w:w="0" w:type="auto"/>
            <w:vAlign w:val="center"/>
            <w:hideMark/>
          </w:tcPr>
          <w:p w14:paraId="471F2F15" w14:textId="77777777" w:rsidR="00E474DB" w:rsidRDefault="00E474DB" w:rsidP="00DC79C9">
            <w:r>
              <w:t xml:space="preserve">Sucht in dem Buch des Herrn und lest </w:t>
            </w:r>
          </w:p>
        </w:tc>
        <w:tc>
          <w:tcPr>
            <w:tcW w:w="0" w:type="auto"/>
            <w:vAlign w:val="center"/>
            <w:hideMark/>
          </w:tcPr>
          <w:p w14:paraId="125E0A3B" w14:textId="77777777" w:rsidR="00E474DB" w:rsidRDefault="00E474DB" w:rsidP="00DC79C9">
            <w:r>
              <w:t>Jes 34,16</w:t>
            </w:r>
          </w:p>
        </w:tc>
      </w:tr>
      <w:tr w:rsidR="00E474DB" w14:paraId="6A73203A" w14:textId="77777777" w:rsidTr="00DC79C9">
        <w:trPr>
          <w:tblCellSpacing w:w="15" w:type="dxa"/>
        </w:trPr>
        <w:tc>
          <w:tcPr>
            <w:tcW w:w="0" w:type="auto"/>
            <w:vAlign w:val="center"/>
            <w:hideMark/>
          </w:tcPr>
          <w:p w14:paraId="729A251E" w14:textId="77777777" w:rsidR="00E474DB" w:rsidRDefault="00E474DB" w:rsidP="00DC79C9">
            <w:r>
              <w:t xml:space="preserve">Lesen vor den Ohren des ganzen Juda </w:t>
            </w:r>
          </w:p>
        </w:tc>
        <w:tc>
          <w:tcPr>
            <w:tcW w:w="0" w:type="auto"/>
            <w:vAlign w:val="center"/>
            <w:hideMark/>
          </w:tcPr>
          <w:p w14:paraId="1E8EE1A4" w14:textId="77777777" w:rsidR="00E474DB" w:rsidRDefault="00E474DB" w:rsidP="00DC79C9">
            <w:r>
              <w:t>Jer 36,6</w:t>
            </w:r>
          </w:p>
        </w:tc>
      </w:tr>
      <w:tr w:rsidR="00E474DB" w14:paraId="1D370C1E" w14:textId="77777777" w:rsidTr="00DC79C9">
        <w:trPr>
          <w:tblCellSpacing w:w="15" w:type="dxa"/>
        </w:trPr>
        <w:tc>
          <w:tcPr>
            <w:tcW w:w="0" w:type="auto"/>
            <w:vAlign w:val="center"/>
            <w:hideMark/>
          </w:tcPr>
          <w:p w14:paraId="5DA82E21" w14:textId="77777777" w:rsidR="00E474DB" w:rsidRDefault="00E474DB" w:rsidP="00DC79C9">
            <w:r>
              <w:t xml:space="preserve">Daß es lesen kann, wer vorüberläuft </w:t>
            </w:r>
          </w:p>
        </w:tc>
        <w:tc>
          <w:tcPr>
            <w:tcW w:w="0" w:type="auto"/>
            <w:vAlign w:val="center"/>
            <w:hideMark/>
          </w:tcPr>
          <w:p w14:paraId="17FE98C2" w14:textId="77777777" w:rsidR="00E474DB" w:rsidRDefault="00E474DB" w:rsidP="00DC79C9">
            <w:r>
              <w:t>Hab 2,2</w:t>
            </w:r>
          </w:p>
        </w:tc>
      </w:tr>
      <w:tr w:rsidR="00E474DB" w14:paraId="0E1A07B1" w14:textId="77777777" w:rsidTr="00DC79C9">
        <w:trPr>
          <w:tblCellSpacing w:w="15" w:type="dxa"/>
        </w:trPr>
        <w:tc>
          <w:tcPr>
            <w:tcW w:w="0" w:type="auto"/>
            <w:vAlign w:val="center"/>
            <w:hideMark/>
          </w:tcPr>
          <w:p w14:paraId="63D892DE" w14:textId="77777777" w:rsidR="00E474DB" w:rsidRDefault="00E474DB" w:rsidP="00DC79C9">
            <w:r>
              <w:t xml:space="preserve">Sucht in der Schrift </w:t>
            </w:r>
          </w:p>
        </w:tc>
        <w:tc>
          <w:tcPr>
            <w:tcW w:w="0" w:type="auto"/>
            <w:vAlign w:val="center"/>
            <w:hideMark/>
          </w:tcPr>
          <w:p w14:paraId="068742CB" w14:textId="77777777" w:rsidR="00E474DB" w:rsidRDefault="00E474DB" w:rsidP="00DC79C9">
            <w:r>
              <w:t>Joh 5,39</w:t>
            </w:r>
          </w:p>
        </w:tc>
      </w:tr>
      <w:tr w:rsidR="00E474DB" w14:paraId="729DF243" w14:textId="77777777" w:rsidTr="00DC79C9">
        <w:trPr>
          <w:tblCellSpacing w:w="15" w:type="dxa"/>
        </w:trPr>
        <w:tc>
          <w:tcPr>
            <w:tcW w:w="0" w:type="auto"/>
            <w:vAlign w:val="center"/>
            <w:hideMark/>
          </w:tcPr>
          <w:p w14:paraId="17A5CFA5" w14:textId="77777777" w:rsidR="00E474DB" w:rsidRDefault="00E474DB" w:rsidP="00DC79C9">
            <w:r>
              <w:t xml:space="preserve">Durch ihr Wort an mich glauben </w:t>
            </w:r>
          </w:p>
        </w:tc>
        <w:tc>
          <w:tcPr>
            <w:tcW w:w="0" w:type="auto"/>
            <w:vAlign w:val="center"/>
            <w:hideMark/>
          </w:tcPr>
          <w:p w14:paraId="4F1BA536" w14:textId="77777777" w:rsidR="00E474DB" w:rsidRDefault="00E474DB" w:rsidP="00DC79C9">
            <w:r>
              <w:t>Joh 17,20</w:t>
            </w:r>
          </w:p>
        </w:tc>
      </w:tr>
      <w:tr w:rsidR="00E474DB" w14:paraId="46860A8A" w14:textId="77777777" w:rsidTr="00DC79C9">
        <w:trPr>
          <w:tblCellSpacing w:w="15" w:type="dxa"/>
        </w:trPr>
        <w:tc>
          <w:tcPr>
            <w:tcW w:w="0" w:type="auto"/>
            <w:vAlign w:val="center"/>
            <w:hideMark/>
          </w:tcPr>
          <w:p w14:paraId="3063F8E4" w14:textId="77777777" w:rsidR="00E474DB" w:rsidRDefault="00E474DB" w:rsidP="00DC79C9">
            <w:r>
              <w:t xml:space="preserve">Geschrieben, damit ihr glaubt </w:t>
            </w:r>
          </w:p>
        </w:tc>
        <w:tc>
          <w:tcPr>
            <w:tcW w:w="0" w:type="auto"/>
            <w:vAlign w:val="center"/>
            <w:hideMark/>
          </w:tcPr>
          <w:p w14:paraId="065002BF" w14:textId="77777777" w:rsidR="00E474DB" w:rsidRDefault="00E474DB" w:rsidP="00DC79C9">
            <w:r>
              <w:t>Joh 20,31</w:t>
            </w:r>
          </w:p>
        </w:tc>
      </w:tr>
      <w:tr w:rsidR="00E474DB" w14:paraId="00C16DA3" w14:textId="77777777" w:rsidTr="00DC79C9">
        <w:trPr>
          <w:tblCellSpacing w:w="15" w:type="dxa"/>
        </w:trPr>
        <w:tc>
          <w:tcPr>
            <w:tcW w:w="0" w:type="auto"/>
            <w:vAlign w:val="center"/>
            <w:hideMark/>
          </w:tcPr>
          <w:p w14:paraId="1F4F2FF8" w14:textId="77777777" w:rsidR="00E474DB" w:rsidRDefault="00E474DB" w:rsidP="00DC79C9">
            <w:r>
              <w:t xml:space="preserve">Gottes Wort zu haben ist Vorteil und Nutzen </w:t>
            </w:r>
          </w:p>
        </w:tc>
        <w:tc>
          <w:tcPr>
            <w:tcW w:w="0" w:type="auto"/>
            <w:vAlign w:val="center"/>
            <w:hideMark/>
          </w:tcPr>
          <w:p w14:paraId="3BEFFCC9" w14:textId="77777777" w:rsidR="00E474DB" w:rsidRDefault="00E474DB" w:rsidP="00DC79C9">
            <w:r>
              <w:t>Röm 3,1 - 3,2</w:t>
            </w:r>
          </w:p>
        </w:tc>
      </w:tr>
      <w:tr w:rsidR="00E474DB" w14:paraId="5CABA08A" w14:textId="77777777" w:rsidTr="00DC79C9">
        <w:trPr>
          <w:tblCellSpacing w:w="15" w:type="dxa"/>
        </w:trPr>
        <w:tc>
          <w:tcPr>
            <w:tcW w:w="0" w:type="auto"/>
            <w:vAlign w:val="center"/>
            <w:hideMark/>
          </w:tcPr>
          <w:p w14:paraId="1797A5B0" w14:textId="77777777" w:rsidR="00E474DB" w:rsidRDefault="00E474DB" w:rsidP="00DC79C9">
            <w:r>
              <w:t xml:space="preserve">Geschrieben um unseretwillen </w:t>
            </w:r>
          </w:p>
        </w:tc>
        <w:tc>
          <w:tcPr>
            <w:tcW w:w="0" w:type="auto"/>
            <w:vAlign w:val="center"/>
            <w:hideMark/>
          </w:tcPr>
          <w:p w14:paraId="2FBC0F81" w14:textId="77777777" w:rsidR="00E474DB" w:rsidRDefault="00E474DB" w:rsidP="00DC79C9">
            <w:r>
              <w:t>Röm 4,24</w:t>
            </w:r>
          </w:p>
        </w:tc>
      </w:tr>
      <w:tr w:rsidR="00E474DB" w14:paraId="001A98EA" w14:textId="77777777" w:rsidTr="00DC79C9">
        <w:trPr>
          <w:tblCellSpacing w:w="15" w:type="dxa"/>
        </w:trPr>
        <w:tc>
          <w:tcPr>
            <w:tcW w:w="0" w:type="auto"/>
            <w:vAlign w:val="center"/>
            <w:hideMark/>
          </w:tcPr>
          <w:p w14:paraId="3F3ABA11" w14:textId="77777777" w:rsidR="00E474DB" w:rsidRDefault="00E474DB" w:rsidP="00DC79C9">
            <w:r>
              <w:t xml:space="preserve">Glauben kommt durch das Wort Gottes </w:t>
            </w:r>
          </w:p>
        </w:tc>
        <w:tc>
          <w:tcPr>
            <w:tcW w:w="0" w:type="auto"/>
            <w:vAlign w:val="center"/>
            <w:hideMark/>
          </w:tcPr>
          <w:p w14:paraId="4B00FDEF" w14:textId="77777777" w:rsidR="00E474DB" w:rsidRDefault="00E474DB" w:rsidP="00DC79C9">
            <w:r>
              <w:t>Röm 10,17</w:t>
            </w:r>
          </w:p>
        </w:tc>
      </w:tr>
      <w:tr w:rsidR="00E474DB" w14:paraId="2E0AEA7C" w14:textId="77777777" w:rsidTr="00DC79C9">
        <w:trPr>
          <w:tblCellSpacing w:w="15" w:type="dxa"/>
        </w:trPr>
        <w:tc>
          <w:tcPr>
            <w:tcW w:w="0" w:type="auto"/>
            <w:vAlign w:val="center"/>
            <w:hideMark/>
          </w:tcPr>
          <w:p w14:paraId="1768E961" w14:textId="77777777" w:rsidR="00E474DB" w:rsidRDefault="00E474DB" w:rsidP="00DC79C9">
            <w:r>
              <w:t xml:space="preserve">Uns zur Lehre zuvor geschrieben </w:t>
            </w:r>
          </w:p>
        </w:tc>
        <w:tc>
          <w:tcPr>
            <w:tcW w:w="0" w:type="auto"/>
            <w:vAlign w:val="center"/>
            <w:hideMark/>
          </w:tcPr>
          <w:p w14:paraId="2ECDF3B3" w14:textId="77777777" w:rsidR="00E474DB" w:rsidRDefault="00E474DB" w:rsidP="00DC79C9">
            <w:r>
              <w:t>Röm 13,4</w:t>
            </w:r>
          </w:p>
        </w:tc>
      </w:tr>
      <w:tr w:rsidR="00E474DB" w14:paraId="115ECC17" w14:textId="77777777" w:rsidTr="00DC79C9">
        <w:trPr>
          <w:tblCellSpacing w:w="15" w:type="dxa"/>
        </w:trPr>
        <w:tc>
          <w:tcPr>
            <w:tcW w:w="0" w:type="auto"/>
            <w:vAlign w:val="center"/>
            <w:hideMark/>
          </w:tcPr>
          <w:p w14:paraId="73D25589" w14:textId="77777777" w:rsidR="00E474DB" w:rsidRDefault="00E474DB" w:rsidP="00DC79C9">
            <w:r>
              <w:t xml:space="preserve">Gelernt, empfangen, gehört, gesehen </w:t>
            </w:r>
          </w:p>
        </w:tc>
        <w:tc>
          <w:tcPr>
            <w:tcW w:w="0" w:type="auto"/>
            <w:vAlign w:val="center"/>
            <w:hideMark/>
          </w:tcPr>
          <w:p w14:paraId="67285557" w14:textId="77777777" w:rsidR="00E474DB" w:rsidRDefault="00E474DB" w:rsidP="00DC79C9">
            <w:r>
              <w:t>Phi 4,9</w:t>
            </w:r>
          </w:p>
        </w:tc>
      </w:tr>
      <w:tr w:rsidR="00E474DB" w14:paraId="48DE1695" w14:textId="77777777" w:rsidTr="00DC79C9">
        <w:trPr>
          <w:tblCellSpacing w:w="15" w:type="dxa"/>
        </w:trPr>
        <w:tc>
          <w:tcPr>
            <w:tcW w:w="0" w:type="auto"/>
            <w:vAlign w:val="center"/>
            <w:hideMark/>
          </w:tcPr>
          <w:p w14:paraId="7CC84DE4" w14:textId="77777777" w:rsidR="00E474DB" w:rsidRDefault="00E474DB" w:rsidP="00DC79C9">
            <w:r>
              <w:t>Laßt das Wort Christi unter euch wohnen in aller Weisheit</w:t>
            </w:r>
          </w:p>
        </w:tc>
        <w:tc>
          <w:tcPr>
            <w:tcW w:w="0" w:type="auto"/>
            <w:vAlign w:val="center"/>
            <w:hideMark/>
          </w:tcPr>
          <w:p w14:paraId="2B61253B" w14:textId="77777777" w:rsidR="00E474DB" w:rsidRDefault="00E474DB" w:rsidP="00DC79C9">
            <w:r>
              <w:t>Kol 3,16</w:t>
            </w:r>
          </w:p>
        </w:tc>
      </w:tr>
      <w:tr w:rsidR="00E474DB" w14:paraId="527BB756" w14:textId="77777777" w:rsidTr="00DC79C9">
        <w:trPr>
          <w:tblCellSpacing w:w="15" w:type="dxa"/>
        </w:trPr>
        <w:tc>
          <w:tcPr>
            <w:tcW w:w="0" w:type="auto"/>
            <w:vAlign w:val="center"/>
            <w:hideMark/>
          </w:tcPr>
          <w:p w14:paraId="0B153D48" w14:textId="77777777" w:rsidR="00E474DB" w:rsidRDefault="00E474DB" w:rsidP="00DC79C9">
            <w:r>
              <w:t xml:space="preserve">Ihr habts von mir empfangen </w:t>
            </w:r>
          </w:p>
        </w:tc>
        <w:tc>
          <w:tcPr>
            <w:tcW w:w="0" w:type="auto"/>
            <w:vAlign w:val="center"/>
            <w:hideMark/>
          </w:tcPr>
          <w:p w14:paraId="48DC9CE4" w14:textId="77777777" w:rsidR="00E474DB" w:rsidRDefault="00E474DB" w:rsidP="00DC79C9">
            <w:r>
              <w:t>1. Thess. 4,1</w:t>
            </w:r>
          </w:p>
        </w:tc>
      </w:tr>
      <w:tr w:rsidR="00E474DB" w14:paraId="5B162922" w14:textId="77777777" w:rsidTr="00DC79C9">
        <w:trPr>
          <w:tblCellSpacing w:w="15" w:type="dxa"/>
        </w:trPr>
        <w:tc>
          <w:tcPr>
            <w:tcW w:w="0" w:type="auto"/>
            <w:vAlign w:val="center"/>
            <w:hideMark/>
          </w:tcPr>
          <w:p w14:paraId="6F353648" w14:textId="77777777" w:rsidR="00E474DB" w:rsidRDefault="00E474DB" w:rsidP="00DC79C9">
            <w:r>
              <w:t>Die Weissagung verachtet nicht</w:t>
            </w:r>
          </w:p>
        </w:tc>
        <w:tc>
          <w:tcPr>
            <w:tcW w:w="0" w:type="auto"/>
            <w:vAlign w:val="center"/>
            <w:hideMark/>
          </w:tcPr>
          <w:p w14:paraId="67705267" w14:textId="77777777" w:rsidR="00E474DB" w:rsidRDefault="00E474DB" w:rsidP="00DC79C9">
            <w:r>
              <w:t>1. Thess. 5,20</w:t>
            </w:r>
          </w:p>
        </w:tc>
      </w:tr>
      <w:tr w:rsidR="00E474DB" w14:paraId="1718A72D" w14:textId="77777777" w:rsidTr="00DC79C9">
        <w:trPr>
          <w:tblCellSpacing w:w="15" w:type="dxa"/>
        </w:trPr>
        <w:tc>
          <w:tcPr>
            <w:tcW w:w="0" w:type="auto"/>
            <w:vAlign w:val="center"/>
            <w:hideMark/>
          </w:tcPr>
          <w:p w14:paraId="7C34F6E2" w14:textId="77777777" w:rsidR="00E474DB" w:rsidRDefault="00E474DB" w:rsidP="00DC79C9">
            <w:r>
              <w:t xml:space="preserve">Daß er auch in Laodicea gelesen werde </w:t>
            </w:r>
          </w:p>
        </w:tc>
        <w:tc>
          <w:tcPr>
            <w:tcW w:w="0" w:type="auto"/>
            <w:vAlign w:val="center"/>
            <w:hideMark/>
          </w:tcPr>
          <w:p w14:paraId="16F02DC5" w14:textId="77777777" w:rsidR="00E474DB" w:rsidRDefault="00E474DB" w:rsidP="00DC79C9">
            <w:r>
              <w:t>Kol 4,16</w:t>
            </w:r>
          </w:p>
        </w:tc>
      </w:tr>
      <w:tr w:rsidR="00E474DB" w14:paraId="00E20700" w14:textId="77777777" w:rsidTr="00DC79C9">
        <w:trPr>
          <w:tblCellSpacing w:w="15" w:type="dxa"/>
        </w:trPr>
        <w:tc>
          <w:tcPr>
            <w:tcW w:w="0" w:type="auto"/>
            <w:vAlign w:val="center"/>
            <w:hideMark/>
          </w:tcPr>
          <w:p w14:paraId="27D21D33" w14:textId="77777777" w:rsidR="00E474DB" w:rsidRDefault="00E474DB" w:rsidP="00DC79C9">
            <w:r>
              <w:t xml:space="preserve">Brief lesen lassen alle Brüder </w:t>
            </w:r>
          </w:p>
        </w:tc>
        <w:tc>
          <w:tcPr>
            <w:tcW w:w="0" w:type="auto"/>
            <w:vAlign w:val="center"/>
            <w:hideMark/>
          </w:tcPr>
          <w:p w14:paraId="42B6FBAD" w14:textId="77777777" w:rsidR="00E474DB" w:rsidRDefault="00E474DB" w:rsidP="00DC79C9">
            <w:r>
              <w:t>1. Thess. 5,27</w:t>
            </w:r>
          </w:p>
        </w:tc>
      </w:tr>
      <w:tr w:rsidR="00E474DB" w14:paraId="1C74F26B" w14:textId="77777777" w:rsidTr="00DC79C9">
        <w:trPr>
          <w:tblCellSpacing w:w="15" w:type="dxa"/>
        </w:trPr>
        <w:tc>
          <w:tcPr>
            <w:tcW w:w="0" w:type="auto"/>
            <w:vAlign w:val="center"/>
            <w:hideMark/>
          </w:tcPr>
          <w:p w14:paraId="7A3334BB" w14:textId="77777777" w:rsidR="00E474DB" w:rsidRDefault="00E474DB" w:rsidP="00DC79C9">
            <w:r>
              <w:t xml:space="preserve">Brief erinnert und erweckt </w:t>
            </w:r>
          </w:p>
        </w:tc>
        <w:tc>
          <w:tcPr>
            <w:tcW w:w="0" w:type="auto"/>
            <w:vAlign w:val="center"/>
            <w:hideMark/>
          </w:tcPr>
          <w:p w14:paraId="197AF0CF" w14:textId="77777777" w:rsidR="00E474DB" w:rsidRDefault="00E474DB" w:rsidP="00DC79C9">
            <w:r>
              <w:t>2. Pet. 3,1</w:t>
            </w:r>
          </w:p>
        </w:tc>
      </w:tr>
      <w:tr w:rsidR="00E474DB" w14:paraId="4994A957" w14:textId="77777777" w:rsidTr="00DC79C9">
        <w:trPr>
          <w:tblCellSpacing w:w="15" w:type="dxa"/>
        </w:trPr>
        <w:tc>
          <w:tcPr>
            <w:tcW w:w="0" w:type="auto"/>
            <w:vAlign w:val="center"/>
            <w:hideMark/>
          </w:tcPr>
          <w:p w14:paraId="4D84B5B5" w14:textId="77777777" w:rsidR="00E474DB" w:rsidRDefault="00E474DB" w:rsidP="00DC79C9">
            <w:r>
              <w:t xml:space="preserve">Etliche Dinge drin schwer zu verstehen </w:t>
            </w:r>
          </w:p>
        </w:tc>
        <w:tc>
          <w:tcPr>
            <w:tcW w:w="0" w:type="auto"/>
            <w:vAlign w:val="center"/>
            <w:hideMark/>
          </w:tcPr>
          <w:p w14:paraId="773BBB7D" w14:textId="77777777" w:rsidR="00E474DB" w:rsidRDefault="00E474DB" w:rsidP="00DC79C9">
            <w:r>
              <w:t>2. Pet. 3,16</w:t>
            </w:r>
          </w:p>
        </w:tc>
      </w:tr>
      <w:tr w:rsidR="00E474DB" w14:paraId="0B41B901" w14:textId="77777777" w:rsidTr="00DC79C9">
        <w:trPr>
          <w:tblCellSpacing w:w="15" w:type="dxa"/>
        </w:trPr>
        <w:tc>
          <w:tcPr>
            <w:tcW w:w="0" w:type="auto"/>
            <w:vAlign w:val="center"/>
            <w:hideMark/>
          </w:tcPr>
          <w:p w14:paraId="67313D0E" w14:textId="77777777" w:rsidR="00E474DB" w:rsidRDefault="00E474DB" w:rsidP="00DC79C9">
            <w:r>
              <w:t xml:space="preserve">Teile recht die Worte der Wahrheit </w:t>
            </w:r>
          </w:p>
        </w:tc>
        <w:tc>
          <w:tcPr>
            <w:tcW w:w="0" w:type="auto"/>
            <w:vAlign w:val="center"/>
            <w:hideMark/>
          </w:tcPr>
          <w:p w14:paraId="670022BE" w14:textId="77777777" w:rsidR="00E474DB" w:rsidRDefault="00E474DB" w:rsidP="00DC79C9">
            <w:r>
              <w:t>2. Tim. 2,13</w:t>
            </w:r>
          </w:p>
        </w:tc>
      </w:tr>
      <w:tr w:rsidR="00E474DB" w14:paraId="49F404D7" w14:textId="77777777" w:rsidTr="00DC79C9">
        <w:trPr>
          <w:tblCellSpacing w:w="15" w:type="dxa"/>
        </w:trPr>
        <w:tc>
          <w:tcPr>
            <w:tcW w:w="0" w:type="auto"/>
            <w:vAlign w:val="center"/>
            <w:hideMark/>
          </w:tcPr>
          <w:p w14:paraId="73631701" w14:textId="77777777" w:rsidR="00E474DB" w:rsidRDefault="00E474DB" w:rsidP="00DC79C9">
            <w:r>
              <w:t xml:space="preserve">Geschrieben, damit eure Freude vollkommen sei </w:t>
            </w:r>
          </w:p>
        </w:tc>
        <w:tc>
          <w:tcPr>
            <w:tcW w:w="0" w:type="auto"/>
            <w:vAlign w:val="center"/>
            <w:hideMark/>
          </w:tcPr>
          <w:p w14:paraId="3B7671AE" w14:textId="77777777" w:rsidR="00E474DB" w:rsidRDefault="00E474DB" w:rsidP="00DC79C9">
            <w:r>
              <w:t>1. Joh. 1,4</w:t>
            </w:r>
          </w:p>
        </w:tc>
      </w:tr>
      <w:tr w:rsidR="00E474DB" w14:paraId="72EF630D" w14:textId="77777777" w:rsidTr="00DC79C9">
        <w:trPr>
          <w:tblCellSpacing w:w="15" w:type="dxa"/>
        </w:trPr>
        <w:tc>
          <w:tcPr>
            <w:tcW w:w="0" w:type="auto"/>
            <w:vAlign w:val="center"/>
            <w:hideMark/>
          </w:tcPr>
          <w:p w14:paraId="316A83C6" w14:textId="77777777" w:rsidR="00E474DB" w:rsidRDefault="00E474DB" w:rsidP="00DC79C9">
            <w:r>
              <w:t xml:space="preserve">Auf daß ihr nicht sündigt </w:t>
            </w:r>
          </w:p>
        </w:tc>
        <w:tc>
          <w:tcPr>
            <w:tcW w:w="0" w:type="auto"/>
            <w:vAlign w:val="center"/>
            <w:hideMark/>
          </w:tcPr>
          <w:p w14:paraId="5E4E0A56" w14:textId="77777777" w:rsidR="00E474DB" w:rsidRDefault="00E474DB" w:rsidP="00DC79C9">
            <w:r>
              <w:t>1. Joh. 2,1</w:t>
            </w:r>
          </w:p>
        </w:tc>
      </w:tr>
      <w:tr w:rsidR="00E474DB" w14:paraId="2040F9A1" w14:textId="77777777" w:rsidTr="00DC79C9">
        <w:trPr>
          <w:tblCellSpacing w:w="15" w:type="dxa"/>
        </w:trPr>
        <w:tc>
          <w:tcPr>
            <w:tcW w:w="0" w:type="auto"/>
            <w:vAlign w:val="center"/>
            <w:hideMark/>
          </w:tcPr>
          <w:p w14:paraId="64B7D372" w14:textId="77777777" w:rsidR="00E474DB" w:rsidRDefault="00E474DB" w:rsidP="00DC79C9">
            <w:r>
              <w:t xml:space="preserve">Damit ihr glaubt und wißt </w:t>
            </w:r>
          </w:p>
        </w:tc>
        <w:tc>
          <w:tcPr>
            <w:tcW w:w="0" w:type="auto"/>
            <w:vAlign w:val="center"/>
            <w:hideMark/>
          </w:tcPr>
          <w:p w14:paraId="7B37A1A4" w14:textId="77777777" w:rsidR="00E474DB" w:rsidRDefault="00E474DB" w:rsidP="00DC79C9">
            <w:r>
              <w:t>1. Joh. 5,13</w:t>
            </w:r>
          </w:p>
        </w:tc>
      </w:tr>
      <w:tr w:rsidR="00E474DB" w14:paraId="62D6D4C8" w14:textId="77777777" w:rsidTr="00DC79C9">
        <w:trPr>
          <w:tblCellSpacing w:w="15" w:type="dxa"/>
        </w:trPr>
        <w:tc>
          <w:tcPr>
            <w:tcW w:w="0" w:type="auto"/>
            <w:vAlign w:val="center"/>
            <w:hideMark/>
          </w:tcPr>
          <w:p w14:paraId="77B56270" w14:textId="77777777" w:rsidR="00E474DB" w:rsidRDefault="00E474DB" w:rsidP="00DC79C9">
            <w:r>
              <w:t>Nötig, mit Schriften zu ermahnen</w:t>
            </w:r>
          </w:p>
        </w:tc>
        <w:tc>
          <w:tcPr>
            <w:tcW w:w="0" w:type="auto"/>
            <w:vAlign w:val="center"/>
            <w:hideMark/>
          </w:tcPr>
          <w:p w14:paraId="048E516F" w14:textId="77777777" w:rsidR="00E474DB" w:rsidRDefault="00E474DB" w:rsidP="00DC79C9">
            <w:r>
              <w:t>Judas 1,5</w:t>
            </w:r>
          </w:p>
        </w:tc>
      </w:tr>
      <w:tr w:rsidR="00E474DB" w14:paraId="4F116244" w14:textId="77777777" w:rsidTr="00DC79C9">
        <w:trPr>
          <w:tblCellSpacing w:w="15" w:type="dxa"/>
        </w:trPr>
        <w:tc>
          <w:tcPr>
            <w:tcW w:w="0" w:type="auto"/>
            <w:vAlign w:val="center"/>
            <w:hideMark/>
          </w:tcPr>
          <w:p w14:paraId="66ADE51B" w14:textId="77777777" w:rsidR="00E474DB" w:rsidRDefault="00E474DB" w:rsidP="00DC79C9">
            <w:r>
              <w:t xml:space="preserve">Dem Engel der Gemeinde schreibe </w:t>
            </w:r>
          </w:p>
        </w:tc>
        <w:tc>
          <w:tcPr>
            <w:tcW w:w="0" w:type="auto"/>
            <w:vAlign w:val="center"/>
            <w:hideMark/>
          </w:tcPr>
          <w:p w14:paraId="383B1E97" w14:textId="77777777" w:rsidR="00E474DB" w:rsidRDefault="00E474DB" w:rsidP="00DC79C9">
            <w:r>
              <w:t>Off 2,2</w:t>
            </w:r>
          </w:p>
        </w:tc>
      </w:tr>
      <w:tr w:rsidR="00E474DB" w14:paraId="4507C356" w14:textId="77777777" w:rsidTr="00DC79C9">
        <w:trPr>
          <w:tblCellSpacing w:w="15" w:type="dxa"/>
        </w:trPr>
        <w:tc>
          <w:tcPr>
            <w:tcW w:w="0" w:type="auto"/>
            <w:vAlign w:val="center"/>
            <w:hideMark/>
          </w:tcPr>
          <w:p w14:paraId="68F3BB9E" w14:textId="77777777" w:rsidR="00E474DB" w:rsidRDefault="00E474DB" w:rsidP="00DC79C9">
            <w:r>
              <w:t xml:space="preserve">Schreibe, Ja, der Geist spricht </w:t>
            </w:r>
          </w:p>
        </w:tc>
        <w:tc>
          <w:tcPr>
            <w:tcW w:w="0" w:type="auto"/>
            <w:vAlign w:val="center"/>
            <w:hideMark/>
          </w:tcPr>
          <w:p w14:paraId="69719255" w14:textId="77777777" w:rsidR="00E474DB" w:rsidRDefault="00E474DB" w:rsidP="00DC79C9">
            <w:r>
              <w:t>Off 14,13</w:t>
            </w:r>
          </w:p>
        </w:tc>
      </w:tr>
      <w:tr w:rsidR="00E474DB" w14:paraId="3043DCE0" w14:textId="77777777" w:rsidTr="00DC79C9">
        <w:trPr>
          <w:tblCellSpacing w:w="15" w:type="dxa"/>
        </w:trPr>
        <w:tc>
          <w:tcPr>
            <w:tcW w:w="0" w:type="auto"/>
            <w:vAlign w:val="center"/>
            <w:hideMark/>
          </w:tcPr>
          <w:p w14:paraId="55DD88C4" w14:textId="77777777" w:rsidR="00E474DB" w:rsidRDefault="00E474DB" w:rsidP="00DC79C9">
            <w:r>
              <w:t xml:space="preserve">Ich bin das A und das O, schreibe </w:t>
            </w:r>
          </w:p>
        </w:tc>
        <w:tc>
          <w:tcPr>
            <w:tcW w:w="0" w:type="auto"/>
            <w:vAlign w:val="center"/>
            <w:hideMark/>
          </w:tcPr>
          <w:p w14:paraId="2ED4AED5" w14:textId="77777777" w:rsidR="00E474DB" w:rsidRDefault="00E474DB" w:rsidP="00DC79C9">
            <w:r>
              <w:t>Off 21,5</w:t>
            </w:r>
          </w:p>
        </w:tc>
      </w:tr>
      <w:tr w:rsidR="00E474DB" w14:paraId="5B320192" w14:textId="77777777" w:rsidTr="00DC79C9">
        <w:trPr>
          <w:tblCellSpacing w:w="15" w:type="dxa"/>
        </w:trPr>
        <w:tc>
          <w:tcPr>
            <w:tcW w:w="0" w:type="auto"/>
            <w:vAlign w:val="center"/>
            <w:hideMark/>
          </w:tcPr>
          <w:p w14:paraId="367D3965" w14:textId="77777777" w:rsidR="00E474DB" w:rsidRDefault="00E474DB" w:rsidP="00DC79C9">
            <w:r>
              <w:t>Diese Worte sind wahrhaftig und gewiß</w:t>
            </w:r>
          </w:p>
        </w:tc>
        <w:tc>
          <w:tcPr>
            <w:tcW w:w="0" w:type="auto"/>
            <w:vAlign w:val="center"/>
            <w:hideMark/>
          </w:tcPr>
          <w:p w14:paraId="7D0F9E1F" w14:textId="77777777" w:rsidR="00E474DB" w:rsidRDefault="00E474DB" w:rsidP="00DC79C9">
            <w:r>
              <w:t>Off 22,6</w:t>
            </w:r>
          </w:p>
        </w:tc>
      </w:tr>
    </w:tbl>
    <w:p w14:paraId="450933FC" w14:textId="77777777" w:rsidR="00E474DB" w:rsidRDefault="00E474DB" w:rsidP="00E474DB">
      <w:pPr>
        <w:pStyle w:val="berschrift3"/>
        <w:rPr>
          <w:sz w:val="48"/>
          <w:szCs w:val="48"/>
          <w:lang w:eastAsia="de-DE"/>
        </w:rPr>
      </w:pPr>
      <w:r>
        <w:t>Sieben Wirkungen des Wortes Gottes</w:t>
      </w:r>
    </w:p>
    <w:p w14:paraId="0D1C24C4" w14:textId="77777777" w:rsidR="00E474DB" w:rsidRDefault="00E474DB" w:rsidP="00E474DB">
      <w:pPr>
        <w:pStyle w:val="StandardWeb"/>
      </w:pPr>
      <w:r>
        <w:t xml:space="preserve">Durch das Wort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1"/>
        <w:gridCol w:w="1162"/>
      </w:tblGrid>
      <w:tr w:rsidR="00E474DB" w14:paraId="463DDA8C" w14:textId="77777777" w:rsidTr="001623E3">
        <w:trPr>
          <w:tblCellSpacing w:w="15" w:type="dxa"/>
        </w:trPr>
        <w:tc>
          <w:tcPr>
            <w:tcW w:w="0" w:type="auto"/>
            <w:vAlign w:val="center"/>
            <w:hideMark/>
          </w:tcPr>
          <w:p w14:paraId="0BBB1AFE" w14:textId="77777777" w:rsidR="00E474DB" w:rsidRDefault="00E474DB" w:rsidP="001623E3">
            <w:r>
              <w:t xml:space="preserve">wiedergeboren </w:t>
            </w:r>
          </w:p>
        </w:tc>
        <w:tc>
          <w:tcPr>
            <w:tcW w:w="0" w:type="auto"/>
            <w:vAlign w:val="center"/>
            <w:hideMark/>
          </w:tcPr>
          <w:p w14:paraId="2407470F" w14:textId="77777777" w:rsidR="00E474DB" w:rsidRDefault="00E474DB" w:rsidP="001623E3">
            <w:r>
              <w:t>1. Pet. 1,23</w:t>
            </w:r>
          </w:p>
        </w:tc>
      </w:tr>
      <w:tr w:rsidR="00E474DB" w14:paraId="03F9C6B1" w14:textId="77777777" w:rsidTr="001623E3">
        <w:trPr>
          <w:tblCellSpacing w:w="15" w:type="dxa"/>
        </w:trPr>
        <w:tc>
          <w:tcPr>
            <w:tcW w:w="0" w:type="auto"/>
            <w:vAlign w:val="center"/>
            <w:hideMark/>
          </w:tcPr>
          <w:p w14:paraId="4DF60D5E" w14:textId="77777777" w:rsidR="00E474DB" w:rsidRDefault="00E474DB" w:rsidP="001623E3">
            <w:r>
              <w:t xml:space="preserve">zunehmen </w:t>
            </w:r>
          </w:p>
        </w:tc>
        <w:tc>
          <w:tcPr>
            <w:tcW w:w="0" w:type="auto"/>
            <w:vAlign w:val="center"/>
            <w:hideMark/>
          </w:tcPr>
          <w:p w14:paraId="736BA730" w14:textId="77777777" w:rsidR="00E474DB" w:rsidRDefault="00E474DB" w:rsidP="001623E3">
            <w:r>
              <w:t>1. Pet. 2,2</w:t>
            </w:r>
          </w:p>
        </w:tc>
      </w:tr>
      <w:tr w:rsidR="00E474DB" w14:paraId="3FCFB32D" w14:textId="77777777" w:rsidTr="001623E3">
        <w:trPr>
          <w:tblCellSpacing w:w="15" w:type="dxa"/>
        </w:trPr>
        <w:tc>
          <w:tcPr>
            <w:tcW w:w="0" w:type="auto"/>
            <w:vAlign w:val="center"/>
            <w:hideMark/>
          </w:tcPr>
          <w:p w14:paraId="2048174B" w14:textId="77777777" w:rsidR="00E474DB" w:rsidRDefault="00E474DB" w:rsidP="001623E3">
            <w:r>
              <w:t xml:space="preserve">gereinigt </w:t>
            </w:r>
          </w:p>
        </w:tc>
        <w:tc>
          <w:tcPr>
            <w:tcW w:w="0" w:type="auto"/>
            <w:vAlign w:val="center"/>
            <w:hideMark/>
          </w:tcPr>
          <w:p w14:paraId="08B26B6C" w14:textId="77777777" w:rsidR="00E474DB" w:rsidRDefault="00E474DB" w:rsidP="001623E3">
            <w:r>
              <w:t>Joh 15,3</w:t>
            </w:r>
          </w:p>
        </w:tc>
      </w:tr>
      <w:tr w:rsidR="00E474DB" w14:paraId="15BF6CD2" w14:textId="77777777" w:rsidTr="001623E3">
        <w:trPr>
          <w:tblCellSpacing w:w="15" w:type="dxa"/>
        </w:trPr>
        <w:tc>
          <w:tcPr>
            <w:tcW w:w="0" w:type="auto"/>
            <w:vAlign w:val="center"/>
            <w:hideMark/>
          </w:tcPr>
          <w:p w14:paraId="1E198DE1" w14:textId="77777777" w:rsidR="00E474DB" w:rsidRDefault="00E474DB" w:rsidP="001623E3">
            <w:r>
              <w:t xml:space="preserve">geheiligt </w:t>
            </w:r>
          </w:p>
        </w:tc>
        <w:tc>
          <w:tcPr>
            <w:tcW w:w="0" w:type="auto"/>
            <w:vAlign w:val="center"/>
            <w:hideMark/>
          </w:tcPr>
          <w:p w14:paraId="5564C3FC" w14:textId="77777777" w:rsidR="00E474DB" w:rsidRDefault="00E474DB" w:rsidP="001623E3">
            <w:r>
              <w:t>Joh 17,7</w:t>
            </w:r>
          </w:p>
        </w:tc>
      </w:tr>
      <w:tr w:rsidR="00E474DB" w14:paraId="1A55350F" w14:textId="77777777" w:rsidTr="001623E3">
        <w:trPr>
          <w:tblCellSpacing w:w="15" w:type="dxa"/>
        </w:trPr>
        <w:tc>
          <w:tcPr>
            <w:tcW w:w="0" w:type="auto"/>
            <w:vAlign w:val="center"/>
            <w:hideMark/>
          </w:tcPr>
          <w:p w14:paraId="6BBE78B2" w14:textId="77777777" w:rsidR="00E474DB" w:rsidRDefault="00E474DB" w:rsidP="001623E3">
            <w:r>
              <w:t>erleuchtet</w:t>
            </w:r>
          </w:p>
        </w:tc>
        <w:tc>
          <w:tcPr>
            <w:tcW w:w="0" w:type="auto"/>
            <w:vAlign w:val="center"/>
            <w:hideMark/>
          </w:tcPr>
          <w:p w14:paraId="05293EA7" w14:textId="77777777" w:rsidR="00E474DB" w:rsidRDefault="00E474DB" w:rsidP="001623E3">
            <w:r>
              <w:t>Ps. 119,10</w:t>
            </w:r>
          </w:p>
        </w:tc>
      </w:tr>
      <w:tr w:rsidR="00E474DB" w14:paraId="26550651" w14:textId="77777777" w:rsidTr="001623E3">
        <w:trPr>
          <w:tblCellSpacing w:w="15" w:type="dxa"/>
        </w:trPr>
        <w:tc>
          <w:tcPr>
            <w:tcW w:w="0" w:type="auto"/>
            <w:vAlign w:val="center"/>
            <w:hideMark/>
          </w:tcPr>
          <w:p w14:paraId="51E13041" w14:textId="77777777" w:rsidR="00E474DB" w:rsidRDefault="00E474DB" w:rsidP="001623E3">
            <w:r>
              <w:t xml:space="preserve">verteidigt </w:t>
            </w:r>
          </w:p>
        </w:tc>
        <w:tc>
          <w:tcPr>
            <w:tcW w:w="0" w:type="auto"/>
            <w:vAlign w:val="center"/>
            <w:hideMark/>
          </w:tcPr>
          <w:p w14:paraId="4705031B" w14:textId="77777777" w:rsidR="00E474DB" w:rsidRDefault="00E474DB" w:rsidP="001623E3">
            <w:r>
              <w:t>Eph 6,17</w:t>
            </w:r>
          </w:p>
        </w:tc>
      </w:tr>
      <w:tr w:rsidR="00E474DB" w14:paraId="297E4500" w14:textId="77777777" w:rsidTr="001623E3">
        <w:trPr>
          <w:tblCellSpacing w:w="15" w:type="dxa"/>
        </w:trPr>
        <w:tc>
          <w:tcPr>
            <w:tcW w:w="0" w:type="auto"/>
            <w:vAlign w:val="center"/>
            <w:hideMark/>
          </w:tcPr>
          <w:p w14:paraId="26E00D4C" w14:textId="77777777" w:rsidR="00E474DB" w:rsidRDefault="00E474DB" w:rsidP="001623E3">
            <w:r>
              <w:t xml:space="preserve">gerichtet </w:t>
            </w:r>
          </w:p>
        </w:tc>
        <w:tc>
          <w:tcPr>
            <w:tcW w:w="0" w:type="auto"/>
            <w:vAlign w:val="center"/>
            <w:hideMark/>
          </w:tcPr>
          <w:p w14:paraId="7C6AD51A" w14:textId="77777777" w:rsidR="00E474DB" w:rsidRDefault="00E474DB" w:rsidP="001623E3">
            <w:r>
              <w:t>Joh 12,48</w:t>
            </w:r>
          </w:p>
        </w:tc>
      </w:tr>
    </w:tbl>
    <w:p w14:paraId="3F17CEDC" w14:textId="77777777" w:rsidR="00E474DB" w:rsidRDefault="00E474DB" w:rsidP="00E474DB">
      <w:pPr>
        <w:pStyle w:val="berschrift3"/>
        <w:rPr>
          <w:sz w:val="48"/>
          <w:szCs w:val="48"/>
          <w:lang w:eastAsia="de-DE"/>
        </w:rPr>
      </w:pPr>
      <w:r>
        <w:t>Warnungen in Bezug auf das Wort Gottes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4"/>
        <w:gridCol w:w="1335"/>
      </w:tblGrid>
      <w:tr w:rsidR="00E474DB" w14:paraId="1A3989FE" w14:textId="77777777" w:rsidTr="001D2189">
        <w:trPr>
          <w:tblCellSpacing w:w="15" w:type="dxa"/>
        </w:trPr>
        <w:tc>
          <w:tcPr>
            <w:tcW w:w="0" w:type="auto"/>
            <w:vAlign w:val="center"/>
            <w:hideMark/>
          </w:tcPr>
          <w:p w14:paraId="0F679A0D" w14:textId="77777777" w:rsidR="00E474DB" w:rsidRDefault="00E474DB" w:rsidP="001D2189">
            <w:r>
              <w:t>Ihr sollt nichts dazutun, das ich gebiete</w:t>
            </w:r>
          </w:p>
        </w:tc>
        <w:tc>
          <w:tcPr>
            <w:tcW w:w="0" w:type="auto"/>
            <w:vAlign w:val="center"/>
            <w:hideMark/>
          </w:tcPr>
          <w:p w14:paraId="148DAD2E" w14:textId="77777777" w:rsidR="00E474DB" w:rsidRDefault="00E474DB" w:rsidP="001D2189">
            <w:r>
              <w:t>5. Mo 4,2</w:t>
            </w:r>
          </w:p>
        </w:tc>
      </w:tr>
      <w:tr w:rsidR="00E474DB" w14:paraId="07F5A4A8" w14:textId="77777777" w:rsidTr="001D2189">
        <w:trPr>
          <w:tblCellSpacing w:w="15" w:type="dxa"/>
        </w:trPr>
        <w:tc>
          <w:tcPr>
            <w:tcW w:w="0" w:type="auto"/>
            <w:vAlign w:val="center"/>
            <w:hideMark/>
          </w:tcPr>
          <w:p w14:paraId="2C6F854E" w14:textId="77777777" w:rsidR="00E474DB" w:rsidRDefault="00E474DB" w:rsidP="001D2189">
            <w:r>
              <w:t>Und sollt nichts davontun</w:t>
            </w:r>
          </w:p>
        </w:tc>
        <w:tc>
          <w:tcPr>
            <w:tcW w:w="0" w:type="auto"/>
            <w:vAlign w:val="center"/>
            <w:hideMark/>
          </w:tcPr>
          <w:p w14:paraId="4D59C55F" w14:textId="77777777" w:rsidR="00E474DB" w:rsidRDefault="00E474DB" w:rsidP="001D2189">
            <w:r>
              <w:t>5. Mo 4,2</w:t>
            </w:r>
          </w:p>
        </w:tc>
      </w:tr>
      <w:tr w:rsidR="00E474DB" w14:paraId="192A8923" w14:textId="77777777" w:rsidTr="001D2189">
        <w:trPr>
          <w:tblCellSpacing w:w="15" w:type="dxa"/>
        </w:trPr>
        <w:tc>
          <w:tcPr>
            <w:tcW w:w="0" w:type="auto"/>
            <w:vAlign w:val="center"/>
            <w:hideMark/>
          </w:tcPr>
          <w:p w14:paraId="75BA7E05" w14:textId="77777777" w:rsidR="00E474DB" w:rsidRDefault="00E474DB" w:rsidP="001D2189">
            <w:r>
              <w:t>Auf daß ihr es bewahren möget</w:t>
            </w:r>
          </w:p>
        </w:tc>
        <w:tc>
          <w:tcPr>
            <w:tcW w:w="0" w:type="auto"/>
            <w:vAlign w:val="center"/>
            <w:hideMark/>
          </w:tcPr>
          <w:p w14:paraId="0E81807A" w14:textId="77777777" w:rsidR="00E474DB" w:rsidRDefault="00E474DB" w:rsidP="001D2189">
            <w:r>
              <w:t>5. Mo 4,2</w:t>
            </w:r>
          </w:p>
        </w:tc>
      </w:tr>
      <w:tr w:rsidR="00E474DB" w14:paraId="68ECCAAD" w14:textId="77777777" w:rsidTr="001D2189">
        <w:trPr>
          <w:tblCellSpacing w:w="15" w:type="dxa"/>
        </w:trPr>
        <w:tc>
          <w:tcPr>
            <w:tcW w:w="0" w:type="auto"/>
            <w:vAlign w:val="center"/>
            <w:hideMark/>
          </w:tcPr>
          <w:p w14:paraId="0FDBBBC4" w14:textId="77777777" w:rsidR="00E474DB" w:rsidRDefault="00E474DB" w:rsidP="001D2189">
            <w:r>
              <w:t>Alles, was ich euch gebiete, haltet</w:t>
            </w:r>
          </w:p>
        </w:tc>
        <w:tc>
          <w:tcPr>
            <w:tcW w:w="0" w:type="auto"/>
            <w:vAlign w:val="center"/>
            <w:hideMark/>
          </w:tcPr>
          <w:p w14:paraId="7BBEFC95" w14:textId="77777777" w:rsidR="00E474DB" w:rsidRDefault="00E474DB" w:rsidP="001D2189">
            <w:r>
              <w:t>5. Mo 12,32</w:t>
            </w:r>
          </w:p>
        </w:tc>
      </w:tr>
      <w:tr w:rsidR="00E474DB" w14:paraId="77854E70" w14:textId="77777777" w:rsidTr="001D2189">
        <w:trPr>
          <w:tblCellSpacing w:w="15" w:type="dxa"/>
        </w:trPr>
        <w:tc>
          <w:tcPr>
            <w:tcW w:w="0" w:type="auto"/>
            <w:vAlign w:val="center"/>
            <w:hideMark/>
          </w:tcPr>
          <w:p w14:paraId="5F283413" w14:textId="77777777" w:rsidR="00E474DB" w:rsidRDefault="00E474DB" w:rsidP="001D2189">
            <w:r>
              <w:t>Tut nichts dazu noch davon</w:t>
            </w:r>
          </w:p>
        </w:tc>
        <w:tc>
          <w:tcPr>
            <w:tcW w:w="0" w:type="auto"/>
            <w:vAlign w:val="center"/>
            <w:hideMark/>
          </w:tcPr>
          <w:p w14:paraId="2462A5F4" w14:textId="77777777" w:rsidR="00E474DB" w:rsidRDefault="00E474DB" w:rsidP="001D2189">
            <w:r>
              <w:t>5. Mo 12,32</w:t>
            </w:r>
          </w:p>
        </w:tc>
      </w:tr>
      <w:tr w:rsidR="00E474DB" w14:paraId="47C299B9" w14:textId="77777777" w:rsidTr="001D2189">
        <w:trPr>
          <w:tblCellSpacing w:w="15" w:type="dxa"/>
        </w:trPr>
        <w:tc>
          <w:tcPr>
            <w:tcW w:w="0" w:type="auto"/>
            <w:vAlign w:val="center"/>
            <w:hideMark/>
          </w:tcPr>
          <w:p w14:paraId="501F25DC" w14:textId="77777777" w:rsidR="00E474DB" w:rsidRDefault="00E474DB" w:rsidP="001D2189">
            <w:r>
              <w:t>Nicht der kleinste Buchstabe noch ein Tütel</w:t>
            </w:r>
          </w:p>
        </w:tc>
        <w:tc>
          <w:tcPr>
            <w:tcW w:w="0" w:type="auto"/>
            <w:vAlign w:val="center"/>
            <w:hideMark/>
          </w:tcPr>
          <w:p w14:paraId="55FC3679" w14:textId="77777777" w:rsidR="00E474DB" w:rsidRDefault="00E474DB" w:rsidP="001D2189">
            <w:r>
              <w:t>Mat 5,18</w:t>
            </w:r>
          </w:p>
        </w:tc>
      </w:tr>
      <w:tr w:rsidR="00E474DB" w14:paraId="14F94C62" w14:textId="77777777" w:rsidTr="001D2189">
        <w:trPr>
          <w:tblCellSpacing w:w="15" w:type="dxa"/>
        </w:trPr>
        <w:tc>
          <w:tcPr>
            <w:tcW w:w="0" w:type="auto"/>
            <w:vAlign w:val="center"/>
            <w:hideMark/>
          </w:tcPr>
          <w:p w14:paraId="0F9018EA" w14:textId="77777777" w:rsidR="00E474DB" w:rsidRDefault="00E474DB" w:rsidP="001D2189">
            <w:r>
              <w:t xml:space="preserve">Tue nichts zu seinem Wort, daß er </w:t>
            </w:r>
          </w:p>
        </w:tc>
        <w:tc>
          <w:tcPr>
            <w:tcW w:w="0" w:type="auto"/>
            <w:vAlign w:val="center"/>
            <w:hideMark/>
          </w:tcPr>
          <w:p w14:paraId="26188028" w14:textId="77777777" w:rsidR="00E474DB" w:rsidRDefault="00E474DB" w:rsidP="001D2189">
            <w:r>
              <w:t>Spr 30,6</w:t>
            </w:r>
          </w:p>
        </w:tc>
      </w:tr>
      <w:tr w:rsidR="00E474DB" w14:paraId="46B10D03" w14:textId="77777777" w:rsidTr="001D2189">
        <w:trPr>
          <w:tblCellSpacing w:w="15" w:type="dxa"/>
        </w:trPr>
        <w:tc>
          <w:tcPr>
            <w:tcW w:w="0" w:type="auto"/>
            <w:vAlign w:val="center"/>
            <w:hideMark/>
          </w:tcPr>
          <w:p w14:paraId="3AF41AE0" w14:textId="77777777" w:rsidR="00E474DB" w:rsidRDefault="00E474DB" w:rsidP="001D2189">
            <w:r>
              <w:t xml:space="preserve">So jemand dazutut, den plagt Gott </w:t>
            </w:r>
          </w:p>
        </w:tc>
        <w:tc>
          <w:tcPr>
            <w:tcW w:w="0" w:type="auto"/>
            <w:vAlign w:val="center"/>
            <w:hideMark/>
          </w:tcPr>
          <w:p w14:paraId="41B7E3F5" w14:textId="77777777" w:rsidR="00E474DB" w:rsidRDefault="00E474DB" w:rsidP="001D2189">
            <w:r>
              <w:t>Off 22,18</w:t>
            </w:r>
          </w:p>
        </w:tc>
      </w:tr>
      <w:tr w:rsidR="00E474DB" w14:paraId="005CC0D0" w14:textId="77777777" w:rsidTr="001D2189">
        <w:trPr>
          <w:tblCellSpacing w:w="15" w:type="dxa"/>
        </w:trPr>
        <w:tc>
          <w:tcPr>
            <w:tcW w:w="0" w:type="auto"/>
            <w:vAlign w:val="center"/>
            <w:hideMark/>
          </w:tcPr>
          <w:p w14:paraId="114D1238" w14:textId="77777777" w:rsidR="00E474DB" w:rsidRDefault="00E474DB" w:rsidP="001D2189">
            <w:r>
              <w:t xml:space="preserve">So jemand davontut, dem nimmt Gott </w:t>
            </w:r>
          </w:p>
        </w:tc>
        <w:tc>
          <w:tcPr>
            <w:tcW w:w="0" w:type="auto"/>
            <w:vAlign w:val="center"/>
            <w:hideMark/>
          </w:tcPr>
          <w:p w14:paraId="54C0B7EC" w14:textId="77777777" w:rsidR="00E474DB" w:rsidRDefault="00E474DB" w:rsidP="001D2189">
            <w:r>
              <w:t>Off 22, 19</w:t>
            </w:r>
          </w:p>
        </w:tc>
      </w:tr>
      <w:tr w:rsidR="00E474DB" w14:paraId="494C255F" w14:textId="77777777" w:rsidTr="001D2189">
        <w:trPr>
          <w:tblCellSpacing w:w="15" w:type="dxa"/>
        </w:trPr>
        <w:tc>
          <w:tcPr>
            <w:tcW w:w="0" w:type="auto"/>
            <w:vAlign w:val="center"/>
            <w:hideMark/>
          </w:tcPr>
          <w:p w14:paraId="015DAA82" w14:textId="77777777" w:rsidR="00E474DB" w:rsidRDefault="00E474DB" w:rsidP="001D2189">
            <w:r>
              <w:t xml:space="preserve">Wer Moses Schriften nicht glaubt </w:t>
            </w:r>
          </w:p>
        </w:tc>
        <w:tc>
          <w:tcPr>
            <w:tcW w:w="0" w:type="auto"/>
            <w:vAlign w:val="center"/>
            <w:hideMark/>
          </w:tcPr>
          <w:p w14:paraId="0162E086" w14:textId="77777777" w:rsidR="00E474DB" w:rsidRDefault="00E474DB" w:rsidP="001D2189">
            <w:r>
              <w:t>5. Mo 18,19</w:t>
            </w:r>
          </w:p>
        </w:tc>
      </w:tr>
      <w:tr w:rsidR="00E474DB" w14:paraId="2621EDBD" w14:textId="77777777" w:rsidTr="001D2189">
        <w:trPr>
          <w:tblCellSpacing w:w="15" w:type="dxa"/>
        </w:trPr>
        <w:tc>
          <w:tcPr>
            <w:tcW w:w="0" w:type="auto"/>
            <w:vAlign w:val="center"/>
            <w:hideMark/>
          </w:tcPr>
          <w:p w14:paraId="09427E84" w14:textId="77777777" w:rsidR="00E474DB" w:rsidRDefault="00E474DB" w:rsidP="001D2189">
            <w:r>
              <w:t xml:space="preserve">Glaubt meinen Worten nicht </w:t>
            </w:r>
          </w:p>
        </w:tc>
        <w:tc>
          <w:tcPr>
            <w:tcW w:w="0" w:type="auto"/>
            <w:vAlign w:val="center"/>
            <w:hideMark/>
          </w:tcPr>
          <w:p w14:paraId="56FC3FA1" w14:textId="77777777" w:rsidR="00E474DB" w:rsidRDefault="00E474DB" w:rsidP="001D2189">
            <w:r>
              <w:t>Joh 5,47</w:t>
            </w:r>
          </w:p>
        </w:tc>
      </w:tr>
      <w:tr w:rsidR="00E474DB" w14:paraId="3844CAA6" w14:textId="77777777" w:rsidTr="001D2189">
        <w:trPr>
          <w:tblCellSpacing w:w="15" w:type="dxa"/>
        </w:trPr>
        <w:tc>
          <w:tcPr>
            <w:tcW w:w="0" w:type="auto"/>
            <w:vAlign w:val="center"/>
            <w:hideMark/>
          </w:tcPr>
          <w:p w14:paraId="7EAA34DD" w14:textId="77777777" w:rsidR="00E474DB" w:rsidRDefault="00E474DB" w:rsidP="001D2189">
            <w:r>
              <w:t xml:space="preserve">Nicht Gottes Wort verfälschen </w:t>
            </w:r>
          </w:p>
        </w:tc>
        <w:tc>
          <w:tcPr>
            <w:tcW w:w="0" w:type="auto"/>
            <w:vAlign w:val="center"/>
            <w:hideMark/>
          </w:tcPr>
          <w:p w14:paraId="62BAEDE1" w14:textId="77777777" w:rsidR="00E474DB" w:rsidRDefault="00E474DB" w:rsidP="001D2189">
            <w:r>
              <w:t>2. Kor. 4,2</w:t>
            </w:r>
          </w:p>
        </w:tc>
      </w:tr>
      <w:tr w:rsidR="00E474DB" w14:paraId="205A4747" w14:textId="77777777" w:rsidTr="001D2189">
        <w:trPr>
          <w:tblCellSpacing w:w="15" w:type="dxa"/>
        </w:trPr>
        <w:tc>
          <w:tcPr>
            <w:tcW w:w="0" w:type="auto"/>
            <w:vAlign w:val="center"/>
            <w:hideMark/>
          </w:tcPr>
          <w:p w14:paraId="421F0A16" w14:textId="77777777" w:rsidR="00E474DB" w:rsidRDefault="00E474DB" w:rsidP="001D2189">
            <w:r>
              <w:t xml:space="preserve">Nicht ändern, was aus seinem Munde </w:t>
            </w:r>
          </w:p>
        </w:tc>
        <w:tc>
          <w:tcPr>
            <w:tcW w:w="0" w:type="auto"/>
            <w:vAlign w:val="center"/>
            <w:hideMark/>
          </w:tcPr>
          <w:p w14:paraId="3BD2C848" w14:textId="77777777" w:rsidR="00E474DB" w:rsidRDefault="00E474DB" w:rsidP="001D2189">
            <w:r>
              <w:t>Ps. 89,35</w:t>
            </w:r>
          </w:p>
        </w:tc>
      </w:tr>
      <w:tr w:rsidR="00E474DB" w14:paraId="4AB532CE" w14:textId="77777777" w:rsidTr="001D2189">
        <w:trPr>
          <w:tblCellSpacing w:w="15" w:type="dxa"/>
        </w:trPr>
        <w:tc>
          <w:tcPr>
            <w:tcW w:w="0" w:type="auto"/>
            <w:vAlign w:val="center"/>
            <w:hideMark/>
          </w:tcPr>
          <w:p w14:paraId="426D2F75" w14:textId="77777777" w:rsidR="00E474DB" w:rsidRDefault="00E474DB" w:rsidP="001D2189">
            <w:r>
              <w:t xml:space="preserve">Nichts gelingt, übergeht man das Wort </w:t>
            </w:r>
          </w:p>
        </w:tc>
        <w:tc>
          <w:tcPr>
            <w:tcW w:w="0" w:type="auto"/>
            <w:vAlign w:val="center"/>
            <w:hideMark/>
          </w:tcPr>
          <w:p w14:paraId="71C26BF9" w14:textId="77777777" w:rsidR="00E474DB" w:rsidRDefault="00E474DB" w:rsidP="001D2189">
            <w:r>
              <w:t>4. Mo 14,41</w:t>
            </w:r>
          </w:p>
        </w:tc>
      </w:tr>
      <w:tr w:rsidR="00E474DB" w14:paraId="0609C450" w14:textId="77777777" w:rsidTr="001D2189">
        <w:trPr>
          <w:tblCellSpacing w:w="15" w:type="dxa"/>
        </w:trPr>
        <w:tc>
          <w:tcPr>
            <w:tcW w:w="0" w:type="auto"/>
            <w:vAlign w:val="center"/>
            <w:hideMark/>
          </w:tcPr>
          <w:p w14:paraId="246AF2B6" w14:textId="77777777" w:rsidR="00E474DB" w:rsidRDefault="00E474DB" w:rsidP="001D2189">
            <w:r>
              <w:t xml:space="preserve">Verachten seine Worte, war kein Heilen </w:t>
            </w:r>
          </w:p>
        </w:tc>
        <w:tc>
          <w:tcPr>
            <w:tcW w:w="0" w:type="auto"/>
            <w:vAlign w:val="center"/>
            <w:hideMark/>
          </w:tcPr>
          <w:p w14:paraId="35EDFCD8" w14:textId="77777777" w:rsidR="00E474DB" w:rsidRDefault="00E474DB" w:rsidP="001D2189">
            <w:r>
              <w:t>2. Chr. 36,16</w:t>
            </w:r>
          </w:p>
        </w:tc>
      </w:tr>
      <w:tr w:rsidR="00E474DB" w14:paraId="16D8C925" w14:textId="77777777" w:rsidTr="001D2189">
        <w:trPr>
          <w:tblCellSpacing w:w="15" w:type="dxa"/>
        </w:trPr>
        <w:tc>
          <w:tcPr>
            <w:tcW w:w="0" w:type="auto"/>
            <w:vAlign w:val="center"/>
            <w:hideMark/>
          </w:tcPr>
          <w:p w14:paraId="3FBCDC5F" w14:textId="77777777" w:rsidR="00E474DB" w:rsidRDefault="00E474DB" w:rsidP="001D2189">
            <w:r>
              <w:t xml:space="preserve">Das Wort richtet den, der es verachtet </w:t>
            </w:r>
          </w:p>
        </w:tc>
        <w:tc>
          <w:tcPr>
            <w:tcW w:w="0" w:type="auto"/>
            <w:vAlign w:val="center"/>
            <w:hideMark/>
          </w:tcPr>
          <w:p w14:paraId="4B5F01E7" w14:textId="77777777" w:rsidR="00E474DB" w:rsidRDefault="00E474DB" w:rsidP="001D2189">
            <w:r>
              <w:t>Joh 12,48</w:t>
            </w:r>
          </w:p>
        </w:tc>
      </w:tr>
      <w:tr w:rsidR="00E474DB" w14:paraId="235263F6" w14:textId="77777777" w:rsidTr="001D2189">
        <w:trPr>
          <w:tblCellSpacing w:w="15" w:type="dxa"/>
        </w:trPr>
        <w:tc>
          <w:tcPr>
            <w:tcW w:w="0" w:type="auto"/>
            <w:vAlign w:val="center"/>
            <w:hideMark/>
          </w:tcPr>
          <w:p w14:paraId="15A95C32" w14:textId="77777777" w:rsidR="00E474DB" w:rsidRDefault="00E474DB" w:rsidP="001D2189">
            <w:r>
              <w:t xml:space="preserve">Wer das Wort verachtet, verdirbt sich selbst </w:t>
            </w:r>
          </w:p>
        </w:tc>
        <w:tc>
          <w:tcPr>
            <w:tcW w:w="0" w:type="auto"/>
            <w:vAlign w:val="center"/>
            <w:hideMark/>
          </w:tcPr>
          <w:p w14:paraId="1D42B625" w14:textId="77777777" w:rsidR="00E474DB" w:rsidRDefault="00E474DB" w:rsidP="001D2189">
            <w:r>
              <w:t>Spr. 13,13</w:t>
            </w:r>
          </w:p>
        </w:tc>
      </w:tr>
    </w:tbl>
    <w:p w14:paraId="48DCF741" w14:textId="77777777" w:rsidR="00106472" w:rsidRDefault="00106472" w:rsidP="00106472">
      <w:pPr>
        <w:pStyle w:val="berschrift3"/>
        <w:rPr>
          <w:sz w:val="48"/>
          <w:szCs w:val="48"/>
          <w:lang w:eastAsia="de-DE"/>
        </w:rPr>
      </w:pPr>
      <w:r>
        <w:t>Wirkungen des Wortes Gottes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94"/>
        <w:gridCol w:w="2289"/>
      </w:tblGrid>
      <w:tr w:rsidR="00106472" w14:paraId="610057C9" w14:textId="77777777" w:rsidTr="002C7C74">
        <w:trPr>
          <w:tblCellSpacing w:w="15" w:type="dxa"/>
        </w:trPr>
        <w:tc>
          <w:tcPr>
            <w:tcW w:w="0" w:type="auto"/>
            <w:vAlign w:val="center"/>
            <w:hideMark/>
          </w:tcPr>
          <w:p w14:paraId="60066303" w14:textId="01F61BC4" w:rsidR="00106472" w:rsidRDefault="00106472" w:rsidP="002C7C74">
            <w:r>
              <w:t xml:space="preserve">Kann unterweisen zur Seligkeit </w:t>
            </w:r>
          </w:p>
        </w:tc>
        <w:tc>
          <w:tcPr>
            <w:tcW w:w="0" w:type="auto"/>
            <w:vAlign w:val="center"/>
            <w:hideMark/>
          </w:tcPr>
          <w:p w14:paraId="7011413B" w14:textId="77777777" w:rsidR="00106472" w:rsidRDefault="00106472" w:rsidP="002C7C74">
            <w:r>
              <w:t>2. Tim. 3,15</w:t>
            </w:r>
          </w:p>
        </w:tc>
      </w:tr>
      <w:tr w:rsidR="00106472" w14:paraId="43701080" w14:textId="77777777" w:rsidTr="002C7C74">
        <w:trPr>
          <w:tblCellSpacing w:w="15" w:type="dxa"/>
        </w:trPr>
        <w:tc>
          <w:tcPr>
            <w:tcW w:w="0" w:type="auto"/>
            <w:vAlign w:val="center"/>
            <w:hideMark/>
          </w:tcPr>
          <w:p w14:paraId="6534B4D3" w14:textId="77777777" w:rsidR="00106472" w:rsidRDefault="00106472" w:rsidP="002C7C74">
            <w:r>
              <w:t>Macht selig, die daran glauben</w:t>
            </w:r>
          </w:p>
        </w:tc>
        <w:tc>
          <w:tcPr>
            <w:tcW w:w="0" w:type="auto"/>
            <w:vAlign w:val="center"/>
            <w:hideMark/>
          </w:tcPr>
          <w:p w14:paraId="3209F7B1" w14:textId="77777777" w:rsidR="00106472" w:rsidRDefault="00106472" w:rsidP="002C7C74">
            <w:r>
              <w:t>Röm 1,16</w:t>
            </w:r>
          </w:p>
        </w:tc>
      </w:tr>
      <w:tr w:rsidR="00106472" w14:paraId="76E96682" w14:textId="77777777" w:rsidTr="002C7C74">
        <w:trPr>
          <w:tblCellSpacing w:w="15" w:type="dxa"/>
        </w:trPr>
        <w:tc>
          <w:tcPr>
            <w:tcW w:w="0" w:type="auto"/>
            <w:vAlign w:val="center"/>
            <w:hideMark/>
          </w:tcPr>
          <w:p w14:paraId="3D35D81D" w14:textId="77777777" w:rsidR="00106472" w:rsidRDefault="00106472" w:rsidP="002C7C74">
            <w:r>
              <w:t>Macht Alberne weise, erleuchtet</w:t>
            </w:r>
          </w:p>
        </w:tc>
        <w:tc>
          <w:tcPr>
            <w:tcW w:w="0" w:type="auto"/>
            <w:vAlign w:val="center"/>
            <w:hideMark/>
          </w:tcPr>
          <w:p w14:paraId="55B0B3AA" w14:textId="77777777" w:rsidR="00106472" w:rsidRDefault="00106472" w:rsidP="002C7C74">
            <w:r>
              <w:t>Ps. 19,8 - 19,9</w:t>
            </w:r>
          </w:p>
        </w:tc>
      </w:tr>
      <w:tr w:rsidR="00106472" w14:paraId="5C0738C6" w14:textId="77777777" w:rsidTr="002C7C74">
        <w:trPr>
          <w:tblCellSpacing w:w="15" w:type="dxa"/>
        </w:trPr>
        <w:tc>
          <w:tcPr>
            <w:tcW w:w="0" w:type="auto"/>
            <w:vAlign w:val="center"/>
            <w:hideMark/>
          </w:tcPr>
          <w:p w14:paraId="730E7CB0" w14:textId="77777777" w:rsidR="00106472" w:rsidRDefault="00106472" w:rsidP="002C7C74">
            <w:r>
              <w:t>Lehrt die Wahrheit erkennen, befreit</w:t>
            </w:r>
          </w:p>
        </w:tc>
        <w:tc>
          <w:tcPr>
            <w:tcW w:w="0" w:type="auto"/>
            <w:vAlign w:val="center"/>
            <w:hideMark/>
          </w:tcPr>
          <w:p w14:paraId="0DD268B2" w14:textId="77777777" w:rsidR="00106472" w:rsidRDefault="00106472" w:rsidP="002C7C74">
            <w:r>
              <w:t>Joh 8,32</w:t>
            </w:r>
          </w:p>
        </w:tc>
      </w:tr>
      <w:tr w:rsidR="00106472" w14:paraId="5B86B151" w14:textId="77777777" w:rsidTr="002C7C74">
        <w:trPr>
          <w:tblCellSpacing w:w="15" w:type="dxa"/>
        </w:trPr>
        <w:tc>
          <w:tcPr>
            <w:tcW w:w="0" w:type="auto"/>
            <w:vAlign w:val="center"/>
            <w:hideMark/>
          </w:tcPr>
          <w:p w14:paraId="1C19E20B" w14:textId="77777777" w:rsidR="00106472" w:rsidRDefault="00106472" w:rsidP="002C7C74">
            <w:r>
              <w:t>Gezeugt durch das Wort der Wahrheit</w:t>
            </w:r>
          </w:p>
        </w:tc>
        <w:tc>
          <w:tcPr>
            <w:tcW w:w="0" w:type="auto"/>
            <w:vAlign w:val="center"/>
            <w:hideMark/>
          </w:tcPr>
          <w:p w14:paraId="280178DE" w14:textId="77777777" w:rsidR="00106472" w:rsidRDefault="00106472" w:rsidP="002C7C74">
            <w:r>
              <w:t>Jak 1,18</w:t>
            </w:r>
          </w:p>
        </w:tc>
      </w:tr>
      <w:tr w:rsidR="00106472" w14:paraId="3FD5D60D" w14:textId="77777777" w:rsidTr="002C7C74">
        <w:trPr>
          <w:tblCellSpacing w:w="15" w:type="dxa"/>
        </w:trPr>
        <w:tc>
          <w:tcPr>
            <w:tcW w:w="0" w:type="auto"/>
            <w:vAlign w:val="center"/>
            <w:hideMark/>
          </w:tcPr>
          <w:p w14:paraId="594D5401" w14:textId="77777777" w:rsidR="00106472" w:rsidRDefault="00106472" w:rsidP="002C7C74">
            <w:r>
              <w:t>Wiedergeboren aus dem lebendigen Wort</w:t>
            </w:r>
          </w:p>
        </w:tc>
        <w:tc>
          <w:tcPr>
            <w:tcW w:w="0" w:type="auto"/>
            <w:vAlign w:val="center"/>
            <w:hideMark/>
          </w:tcPr>
          <w:p w14:paraId="069C9391" w14:textId="77777777" w:rsidR="00106472" w:rsidRDefault="00106472" w:rsidP="002C7C74">
            <w:r>
              <w:t>1. Pet. 1,23</w:t>
            </w:r>
          </w:p>
        </w:tc>
      </w:tr>
      <w:tr w:rsidR="00106472" w14:paraId="4E999FCB" w14:textId="77777777" w:rsidTr="002C7C74">
        <w:trPr>
          <w:tblCellSpacing w:w="15" w:type="dxa"/>
        </w:trPr>
        <w:tc>
          <w:tcPr>
            <w:tcW w:w="0" w:type="auto"/>
            <w:vAlign w:val="center"/>
            <w:hideMark/>
          </w:tcPr>
          <w:p w14:paraId="0981894B" w14:textId="77777777" w:rsidR="00106472" w:rsidRDefault="00106472" w:rsidP="002C7C74">
            <w:r>
              <w:t xml:space="preserve">Gereinigt durch das Wasserbad im Wort </w:t>
            </w:r>
          </w:p>
        </w:tc>
        <w:tc>
          <w:tcPr>
            <w:tcW w:w="0" w:type="auto"/>
            <w:vAlign w:val="center"/>
            <w:hideMark/>
          </w:tcPr>
          <w:p w14:paraId="497CAA2F" w14:textId="77777777" w:rsidR="00106472" w:rsidRDefault="00106472" w:rsidP="002C7C74">
            <w:r>
              <w:t>Eph 5,26</w:t>
            </w:r>
          </w:p>
        </w:tc>
      </w:tr>
      <w:tr w:rsidR="00106472" w14:paraId="3B208B0F" w14:textId="77777777" w:rsidTr="002C7C74">
        <w:trPr>
          <w:tblCellSpacing w:w="15" w:type="dxa"/>
        </w:trPr>
        <w:tc>
          <w:tcPr>
            <w:tcW w:w="0" w:type="auto"/>
            <w:vAlign w:val="center"/>
            <w:hideMark/>
          </w:tcPr>
          <w:p w14:paraId="76941CF6" w14:textId="77777777" w:rsidR="00106472" w:rsidRDefault="00106472" w:rsidP="002C7C74">
            <w:r>
              <w:t xml:space="preserve">Rein um des Wortes Willen </w:t>
            </w:r>
          </w:p>
        </w:tc>
        <w:tc>
          <w:tcPr>
            <w:tcW w:w="0" w:type="auto"/>
            <w:vAlign w:val="center"/>
            <w:hideMark/>
          </w:tcPr>
          <w:p w14:paraId="2B2810FD" w14:textId="77777777" w:rsidR="00106472" w:rsidRDefault="00106472" w:rsidP="002C7C74">
            <w:r>
              <w:t>Joh 15,3</w:t>
            </w:r>
          </w:p>
        </w:tc>
      </w:tr>
      <w:tr w:rsidR="00106472" w14:paraId="39E9C6D4" w14:textId="77777777" w:rsidTr="002C7C74">
        <w:trPr>
          <w:tblCellSpacing w:w="15" w:type="dxa"/>
        </w:trPr>
        <w:tc>
          <w:tcPr>
            <w:tcW w:w="0" w:type="auto"/>
            <w:vAlign w:val="center"/>
            <w:hideMark/>
          </w:tcPr>
          <w:p w14:paraId="6A838D6C" w14:textId="77777777" w:rsidR="00106472" w:rsidRDefault="00106472" w:rsidP="002C7C74">
            <w:r>
              <w:t>Auferzogen, genährt</w:t>
            </w:r>
          </w:p>
        </w:tc>
        <w:tc>
          <w:tcPr>
            <w:tcW w:w="0" w:type="auto"/>
            <w:vAlign w:val="center"/>
            <w:hideMark/>
          </w:tcPr>
          <w:p w14:paraId="53D5534E" w14:textId="77777777" w:rsidR="00106472" w:rsidRDefault="00106472" w:rsidP="002C7C74">
            <w:r>
              <w:t>1. Pet. 2,2</w:t>
            </w:r>
          </w:p>
        </w:tc>
      </w:tr>
      <w:tr w:rsidR="00106472" w14:paraId="67666414" w14:textId="77777777" w:rsidTr="002C7C74">
        <w:trPr>
          <w:tblCellSpacing w:w="15" w:type="dxa"/>
        </w:trPr>
        <w:tc>
          <w:tcPr>
            <w:tcW w:w="0" w:type="auto"/>
            <w:vAlign w:val="center"/>
            <w:hideMark/>
          </w:tcPr>
          <w:p w14:paraId="587D97A5" w14:textId="77777777" w:rsidR="00106472" w:rsidRDefault="00106472" w:rsidP="002C7C74">
            <w:r>
              <w:t xml:space="preserve">Das Wort seiner Gnade erbaut </w:t>
            </w:r>
          </w:p>
        </w:tc>
        <w:tc>
          <w:tcPr>
            <w:tcW w:w="0" w:type="auto"/>
            <w:vAlign w:val="center"/>
            <w:hideMark/>
          </w:tcPr>
          <w:p w14:paraId="652F6C9B" w14:textId="77777777" w:rsidR="00106472" w:rsidRDefault="00106472" w:rsidP="002C7C74">
            <w:r>
              <w:t>Apg. 20,32</w:t>
            </w:r>
          </w:p>
        </w:tc>
      </w:tr>
      <w:tr w:rsidR="00106472" w14:paraId="0E67D248" w14:textId="77777777" w:rsidTr="002C7C74">
        <w:trPr>
          <w:tblCellSpacing w:w="15" w:type="dxa"/>
        </w:trPr>
        <w:tc>
          <w:tcPr>
            <w:tcW w:w="0" w:type="auto"/>
            <w:vAlign w:val="center"/>
            <w:hideMark/>
          </w:tcPr>
          <w:p w14:paraId="5E1A3113" w14:textId="77777777" w:rsidR="00106472" w:rsidRDefault="00106472" w:rsidP="002C7C74">
            <w:r>
              <w:t xml:space="preserve">Ist Wahrheit, heiligt uns </w:t>
            </w:r>
          </w:p>
        </w:tc>
        <w:tc>
          <w:tcPr>
            <w:tcW w:w="0" w:type="auto"/>
            <w:vAlign w:val="center"/>
            <w:hideMark/>
          </w:tcPr>
          <w:p w14:paraId="2DD98FA1" w14:textId="77777777" w:rsidR="00106472" w:rsidRDefault="00106472" w:rsidP="002C7C74">
            <w:r>
              <w:t>Joh 17,17</w:t>
            </w:r>
          </w:p>
        </w:tc>
      </w:tr>
      <w:tr w:rsidR="00106472" w14:paraId="353D650B" w14:textId="77777777" w:rsidTr="002C7C74">
        <w:trPr>
          <w:tblCellSpacing w:w="15" w:type="dxa"/>
        </w:trPr>
        <w:tc>
          <w:tcPr>
            <w:tcW w:w="0" w:type="auto"/>
            <w:vAlign w:val="center"/>
            <w:hideMark/>
          </w:tcPr>
          <w:p w14:paraId="3FFACFE0" w14:textId="77777777" w:rsidR="00106472" w:rsidRDefault="00106472" w:rsidP="002C7C74">
            <w:r>
              <w:t xml:space="preserve">Macht uns zu rechten Jüngern Christi </w:t>
            </w:r>
          </w:p>
        </w:tc>
        <w:tc>
          <w:tcPr>
            <w:tcW w:w="0" w:type="auto"/>
            <w:vAlign w:val="center"/>
            <w:hideMark/>
          </w:tcPr>
          <w:p w14:paraId="1405954D" w14:textId="77777777" w:rsidR="00106472" w:rsidRDefault="00106472" w:rsidP="002C7C74">
            <w:r>
              <w:t>Joh 8,31</w:t>
            </w:r>
          </w:p>
        </w:tc>
      </w:tr>
      <w:tr w:rsidR="00106472" w14:paraId="312E7DB1" w14:textId="77777777" w:rsidTr="002C7C74">
        <w:trPr>
          <w:tblCellSpacing w:w="15" w:type="dxa"/>
        </w:trPr>
        <w:tc>
          <w:tcPr>
            <w:tcW w:w="0" w:type="auto"/>
            <w:vAlign w:val="center"/>
            <w:hideMark/>
          </w:tcPr>
          <w:p w14:paraId="0F5A2812" w14:textId="77777777" w:rsidR="00106472" w:rsidRDefault="00106472" w:rsidP="002C7C74">
            <w:r>
              <w:t xml:space="preserve">Bewahrt vor dem Sündigen </w:t>
            </w:r>
          </w:p>
        </w:tc>
        <w:tc>
          <w:tcPr>
            <w:tcW w:w="0" w:type="auto"/>
            <w:vAlign w:val="center"/>
            <w:hideMark/>
          </w:tcPr>
          <w:p w14:paraId="10C0028C" w14:textId="77777777" w:rsidR="00106472" w:rsidRDefault="00106472" w:rsidP="002C7C74">
            <w:r>
              <w:t>1. Joh. 2,1</w:t>
            </w:r>
          </w:p>
        </w:tc>
      </w:tr>
      <w:tr w:rsidR="00106472" w14:paraId="406FBF12" w14:textId="77777777" w:rsidTr="002C7C74">
        <w:trPr>
          <w:tblCellSpacing w:w="15" w:type="dxa"/>
        </w:trPr>
        <w:tc>
          <w:tcPr>
            <w:tcW w:w="0" w:type="auto"/>
            <w:vAlign w:val="center"/>
            <w:hideMark/>
          </w:tcPr>
          <w:p w14:paraId="5F98B80E" w14:textId="77777777" w:rsidR="00106472" w:rsidRDefault="00106472" w:rsidP="002C7C74">
            <w:r>
              <w:t xml:space="preserve">Geschrieben, damit ihr glaubt </w:t>
            </w:r>
          </w:p>
        </w:tc>
        <w:tc>
          <w:tcPr>
            <w:tcW w:w="0" w:type="auto"/>
            <w:vAlign w:val="center"/>
            <w:hideMark/>
          </w:tcPr>
          <w:p w14:paraId="00D9D93E" w14:textId="77777777" w:rsidR="00106472" w:rsidRDefault="00106472" w:rsidP="002C7C74">
            <w:r>
              <w:t>Joh 20,31</w:t>
            </w:r>
          </w:p>
        </w:tc>
      </w:tr>
      <w:tr w:rsidR="00106472" w14:paraId="72A0D0E0" w14:textId="77777777" w:rsidTr="002C7C74">
        <w:trPr>
          <w:tblCellSpacing w:w="15" w:type="dxa"/>
        </w:trPr>
        <w:tc>
          <w:tcPr>
            <w:tcW w:w="0" w:type="auto"/>
            <w:vAlign w:val="center"/>
            <w:hideMark/>
          </w:tcPr>
          <w:p w14:paraId="1A01DB14" w14:textId="77777777" w:rsidR="00106472" w:rsidRDefault="00106472" w:rsidP="002C7C74">
            <w:r>
              <w:t xml:space="preserve">Glaube aus der Predigt des Wortes </w:t>
            </w:r>
          </w:p>
        </w:tc>
        <w:tc>
          <w:tcPr>
            <w:tcW w:w="0" w:type="auto"/>
            <w:vAlign w:val="center"/>
            <w:hideMark/>
          </w:tcPr>
          <w:p w14:paraId="543E3C6C" w14:textId="77777777" w:rsidR="00106472" w:rsidRDefault="00106472" w:rsidP="002C7C74">
            <w:r>
              <w:t>Röm 10,17</w:t>
            </w:r>
          </w:p>
        </w:tc>
      </w:tr>
      <w:tr w:rsidR="00106472" w14:paraId="03C5715D" w14:textId="77777777" w:rsidTr="002C7C74">
        <w:trPr>
          <w:tblCellSpacing w:w="15" w:type="dxa"/>
        </w:trPr>
        <w:tc>
          <w:tcPr>
            <w:tcW w:w="0" w:type="auto"/>
            <w:vAlign w:val="center"/>
            <w:hideMark/>
          </w:tcPr>
          <w:p w14:paraId="1E7A12D2" w14:textId="77777777" w:rsidR="00106472" w:rsidRDefault="00106472" w:rsidP="002C7C74">
            <w:r>
              <w:t xml:space="preserve">Lehrt beten </w:t>
            </w:r>
          </w:p>
        </w:tc>
        <w:tc>
          <w:tcPr>
            <w:tcW w:w="0" w:type="auto"/>
            <w:vAlign w:val="center"/>
            <w:hideMark/>
          </w:tcPr>
          <w:p w14:paraId="4C30B610" w14:textId="77777777" w:rsidR="00106472" w:rsidRDefault="00106472" w:rsidP="002C7C74">
            <w:r>
              <w:t>Joh 15,7</w:t>
            </w:r>
          </w:p>
        </w:tc>
      </w:tr>
      <w:tr w:rsidR="00106472" w14:paraId="023DED32" w14:textId="77777777" w:rsidTr="002C7C74">
        <w:trPr>
          <w:tblCellSpacing w:w="15" w:type="dxa"/>
        </w:trPr>
        <w:tc>
          <w:tcPr>
            <w:tcW w:w="0" w:type="auto"/>
            <w:vAlign w:val="center"/>
            <w:hideMark/>
          </w:tcPr>
          <w:p w14:paraId="489A9F54" w14:textId="77777777" w:rsidR="00106472" w:rsidRDefault="00106472" w:rsidP="002C7C74">
            <w:r>
              <w:t>Damit eure Freude völlig sei</w:t>
            </w:r>
          </w:p>
        </w:tc>
        <w:tc>
          <w:tcPr>
            <w:tcW w:w="0" w:type="auto"/>
            <w:vAlign w:val="center"/>
            <w:hideMark/>
          </w:tcPr>
          <w:p w14:paraId="6EDF293D" w14:textId="77777777" w:rsidR="00106472" w:rsidRDefault="00106472" w:rsidP="002C7C74">
            <w:r>
              <w:t>1. Joh. 1,4</w:t>
            </w:r>
          </w:p>
        </w:tc>
      </w:tr>
      <w:tr w:rsidR="00106472" w14:paraId="028BC713" w14:textId="77777777" w:rsidTr="002C7C74">
        <w:trPr>
          <w:tblCellSpacing w:w="15" w:type="dxa"/>
        </w:trPr>
        <w:tc>
          <w:tcPr>
            <w:tcW w:w="0" w:type="auto"/>
            <w:vAlign w:val="center"/>
            <w:hideMark/>
          </w:tcPr>
          <w:p w14:paraId="1CC13729" w14:textId="77777777" w:rsidR="00106472" w:rsidRDefault="00106472" w:rsidP="002C7C74">
            <w:r>
              <w:t xml:space="preserve">Jünglinge macht es unsträflich </w:t>
            </w:r>
          </w:p>
        </w:tc>
        <w:tc>
          <w:tcPr>
            <w:tcW w:w="0" w:type="auto"/>
            <w:vAlign w:val="center"/>
            <w:hideMark/>
          </w:tcPr>
          <w:p w14:paraId="3B6DE8E1" w14:textId="77777777" w:rsidR="00106472" w:rsidRDefault="00106472" w:rsidP="002C7C74">
            <w:r>
              <w:t>Ps. 119,9</w:t>
            </w:r>
          </w:p>
        </w:tc>
      </w:tr>
      <w:tr w:rsidR="00106472" w14:paraId="3B3ED069" w14:textId="77777777" w:rsidTr="002C7C74">
        <w:trPr>
          <w:tblCellSpacing w:w="15" w:type="dxa"/>
        </w:trPr>
        <w:tc>
          <w:tcPr>
            <w:tcW w:w="0" w:type="auto"/>
            <w:vAlign w:val="center"/>
            <w:hideMark/>
          </w:tcPr>
          <w:p w14:paraId="4760D461" w14:textId="77777777" w:rsidR="00106472" w:rsidRDefault="00106472" w:rsidP="002C7C74">
            <w:r>
              <w:t xml:space="preserve">Vollkommen, zu gutem Werk geschickt </w:t>
            </w:r>
          </w:p>
        </w:tc>
        <w:tc>
          <w:tcPr>
            <w:tcW w:w="0" w:type="auto"/>
            <w:vAlign w:val="center"/>
            <w:hideMark/>
          </w:tcPr>
          <w:p w14:paraId="68C07B15" w14:textId="77777777" w:rsidR="00106472" w:rsidRDefault="00106472" w:rsidP="002C7C74">
            <w:r>
              <w:t>2. Tim. 3,16</w:t>
            </w:r>
          </w:p>
        </w:tc>
      </w:tr>
      <w:tr w:rsidR="00106472" w14:paraId="39A64FF3" w14:textId="77777777" w:rsidTr="002C7C74">
        <w:trPr>
          <w:tblCellSpacing w:w="15" w:type="dxa"/>
        </w:trPr>
        <w:tc>
          <w:tcPr>
            <w:tcW w:w="0" w:type="auto"/>
            <w:vAlign w:val="center"/>
            <w:hideMark/>
          </w:tcPr>
          <w:p w14:paraId="73CE28AE" w14:textId="77777777" w:rsidR="00106472" w:rsidRDefault="00106472" w:rsidP="002C7C74">
            <w:r>
              <w:t xml:space="preserve">Wirst weislich handeln können </w:t>
            </w:r>
          </w:p>
        </w:tc>
        <w:tc>
          <w:tcPr>
            <w:tcW w:w="0" w:type="auto"/>
            <w:vAlign w:val="center"/>
            <w:hideMark/>
          </w:tcPr>
          <w:p w14:paraId="46FB8190" w14:textId="77777777" w:rsidR="00106472" w:rsidRDefault="00106472" w:rsidP="002C7C74">
            <w:r>
              <w:t>Jos 1,8</w:t>
            </w:r>
          </w:p>
        </w:tc>
      </w:tr>
      <w:tr w:rsidR="00106472" w14:paraId="795C3856" w14:textId="77777777" w:rsidTr="002C7C74">
        <w:trPr>
          <w:tblCellSpacing w:w="15" w:type="dxa"/>
        </w:trPr>
        <w:tc>
          <w:tcPr>
            <w:tcW w:w="0" w:type="auto"/>
            <w:vAlign w:val="center"/>
            <w:hideMark/>
          </w:tcPr>
          <w:p w14:paraId="3C55E090" w14:textId="77777777" w:rsidR="00106472" w:rsidRDefault="00106472" w:rsidP="002C7C74">
            <w:r>
              <w:t xml:space="preserve">Wird dir gelingen in allem </w:t>
            </w:r>
          </w:p>
        </w:tc>
        <w:tc>
          <w:tcPr>
            <w:tcW w:w="0" w:type="auto"/>
            <w:vAlign w:val="center"/>
            <w:hideMark/>
          </w:tcPr>
          <w:p w14:paraId="4594D27F" w14:textId="77777777" w:rsidR="00106472" w:rsidRDefault="00106472" w:rsidP="002C7C74">
            <w:r>
              <w:t>Jos 1,8</w:t>
            </w:r>
          </w:p>
        </w:tc>
      </w:tr>
      <w:tr w:rsidR="00106472" w14:paraId="4E95F8CF" w14:textId="77777777" w:rsidTr="002C7C74">
        <w:trPr>
          <w:tblCellSpacing w:w="15" w:type="dxa"/>
        </w:trPr>
        <w:tc>
          <w:tcPr>
            <w:tcW w:w="0" w:type="auto"/>
            <w:vAlign w:val="center"/>
            <w:hideMark/>
          </w:tcPr>
          <w:p w14:paraId="61EA3227" w14:textId="77777777" w:rsidR="00106472" w:rsidRDefault="00106472" w:rsidP="002C7C74">
            <w:r>
              <w:t xml:space="preserve">Macht fruchtbar, erfolgreich </w:t>
            </w:r>
          </w:p>
        </w:tc>
        <w:tc>
          <w:tcPr>
            <w:tcW w:w="0" w:type="auto"/>
            <w:vAlign w:val="center"/>
            <w:hideMark/>
          </w:tcPr>
          <w:p w14:paraId="7092E632" w14:textId="77777777" w:rsidR="00106472" w:rsidRDefault="00106472" w:rsidP="002C7C74">
            <w:r>
              <w:t>Ps. 1,2 - 1,3</w:t>
            </w:r>
          </w:p>
        </w:tc>
      </w:tr>
      <w:tr w:rsidR="00106472" w14:paraId="31FDF84C" w14:textId="77777777" w:rsidTr="002C7C74">
        <w:trPr>
          <w:tblCellSpacing w:w="15" w:type="dxa"/>
        </w:trPr>
        <w:tc>
          <w:tcPr>
            <w:tcW w:w="0" w:type="auto"/>
            <w:vAlign w:val="center"/>
            <w:hideMark/>
          </w:tcPr>
          <w:p w14:paraId="6A7705B9" w14:textId="77777777" w:rsidR="00106472" w:rsidRDefault="00106472" w:rsidP="002C7C74">
            <w:r>
              <w:t xml:space="preserve">Bewahrt die Tritte vor dem Gleiten </w:t>
            </w:r>
          </w:p>
        </w:tc>
        <w:tc>
          <w:tcPr>
            <w:tcW w:w="0" w:type="auto"/>
            <w:vAlign w:val="center"/>
            <w:hideMark/>
          </w:tcPr>
          <w:p w14:paraId="732372F4" w14:textId="77777777" w:rsidR="00106472" w:rsidRDefault="00106472" w:rsidP="002C7C74">
            <w:r>
              <w:t>Ps. 37,31</w:t>
            </w:r>
          </w:p>
        </w:tc>
      </w:tr>
      <w:tr w:rsidR="00106472" w14:paraId="1A47A4D1" w14:textId="77777777" w:rsidTr="002C7C74">
        <w:trPr>
          <w:tblCellSpacing w:w="15" w:type="dxa"/>
        </w:trPr>
        <w:tc>
          <w:tcPr>
            <w:tcW w:w="0" w:type="auto"/>
            <w:vAlign w:val="center"/>
            <w:hideMark/>
          </w:tcPr>
          <w:p w14:paraId="772B469C" w14:textId="77777777" w:rsidR="00106472" w:rsidRDefault="00106472" w:rsidP="002C7C74">
            <w:r>
              <w:t xml:space="preserve">Daß ich nicht wider dich sündige </w:t>
            </w:r>
          </w:p>
        </w:tc>
        <w:tc>
          <w:tcPr>
            <w:tcW w:w="0" w:type="auto"/>
            <w:vAlign w:val="center"/>
            <w:hideMark/>
          </w:tcPr>
          <w:p w14:paraId="5240C80E" w14:textId="77777777" w:rsidR="00106472" w:rsidRDefault="00106472" w:rsidP="002C7C74">
            <w:r>
              <w:t>Ps. 119,11</w:t>
            </w:r>
          </w:p>
        </w:tc>
      </w:tr>
      <w:tr w:rsidR="00106472" w14:paraId="4B4CC4FE" w14:textId="77777777" w:rsidTr="002C7C74">
        <w:trPr>
          <w:tblCellSpacing w:w="15" w:type="dxa"/>
        </w:trPr>
        <w:tc>
          <w:tcPr>
            <w:tcW w:w="0" w:type="auto"/>
            <w:vAlign w:val="center"/>
            <w:hideMark/>
          </w:tcPr>
          <w:p w14:paraId="498AB6B3" w14:textId="77777777" w:rsidR="00106472" w:rsidRDefault="00106472" w:rsidP="002C7C74">
            <w:r>
              <w:t xml:space="preserve">Alle Worte Gottes sind ein Schild </w:t>
            </w:r>
          </w:p>
        </w:tc>
        <w:tc>
          <w:tcPr>
            <w:tcW w:w="0" w:type="auto"/>
            <w:vAlign w:val="center"/>
            <w:hideMark/>
          </w:tcPr>
          <w:p w14:paraId="698FC385" w14:textId="77777777" w:rsidR="00106472" w:rsidRDefault="00106472" w:rsidP="002C7C74">
            <w:r>
              <w:t>Spr 30,11</w:t>
            </w:r>
          </w:p>
        </w:tc>
      </w:tr>
      <w:tr w:rsidR="00106472" w14:paraId="3A85CDC7" w14:textId="77777777" w:rsidTr="002C7C74">
        <w:trPr>
          <w:tblCellSpacing w:w="15" w:type="dxa"/>
        </w:trPr>
        <w:tc>
          <w:tcPr>
            <w:tcW w:w="0" w:type="auto"/>
            <w:vAlign w:val="center"/>
            <w:hideMark/>
          </w:tcPr>
          <w:p w14:paraId="5B2E31E4" w14:textId="77777777" w:rsidR="00106472" w:rsidRDefault="00106472" w:rsidP="002C7C74">
            <w:r>
              <w:t xml:space="preserve">Die Worte sind Geist und Leben </w:t>
            </w:r>
          </w:p>
        </w:tc>
        <w:tc>
          <w:tcPr>
            <w:tcW w:w="0" w:type="auto"/>
            <w:vAlign w:val="center"/>
            <w:hideMark/>
          </w:tcPr>
          <w:p w14:paraId="163CEE11" w14:textId="77777777" w:rsidR="00106472" w:rsidRDefault="00106472" w:rsidP="002C7C74">
            <w:r>
              <w:t>Joh 6,63</w:t>
            </w:r>
          </w:p>
        </w:tc>
      </w:tr>
      <w:tr w:rsidR="00106472" w14:paraId="23562128" w14:textId="77777777" w:rsidTr="002C7C74">
        <w:trPr>
          <w:tblCellSpacing w:w="15" w:type="dxa"/>
        </w:trPr>
        <w:tc>
          <w:tcPr>
            <w:tcW w:w="0" w:type="auto"/>
            <w:vAlign w:val="center"/>
            <w:hideMark/>
          </w:tcPr>
          <w:p w14:paraId="3A342FB3" w14:textId="77777777" w:rsidR="00106472" w:rsidRDefault="00106472" w:rsidP="002C7C74">
            <w:r>
              <w:t xml:space="preserve">Der Mensch lebt dadurch </w:t>
            </w:r>
          </w:p>
        </w:tc>
        <w:tc>
          <w:tcPr>
            <w:tcW w:w="0" w:type="auto"/>
            <w:vAlign w:val="center"/>
            <w:hideMark/>
          </w:tcPr>
          <w:p w14:paraId="7F16A8C9" w14:textId="77777777" w:rsidR="00106472" w:rsidRDefault="00106472" w:rsidP="002C7C74">
            <w:r>
              <w:t>Mat 4,4</w:t>
            </w:r>
          </w:p>
        </w:tc>
      </w:tr>
      <w:tr w:rsidR="00106472" w14:paraId="26E2FB13" w14:textId="77777777" w:rsidTr="002C7C74">
        <w:trPr>
          <w:tblCellSpacing w:w="15" w:type="dxa"/>
        </w:trPr>
        <w:tc>
          <w:tcPr>
            <w:tcW w:w="0" w:type="auto"/>
            <w:vAlign w:val="center"/>
            <w:hideMark/>
          </w:tcPr>
          <w:p w14:paraId="3A42B201" w14:textId="77777777" w:rsidR="00106472" w:rsidRDefault="00106472" w:rsidP="002C7C74">
            <w:r>
              <w:t xml:space="preserve">Gibt Samen, um zu säen, und Brot, um zu essen </w:t>
            </w:r>
          </w:p>
        </w:tc>
        <w:tc>
          <w:tcPr>
            <w:tcW w:w="0" w:type="auto"/>
            <w:vAlign w:val="center"/>
            <w:hideMark/>
          </w:tcPr>
          <w:p w14:paraId="2BB3AC3A" w14:textId="77777777" w:rsidR="00106472" w:rsidRDefault="00106472" w:rsidP="002C7C74">
            <w:r>
              <w:t>Jes 55,11</w:t>
            </w:r>
          </w:p>
        </w:tc>
      </w:tr>
      <w:tr w:rsidR="00106472" w14:paraId="0AF3E631" w14:textId="77777777" w:rsidTr="002C7C74">
        <w:trPr>
          <w:tblCellSpacing w:w="15" w:type="dxa"/>
        </w:trPr>
        <w:tc>
          <w:tcPr>
            <w:tcW w:w="0" w:type="auto"/>
            <w:vAlign w:val="center"/>
            <w:hideMark/>
          </w:tcPr>
          <w:p w14:paraId="6CC6BEBF" w14:textId="77777777" w:rsidR="00106472" w:rsidRDefault="00106472" w:rsidP="002C7C74">
            <w:r>
              <w:t xml:space="preserve">Dein Wort macht mich klug </w:t>
            </w:r>
          </w:p>
        </w:tc>
        <w:tc>
          <w:tcPr>
            <w:tcW w:w="0" w:type="auto"/>
            <w:vAlign w:val="center"/>
            <w:hideMark/>
          </w:tcPr>
          <w:p w14:paraId="1F90A418" w14:textId="77777777" w:rsidR="00106472" w:rsidRDefault="00106472" w:rsidP="002C7C74">
            <w:r>
              <w:t>Ps. 119,104</w:t>
            </w:r>
          </w:p>
        </w:tc>
      </w:tr>
      <w:tr w:rsidR="00106472" w14:paraId="3D26BCCC" w14:textId="77777777" w:rsidTr="002C7C74">
        <w:trPr>
          <w:tblCellSpacing w:w="15" w:type="dxa"/>
        </w:trPr>
        <w:tc>
          <w:tcPr>
            <w:tcW w:w="0" w:type="auto"/>
            <w:vAlign w:val="center"/>
            <w:hideMark/>
          </w:tcPr>
          <w:p w14:paraId="49D2A57D" w14:textId="77777777" w:rsidR="00106472" w:rsidRDefault="00106472" w:rsidP="002C7C74">
            <w:r>
              <w:t xml:space="preserve">Dein Wort erquickt mich </w:t>
            </w:r>
          </w:p>
        </w:tc>
        <w:tc>
          <w:tcPr>
            <w:tcW w:w="0" w:type="auto"/>
            <w:vAlign w:val="center"/>
            <w:hideMark/>
          </w:tcPr>
          <w:p w14:paraId="31239563" w14:textId="77777777" w:rsidR="00106472" w:rsidRDefault="00106472" w:rsidP="002C7C74">
            <w:r>
              <w:t>Ps. 119,92</w:t>
            </w:r>
          </w:p>
        </w:tc>
      </w:tr>
      <w:tr w:rsidR="00106472" w14:paraId="2C42997D" w14:textId="77777777" w:rsidTr="002C7C74">
        <w:trPr>
          <w:tblCellSpacing w:w="15" w:type="dxa"/>
        </w:trPr>
        <w:tc>
          <w:tcPr>
            <w:tcW w:w="0" w:type="auto"/>
            <w:vAlign w:val="center"/>
            <w:hideMark/>
          </w:tcPr>
          <w:p w14:paraId="1225C30A" w14:textId="77777777" w:rsidR="00106472" w:rsidRDefault="00106472" w:rsidP="002C7C74">
            <w:r>
              <w:t xml:space="preserve">Durch Trost der Schrift Hoffnung </w:t>
            </w:r>
          </w:p>
        </w:tc>
        <w:tc>
          <w:tcPr>
            <w:tcW w:w="0" w:type="auto"/>
            <w:vAlign w:val="center"/>
            <w:hideMark/>
          </w:tcPr>
          <w:p w14:paraId="4DB823CF" w14:textId="77777777" w:rsidR="00106472" w:rsidRDefault="00106472" w:rsidP="002C7C74">
            <w:r>
              <w:t>Röm 15,4</w:t>
            </w:r>
          </w:p>
        </w:tc>
      </w:tr>
      <w:tr w:rsidR="00106472" w14:paraId="72A6631F" w14:textId="77777777" w:rsidTr="002C7C74">
        <w:trPr>
          <w:tblCellSpacing w:w="15" w:type="dxa"/>
        </w:trPr>
        <w:tc>
          <w:tcPr>
            <w:tcW w:w="0" w:type="auto"/>
            <w:vAlign w:val="center"/>
            <w:hideMark/>
          </w:tcPr>
          <w:p w14:paraId="1207095C" w14:textId="77777777" w:rsidR="00106472" w:rsidRDefault="00106472" w:rsidP="002C7C74">
            <w:r>
              <w:t xml:space="preserve">Erfreut, macht klug die Einfältigen </w:t>
            </w:r>
          </w:p>
        </w:tc>
        <w:tc>
          <w:tcPr>
            <w:tcW w:w="0" w:type="auto"/>
            <w:vAlign w:val="center"/>
            <w:hideMark/>
          </w:tcPr>
          <w:p w14:paraId="32FEC3B2" w14:textId="77777777" w:rsidR="00106472" w:rsidRDefault="00106472" w:rsidP="002C7C74">
            <w:r>
              <w:t>Ps. 119,130</w:t>
            </w:r>
          </w:p>
        </w:tc>
      </w:tr>
      <w:tr w:rsidR="00106472" w14:paraId="212B3646" w14:textId="77777777" w:rsidTr="002C7C74">
        <w:trPr>
          <w:tblCellSpacing w:w="15" w:type="dxa"/>
        </w:trPr>
        <w:tc>
          <w:tcPr>
            <w:tcW w:w="0" w:type="auto"/>
            <w:vAlign w:val="center"/>
            <w:hideMark/>
          </w:tcPr>
          <w:p w14:paraId="743585D5" w14:textId="77777777" w:rsidR="00106472" w:rsidRDefault="00106472" w:rsidP="002C7C74">
            <w:r>
              <w:t xml:space="preserve">Scheidet Seele und Geist, Mark und Bein </w:t>
            </w:r>
          </w:p>
        </w:tc>
        <w:tc>
          <w:tcPr>
            <w:tcW w:w="0" w:type="auto"/>
            <w:vAlign w:val="center"/>
            <w:hideMark/>
          </w:tcPr>
          <w:p w14:paraId="445C3A09" w14:textId="77777777" w:rsidR="00106472" w:rsidRDefault="00106472" w:rsidP="002C7C74">
            <w:r>
              <w:t>Heb 4,12</w:t>
            </w:r>
          </w:p>
        </w:tc>
      </w:tr>
      <w:tr w:rsidR="00106472" w14:paraId="03116D01" w14:textId="77777777" w:rsidTr="002C7C74">
        <w:trPr>
          <w:tblCellSpacing w:w="15" w:type="dxa"/>
        </w:trPr>
        <w:tc>
          <w:tcPr>
            <w:tcW w:w="0" w:type="auto"/>
            <w:vAlign w:val="center"/>
            <w:hideMark/>
          </w:tcPr>
          <w:p w14:paraId="11CDEE74" w14:textId="77777777" w:rsidR="00106472" w:rsidRDefault="00106472" w:rsidP="002C7C74">
            <w:r>
              <w:t xml:space="preserve">Richtet Gedanken und Sinne des Herzens </w:t>
            </w:r>
          </w:p>
        </w:tc>
        <w:tc>
          <w:tcPr>
            <w:tcW w:w="0" w:type="auto"/>
            <w:vAlign w:val="center"/>
            <w:hideMark/>
          </w:tcPr>
          <w:p w14:paraId="24419582" w14:textId="77777777" w:rsidR="00106472" w:rsidRDefault="00106472" w:rsidP="002C7C74">
            <w:r>
              <w:t>Heb 4,12</w:t>
            </w:r>
          </w:p>
        </w:tc>
      </w:tr>
      <w:tr w:rsidR="00106472" w14:paraId="16B30067" w14:textId="77777777" w:rsidTr="002C7C74">
        <w:trPr>
          <w:tblCellSpacing w:w="15" w:type="dxa"/>
        </w:trPr>
        <w:tc>
          <w:tcPr>
            <w:tcW w:w="0" w:type="auto"/>
            <w:vAlign w:val="center"/>
            <w:hideMark/>
          </w:tcPr>
          <w:p w14:paraId="4E8F6B7F" w14:textId="77777777" w:rsidR="00106472" w:rsidRDefault="00106472" w:rsidP="002C7C74">
            <w:r>
              <w:t>Töte sie durch meines Mundes Rede</w:t>
            </w:r>
          </w:p>
        </w:tc>
        <w:tc>
          <w:tcPr>
            <w:tcW w:w="0" w:type="auto"/>
            <w:vAlign w:val="center"/>
            <w:hideMark/>
          </w:tcPr>
          <w:p w14:paraId="6F1BC073" w14:textId="77777777" w:rsidR="00106472" w:rsidRDefault="00106472" w:rsidP="002C7C74">
            <w:r>
              <w:t>Hos 4,6</w:t>
            </w:r>
          </w:p>
        </w:tc>
      </w:tr>
      <w:tr w:rsidR="00106472" w14:paraId="2F8C8F66" w14:textId="77777777" w:rsidTr="002C7C74">
        <w:trPr>
          <w:tblCellSpacing w:w="15" w:type="dxa"/>
        </w:trPr>
        <w:tc>
          <w:tcPr>
            <w:tcW w:w="0" w:type="auto"/>
            <w:vAlign w:val="center"/>
            <w:hideMark/>
          </w:tcPr>
          <w:p w14:paraId="6C23365F" w14:textId="77777777" w:rsidR="00106472" w:rsidRDefault="00106472" w:rsidP="002C7C74">
            <w:r>
              <w:t xml:space="preserve">Verwirfst du Gottes Wort, will es dich verwerfen </w:t>
            </w:r>
          </w:p>
        </w:tc>
        <w:tc>
          <w:tcPr>
            <w:tcW w:w="0" w:type="auto"/>
            <w:vAlign w:val="center"/>
            <w:hideMark/>
          </w:tcPr>
          <w:p w14:paraId="1DE9DB3E" w14:textId="77777777" w:rsidR="00106472" w:rsidRDefault="00106472" w:rsidP="002C7C74">
            <w:r>
              <w:t>Jer 6,10; 1. Sam. 15,23</w:t>
            </w:r>
          </w:p>
        </w:tc>
      </w:tr>
      <w:tr w:rsidR="00106472" w14:paraId="329E0317" w14:textId="77777777" w:rsidTr="002C7C74">
        <w:trPr>
          <w:tblCellSpacing w:w="15" w:type="dxa"/>
        </w:trPr>
        <w:tc>
          <w:tcPr>
            <w:tcW w:w="0" w:type="auto"/>
            <w:vAlign w:val="center"/>
            <w:hideMark/>
          </w:tcPr>
          <w:p w14:paraId="3E660689" w14:textId="77777777" w:rsidR="00106472" w:rsidRDefault="00106472" w:rsidP="002C7C74">
            <w:r>
              <w:t xml:space="preserve">Uns aber ist es eine Gotteskraft </w:t>
            </w:r>
          </w:p>
        </w:tc>
        <w:tc>
          <w:tcPr>
            <w:tcW w:w="0" w:type="auto"/>
            <w:vAlign w:val="center"/>
            <w:hideMark/>
          </w:tcPr>
          <w:p w14:paraId="6B157E5F" w14:textId="77777777" w:rsidR="00106472" w:rsidRDefault="00106472" w:rsidP="002C7C74">
            <w:r>
              <w:t>1. Kor. 1,18</w:t>
            </w:r>
          </w:p>
        </w:tc>
      </w:tr>
    </w:tbl>
    <w:p w14:paraId="242E88A9" w14:textId="1A968DA6" w:rsidR="00106472" w:rsidRDefault="00106472" w:rsidP="00106472">
      <w:pPr>
        <w:pStyle w:val="berschrift2"/>
      </w:pPr>
      <w:r>
        <w:t>Zusammenstellungen</w:t>
      </w:r>
    </w:p>
    <w:p w14:paraId="5AB14903" w14:textId="77777777" w:rsidR="00106472" w:rsidRDefault="00106472" w:rsidP="00106472">
      <w:pPr>
        <w:pStyle w:val="berschrift3"/>
        <w:rPr>
          <w:sz w:val="48"/>
          <w:szCs w:val="48"/>
          <w:lang w:eastAsia="de-DE"/>
        </w:rPr>
      </w:pPr>
      <w:r>
        <w:t>Allerlei Geistlicher Segen in himmlischen Gütern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68"/>
        <w:gridCol w:w="942"/>
      </w:tblGrid>
      <w:tr w:rsidR="00106472" w14:paraId="61C4BF6B" w14:textId="77777777" w:rsidTr="00C02651">
        <w:trPr>
          <w:tblCellSpacing w:w="15" w:type="dxa"/>
        </w:trPr>
        <w:tc>
          <w:tcPr>
            <w:tcW w:w="0" w:type="auto"/>
            <w:vAlign w:val="center"/>
            <w:hideMark/>
          </w:tcPr>
          <w:p w14:paraId="5E4AE08A" w14:textId="77777777" w:rsidR="00106472" w:rsidRDefault="00106472" w:rsidP="00C02651">
            <w:r>
              <w:t>Erwählt, heilig zu sein</w:t>
            </w:r>
          </w:p>
        </w:tc>
        <w:tc>
          <w:tcPr>
            <w:tcW w:w="0" w:type="auto"/>
            <w:vAlign w:val="center"/>
            <w:hideMark/>
          </w:tcPr>
          <w:p w14:paraId="7994EFE9" w14:textId="77777777" w:rsidR="00106472" w:rsidRDefault="00106472" w:rsidP="00C02651">
            <w:r>
              <w:t>Eph 1,4</w:t>
            </w:r>
          </w:p>
        </w:tc>
      </w:tr>
      <w:tr w:rsidR="00106472" w14:paraId="5E740D18" w14:textId="77777777" w:rsidTr="00C02651">
        <w:trPr>
          <w:tblCellSpacing w:w="15" w:type="dxa"/>
        </w:trPr>
        <w:tc>
          <w:tcPr>
            <w:tcW w:w="0" w:type="auto"/>
            <w:vAlign w:val="center"/>
            <w:hideMark/>
          </w:tcPr>
          <w:p w14:paraId="53F05CCA" w14:textId="77777777" w:rsidR="00106472" w:rsidRDefault="00106472" w:rsidP="00C02651">
            <w:r>
              <w:t>Verordnet zur Kindschaft</w:t>
            </w:r>
          </w:p>
        </w:tc>
        <w:tc>
          <w:tcPr>
            <w:tcW w:w="0" w:type="auto"/>
            <w:vAlign w:val="center"/>
            <w:hideMark/>
          </w:tcPr>
          <w:p w14:paraId="472480F5" w14:textId="77777777" w:rsidR="00106472" w:rsidRDefault="00106472" w:rsidP="00C02651">
            <w:r>
              <w:t>Eph 1,5</w:t>
            </w:r>
          </w:p>
        </w:tc>
      </w:tr>
      <w:tr w:rsidR="00106472" w14:paraId="38BAA5AE" w14:textId="77777777" w:rsidTr="00C02651">
        <w:trPr>
          <w:tblCellSpacing w:w="15" w:type="dxa"/>
        </w:trPr>
        <w:tc>
          <w:tcPr>
            <w:tcW w:w="0" w:type="auto"/>
            <w:vAlign w:val="center"/>
            <w:hideMark/>
          </w:tcPr>
          <w:p w14:paraId="2527469C" w14:textId="77777777" w:rsidR="00106472" w:rsidRDefault="00106472" w:rsidP="00C02651">
            <w:r>
              <w:t>Zum Lobe seiner herrlichen Gnade</w:t>
            </w:r>
          </w:p>
        </w:tc>
        <w:tc>
          <w:tcPr>
            <w:tcW w:w="0" w:type="auto"/>
            <w:vAlign w:val="center"/>
            <w:hideMark/>
          </w:tcPr>
          <w:p w14:paraId="6ECC8FEF" w14:textId="77777777" w:rsidR="00106472" w:rsidRDefault="00106472" w:rsidP="00C02651">
            <w:r>
              <w:t>Eph 1,6</w:t>
            </w:r>
          </w:p>
        </w:tc>
      </w:tr>
      <w:tr w:rsidR="00106472" w14:paraId="658F798C" w14:textId="77777777" w:rsidTr="00C02651">
        <w:trPr>
          <w:tblCellSpacing w:w="15" w:type="dxa"/>
        </w:trPr>
        <w:tc>
          <w:tcPr>
            <w:tcW w:w="0" w:type="auto"/>
            <w:vAlign w:val="center"/>
            <w:hideMark/>
          </w:tcPr>
          <w:p w14:paraId="6B72E6BD" w14:textId="77777777" w:rsidR="00106472" w:rsidRDefault="00106472" w:rsidP="00C02651">
            <w:r>
              <w:t>Angenehm gemacht in dem Geliebten</w:t>
            </w:r>
          </w:p>
        </w:tc>
        <w:tc>
          <w:tcPr>
            <w:tcW w:w="0" w:type="auto"/>
            <w:vAlign w:val="center"/>
            <w:hideMark/>
          </w:tcPr>
          <w:p w14:paraId="320ADB65" w14:textId="77777777" w:rsidR="00106472" w:rsidRDefault="00106472" w:rsidP="00C02651">
            <w:r>
              <w:t>Eph 1,6</w:t>
            </w:r>
          </w:p>
        </w:tc>
      </w:tr>
      <w:tr w:rsidR="00106472" w14:paraId="408A0498" w14:textId="77777777" w:rsidTr="00C02651">
        <w:trPr>
          <w:tblCellSpacing w:w="15" w:type="dxa"/>
        </w:trPr>
        <w:tc>
          <w:tcPr>
            <w:tcW w:w="0" w:type="auto"/>
            <w:vAlign w:val="center"/>
            <w:hideMark/>
          </w:tcPr>
          <w:p w14:paraId="4C36D11E" w14:textId="77777777" w:rsidR="00106472" w:rsidRDefault="00106472" w:rsidP="00C02651">
            <w:r>
              <w:t>Erlösung durch sein Blut</w:t>
            </w:r>
          </w:p>
        </w:tc>
        <w:tc>
          <w:tcPr>
            <w:tcW w:w="0" w:type="auto"/>
            <w:vAlign w:val="center"/>
            <w:hideMark/>
          </w:tcPr>
          <w:p w14:paraId="6E013CE5" w14:textId="77777777" w:rsidR="00106472" w:rsidRDefault="00106472" w:rsidP="00C02651">
            <w:r>
              <w:t>Eph 1,7</w:t>
            </w:r>
          </w:p>
        </w:tc>
      </w:tr>
      <w:tr w:rsidR="00106472" w14:paraId="326A0375" w14:textId="77777777" w:rsidTr="00C02651">
        <w:trPr>
          <w:tblCellSpacing w:w="15" w:type="dxa"/>
        </w:trPr>
        <w:tc>
          <w:tcPr>
            <w:tcW w:w="0" w:type="auto"/>
            <w:vAlign w:val="center"/>
            <w:hideMark/>
          </w:tcPr>
          <w:p w14:paraId="09DF082C" w14:textId="77777777" w:rsidR="00106472" w:rsidRDefault="00106472" w:rsidP="00C02651">
            <w:r>
              <w:t>Vergebung der Sünden</w:t>
            </w:r>
          </w:p>
        </w:tc>
        <w:tc>
          <w:tcPr>
            <w:tcW w:w="0" w:type="auto"/>
            <w:vAlign w:val="center"/>
            <w:hideMark/>
          </w:tcPr>
          <w:p w14:paraId="4C49485D" w14:textId="77777777" w:rsidR="00106472" w:rsidRDefault="00106472" w:rsidP="00C02651">
            <w:r>
              <w:t>Eph 1,7</w:t>
            </w:r>
          </w:p>
        </w:tc>
      </w:tr>
      <w:tr w:rsidR="00106472" w14:paraId="4ED683FC" w14:textId="77777777" w:rsidTr="00C02651">
        <w:trPr>
          <w:tblCellSpacing w:w="15" w:type="dxa"/>
        </w:trPr>
        <w:tc>
          <w:tcPr>
            <w:tcW w:w="0" w:type="auto"/>
            <w:vAlign w:val="center"/>
            <w:hideMark/>
          </w:tcPr>
          <w:p w14:paraId="28137A05" w14:textId="77777777" w:rsidR="00106472" w:rsidRDefault="00106472" w:rsidP="00C02651">
            <w:r>
              <w:t>Wissen das Geheimnis seines Willens</w:t>
            </w:r>
          </w:p>
        </w:tc>
        <w:tc>
          <w:tcPr>
            <w:tcW w:w="0" w:type="auto"/>
            <w:vAlign w:val="center"/>
            <w:hideMark/>
          </w:tcPr>
          <w:p w14:paraId="0E3CD57B" w14:textId="77777777" w:rsidR="00106472" w:rsidRDefault="00106472" w:rsidP="00C02651">
            <w:r>
              <w:t>Eph 1,9</w:t>
            </w:r>
          </w:p>
        </w:tc>
      </w:tr>
      <w:tr w:rsidR="00106472" w14:paraId="21E845A2" w14:textId="77777777" w:rsidTr="00C02651">
        <w:trPr>
          <w:tblCellSpacing w:w="15" w:type="dxa"/>
        </w:trPr>
        <w:tc>
          <w:tcPr>
            <w:tcW w:w="0" w:type="auto"/>
            <w:vAlign w:val="center"/>
            <w:hideMark/>
          </w:tcPr>
          <w:p w14:paraId="16922C26" w14:textId="77777777" w:rsidR="00106472" w:rsidRDefault="00106472" w:rsidP="00C02651">
            <w:r>
              <w:t>Gekommen zum Erbteil</w:t>
            </w:r>
          </w:p>
        </w:tc>
        <w:tc>
          <w:tcPr>
            <w:tcW w:w="0" w:type="auto"/>
            <w:vAlign w:val="center"/>
            <w:hideMark/>
          </w:tcPr>
          <w:p w14:paraId="00B459DE" w14:textId="77777777" w:rsidR="00106472" w:rsidRDefault="00106472" w:rsidP="00C02651">
            <w:r>
              <w:t>Eph 1,11</w:t>
            </w:r>
          </w:p>
        </w:tc>
      </w:tr>
      <w:tr w:rsidR="00106472" w14:paraId="4541A522" w14:textId="77777777" w:rsidTr="00C02651">
        <w:trPr>
          <w:tblCellSpacing w:w="15" w:type="dxa"/>
        </w:trPr>
        <w:tc>
          <w:tcPr>
            <w:tcW w:w="0" w:type="auto"/>
            <w:vAlign w:val="center"/>
            <w:hideMark/>
          </w:tcPr>
          <w:p w14:paraId="66C4233B" w14:textId="77777777" w:rsidR="00106472" w:rsidRDefault="00106472" w:rsidP="00C02651">
            <w:r>
              <w:t>Versiegelt mit dem Heiligen Geist</w:t>
            </w:r>
          </w:p>
        </w:tc>
        <w:tc>
          <w:tcPr>
            <w:tcW w:w="0" w:type="auto"/>
            <w:vAlign w:val="center"/>
            <w:hideMark/>
          </w:tcPr>
          <w:p w14:paraId="0D886970" w14:textId="77777777" w:rsidR="00106472" w:rsidRDefault="00106472" w:rsidP="00C02651">
            <w:r>
              <w:t>Eph 1,13</w:t>
            </w:r>
          </w:p>
        </w:tc>
      </w:tr>
      <w:tr w:rsidR="00106472" w14:paraId="72C8CC2B" w14:textId="77777777" w:rsidTr="00C02651">
        <w:trPr>
          <w:tblCellSpacing w:w="15" w:type="dxa"/>
        </w:trPr>
        <w:tc>
          <w:tcPr>
            <w:tcW w:w="0" w:type="auto"/>
            <w:vAlign w:val="center"/>
            <w:hideMark/>
          </w:tcPr>
          <w:p w14:paraId="0268F314" w14:textId="77777777" w:rsidR="00106472" w:rsidRDefault="00106472" w:rsidP="00C02651">
            <w:r>
              <w:t>Sein Eigentum zum Lob seiner Herrlichkeit</w:t>
            </w:r>
          </w:p>
        </w:tc>
        <w:tc>
          <w:tcPr>
            <w:tcW w:w="0" w:type="auto"/>
            <w:vAlign w:val="center"/>
            <w:hideMark/>
          </w:tcPr>
          <w:p w14:paraId="0F42050F" w14:textId="77777777" w:rsidR="00106472" w:rsidRDefault="00106472" w:rsidP="00C02651">
            <w:r>
              <w:t>Eph 1,14</w:t>
            </w:r>
          </w:p>
        </w:tc>
      </w:tr>
    </w:tbl>
    <w:p w14:paraId="2576C871" w14:textId="77777777" w:rsidR="00106472" w:rsidRDefault="00106472" w:rsidP="00106472">
      <w:pPr>
        <w:pStyle w:val="berschrift3"/>
        <w:rPr>
          <w:sz w:val="48"/>
          <w:szCs w:val="48"/>
          <w:lang w:eastAsia="de-DE"/>
        </w:rPr>
      </w:pPr>
      <w:r>
        <w:t>Die Wunder des Herrn</w:t>
      </w:r>
    </w:p>
    <w:p w14:paraId="364C6CBF" w14:textId="77777777" w:rsidR="00106472" w:rsidRDefault="00106472" w:rsidP="00106472">
      <w:pPr>
        <w:pStyle w:val="berschrift4"/>
      </w:pPr>
      <w:r>
        <w:t>a. Nur von Matthäus erzählt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8"/>
        <w:gridCol w:w="1062"/>
      </w:tblGrid>
      <w:tr w:rsidR="00106472" w14:paraId="10C58690" w14:textId="77777777" w:rsidTr="00F83D04">
        <w:trPr>
          <w:tblCellSpacing w:w="15" w:type="dxa"/>
        </w:trPr>
        <w:tc>
          <w:tcPr>
            <w:tcW w:w="0" w:type="auto"/>
            <w:vAlign w:val="center"/>
            <w:hideMark/>
          </w:tcPr>
          <w:p w14:paraId="2CF4A3FE" w14:textId="77777777" w:rsidR="00106472" w:rsidRDefault="00106472" w:rsidP="00F83D04">
            <w:r>
              <w:t>Heilung der zwei Blinden</w:t>
            </w:r>
          </w:p>
        </w:tc>
        <w:tc>
          <w:tcPr>
            <w:tcW w:w="0" w:type="auto"/>
            <w:vAlign w:val="center"/>
            <w:hideMark/>
          </w:tcPr>
          <w:p w14:paraId="4044217D" w14:textId="77777777" w:rsidR="00106472" w:rsidRDefault="00106472" w:rsidP="00F83D04">
            <w:r>
              <w:t>Mat 9,27</w:t>
            </w:r>
          </w:p>
        </w:tc>
      </w:tr>
      <w:tr w:rsidR="00106472" w14:paraId="0C8A3739" w14:textId="77777777" w:rsidTr="00F83D04">
        <w:trPr>
          <w:tblCellSpacing w:w="15" w:type="dxa"/>
        </w:trPr>
        <w:tc>
          <w:tcPr>
            <w:tcW w:w="0" w:type="auto"/>
            <w:vAlign w:val="center"/>
            <w:hideMark/>
          </w:tcPr>
          <w:p w14:paraId="04C8071A" w14:textId="77777777" w:rsidR="00106472" w:rsidRDefault="00106472" w:rsidP="00F83D04">
            <w:r>
              <w:t>Heilung des Stummen</w:t>
            </w:r>
          </w:p>
        </w:tc>
        <w:tc>
          <w:tcPr>
            <w:tcW w:w="0" w:type="auto"/>
            <w:vAlign w:val="center"/>
            <w:hideMark/>
          </w:tcPr>
          <w:p w14:paraId="08C51A2F" w14:textId="77777777" w:rsidR="00106472" w:rsidRDefault="00106472" w:rsidP="00F83D04">
            <w:r>
              <w:t>Mat 9,32</w:t>
            </w:r>
          </w:p>
        </w:tc>
      </w:tr>
      <w:tr w:rsidR="00106472" w14:paraId="508D3866" w14:textId="77777777" w:rsidTr="00F83D04">
        <w:trPr>
          <w:tblCellSpacing w:w="15" w:type="dxa"/>
        </w:trPr>
        <w:tc>
          <w:tcPr>
            <w:tcW w:w="0" w:type="auto"/>
            <w:vAlign w:val="center"/>
            <w:hideMark/>
          </w:tcPr>
          <w:p w14:paraId="2D753763" w14:textId="77777777" w:rsidR="00106472" w:rsidRDefault="00106472" w:rsidP="00F83D04">
            <w:r>
              <w:t>Stater im Fischmaul</w:t>
            </w:r>
          </w:p>
        </w:tc>
        <w:tc>
          <w:tcPr>
            <w:tcW w:w="0" w:type="auto"/>
            <w:vAlign w:val="center"/>
            <w:hideMark/>
          </w:tcPr>
          <w:p w14:paraId="04DA94DB" w14:textId="77777777" w:rsidR="00106472" w:rsidRDefault="00106472" w:rsidP="00F83D04">
            <w:r>
              <w:t>Mat 17,24</w:t>
            </w:r>
          </w:p>
        </w:tc>
      </w:tr>
    </w:tbl>
    <w:p w14:paraId="3F4369C0" w14:textId="77777777" w:rsidR="00106472" w:rsidRDefault="00106472" w:rsidP="00106472">
      <w:pPr>
        <w:pStyle w:val="berschrift4"/>
      </w:pPr>
      <w:r>
        <w:t>b. Nur von Markus niedergeschrieben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62"/>
        <w:gridCol w:w="949"/>
      </w:tblGrid>
      <w:tr w:rsidR="00106472" w14:paraId="002DE726" w14:textId="77777777" w:rsidTr="003C7A33">
        <w:trPr>
          <w:tblCellSpacing w:w="15" w:type="dxa"/>
        </w:trPr>
        <w:tc>
          <w:tcPr>
            <w:tcW w:w="0" w:type="auto"/>
            <w:vAlign w:val="center"/>
            <w:hideMark/>
          </w:tcPr>
          <w:p w14:paraId="183CB3A8" w14:textId="77777777" w:rsidR="00106472" w:rsidRDefault="00106472" w:rsidP="003C7A33">
            <w:r>
              <w:t>Heilung des Taubstummen</w:t>
            </w:r>
          </w:p>
        </w:tc>
        <w:tc>
          <w:tcPr>
            <w:tcW w:w="0" w:type="auto"/>
            <w:vAlign w:val="center"/>
            <w:hideMark/>
          </w:tcPr>
          <w:p w14:paraId="6BC503C1" w14:textId="77777777" w:rsidR="00106472" w:rsidRDefault="00106472" w:rsidP="003C7A33">
            <w:r>
              <w:t>Mk. 7,31</w:t>
            </w:r>
          </w:p>
        </w:tc>
      </w:tr>
      <w:tr w:rsidR="00106472" w14:paraId="679E4038" w14:textId="77777777" w:rsidTr="003C7A33">
        <w:trPr>
          <w:tblCellSpacing w:w="15" w:type="dxa"/>
        </w:trPr>
        <w:tc>
          <w:tcPr>
            <w:tcW w:w="0" w:type="auto"/>
            <w:vAlign w:val="center"/>
            <w:hideMark/>
          </w:tcPr>
          <w:p w14:paraId="7C093CCC" w14:textId="77777777" w:rsidR="00106472" w:rsidRDefault="00106472" w:rsidP="003C7A33">
            <w:r>
              <w:t>Der Blinde in Bethsaida</w:t>
            </w:r>
          </w:p>
        </w:tc>
        <w:tc>
          <w:tcPr>
            <w:tcW w:w="0" w:type="auto"/>
            <w:vAlign w:val="center"/>
            <w:hideMark/>
          </w:tcPr>
          <w:p w14:paraId="096E4D75" w14:textId="77777777" w:rsidR="00106472" w:rsidRDefault="00106472" w:rsidP="003C7A33">
            <w:r>
              <w:t>Mk. 8,22</w:t>
            </w:r>
          </w:p>
        </w:tc>
      </w:tr>
    </w:tbl>
    <w:p w14:paraId="6BB4235C" w14:textId="77777777" w:rsidR="00106472" w:rsidRDefault="00106472" w:rsidP="00106472">
      <w:pPr>
        <w:pStyle w:val="berschrift4"/>
      </w:pPr>
      <w:r>
        <w:t>c. Nur von Lukas berichtet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55"/>
        <w:gridCol w:w="1062"/>
      </w:tblGrid>
      <w:tr w:rsidR="00106472" w14:paraId="27CE339E" w14:textId="77777777" w:rsidTr="003F66EB">
        <w:trPr>
          <w:tblCellSpacing w:w="15" w:type="dxa"/>
        </w:trPr>
        <w:tc>
          <w:tcPr>
            <w:tcW w:w="0" w:type="auto"/>
            <w:vAlign w:val="center"/>
            <w:hideMark/>
          </w:tcPr>
          <w:p w14:paraId="78BD83D8" w14:textId="77777777" w:rsidR="00106472" w:rsidRDefault="00106472" w:rsidP="003F66EB">
            <w:r>
              <w:t>Jesus entzieht sich seinen Feinden</w:t>
            </w:r>
          </w:p>
        </w:tc>
        <w:tc>
          <w:tcPr>
            <w:tcW w:w="0" w:type="auto"/>
            <w:vAlign w:val="center"/>
            <w:hideMark/>
          </w:tcPr>
          <w:p w14:paraId="1977E663" w14:textId="77777777" w:rsidR="00106472" w:rsidRDefault="00106472" w:rsidP="003F66EB">
            <w:r>
              <w:t>Luk 4,28</w:t>
            </w:r>
          </w:p>
        </w:tc>
      </w:tr>
      <w:tr w:rsidR="00106472" w14:paraId="15BCC50D" w14:textId="77777777" w:rsidTr="003F66EB">
        <w:trPr>
          <w:tblCellSpacing w:w="15" w:type="dxa"/>
        </w:trPr>
        <w:tc>
          <w:tcPr>
            <w:tcW w:w="0" w:type="auto"/>
            <w:vAlign w:val="center"/>
            <w:hideMark/>
          </w:tcPr>
          <w:p w14:paraId="2C9EEB19" w14:textId="77777777" w:rsidR="00106472" w:rsidRDefault="00106472" w:rsidP="003F66EB">
            <w:r>
              <w:t>Der Fischzug</w:t>
            </w:r>
          </w:p>
        </w:tc>
        <w:tc>
          <w:tcPr>
            <w:tcW w:w="0" w:type="auto"/>
            <w:vAlign w:val="center"/>
            <w:hideMark/>
          </w:tcPr>
          <w:p w14:paraId="67ADE87C" w14:textId="77777777" w:rsidR="00106472" w:rsidRDefault="00106472" w:rsidP="003F66EB">
            <w:r>
              <w:t>Luk 5,1</w:t>
            </w:r>
          </w:p>
        </w:tc>
      </w:tr>
      <w:tr w:rsidR="00106472" w14:paraId="022E5C5C" w14:textId="77777777" w:rsidTr="003F66EB">
        <w:trPr>
          <w:tblCellSpacing w:w="15" w:type="dxa"/>
        </w:trPr>
        <w:tc>
          <w:tcPr>
            <w:tcW w:w="0" w:type="auto"/>
            <w:vAlign w:val="center"/>
            <w:hideMark/>
          </w:tcPr>
          <w:p w14:paraId="05E03BB3" w14:textId="77777777" w:rsidR="00106472" w:rsidRDefault="00106472" w:rsidP="003F66EB">
            <w:r>
              <w:t>Jüngling in Nain</w:t>
            </w:r>
          </w:p>
        </w:tc>
        <w:tc>
          <w:tcPr>
            <w:tcW w:w="0" w:type="auto"/>
            <w:vAlign w:val="center"/>
            <w:hideMark/>
          </w:tcPr>
          <w:p w14:paraId="065EE972" w14:textId="77777777" w:rsidR="00106472" w:rsidRDefault="00106472" w:rsidP="003F66EB">
            <w:r>
              <w:t>Luk 7,11</w:t>
            </w:r>
          </w:p>
        </w:tc>
      </w:tr>
      <w:tr w:rsidR="00106472" w14:paraId="661A489B" w14:textId="77777777" w:rsidTr="003F66EB">
        <w:trPr>
          <w:tblCellSpacing w:w="15" w:type="dxa"/>
        </w:trPr>
        <w:tc>
          <w:tcPr>
            <w:tcW w:w="0" w:type="auto"/>
            <w:vAlign w:val="center"/>
            <w:hideMark/>
          </w:tcPr>
          <w:p w14:paraId="4799F3C3" w14:textId="77777777" w:rsidR="00106472" w:rsidRDefault="00106472" w:rsidP="003F66EB">
            <w:r>
              <w:t>Gekrümmte Frau</w:t>
            </w:r>
          </w:p>
        </w:tc>
        <w:tc>
          <w:tcPr>
            <w:tcW w:w="0" w:type="auto"/>
            <w:vAlign w:val="center"/>
            <w:hideMark/>
          </w:tcPr>
          <w:p w14:paraId="78295E79" w14:textId="77777777" w:rsidR="00106472" w:rsidRDefault="00106472" w:rsidP="003F66EB">
            <w:r>
              <w:t>Luk 13,11</w:t>
            </w:r>
          </w:p>
        </w:tc>
      </w:tr>
      <w:tr w:rsidR="00106472" w14:paraId="44EBF782" w14:textId="77777777" w:rsidTr="003F66EB">
        <w:trPr>
          <w:tblCellSpacing w:w="15" w:type="dxa"/>
        </w:trPr>
        <w:tc>
          <w:tcPr>
            <w:tcW w:w="0" w:type="auto"/>
            <w:vAlign w:val="center"/>
            <w:hideMark/>
          </w:tcPr>
          <w:p w14:paraId="19605DDE" w14:textId="77777777" w:rsidR="00106472" w:rsidRDefault="00106472" w:rsidP="003F66EB">
            <w:r>
              <w:t>Der Wassersüchtige</w:t>
            </w:r>
          </w:p>
        </w:tc>
        <w:tc>
          <w:tcPr>
            <w:tcW w:w="0" w:type="auto"/>
            <w:vAlign w:val="center"/>
            <w:hideMark/>
          </w:tcPr>
          <w:p w14:paraId="20FDD548" w14:textId="77777777" w:rsidR="00106472" w:rsidRDefault="00106472" w:rsidP="003F66EB">
            <w:r>
              <w:t>Luk 14,1</w:t>
            </w:r>
          </w:p>
        </w:tc>
      </w:tr>
      <w:tr w:rsidR="00106472" w14:paraId="53352815" w14:textId="77777777" w:rsidTr="003F66EB">
        <w:trPr>
          <w:tblCellSpacing w:w="15" w:type="dxa"/>
        </w:trPr>
        <w:tc>
          <w:tcPr>
            <w:tcW w:w="0" w:type="auto"/>
            <w:vAlign w:val="center"/>
            <w:hideMark/>
          </w:tcPr>
          <w:p w14:paraId="2B831397" w14:textId="77777777" w:rsidR="00106472" w:rsidRDefault="00106472" w:rsidP="003F66EB">
            <w:r>
              <w:t>Zehn Aussätzige</w:t>
            </w:r>
          </w:p>
        </w:tc>
        <w:tc>
          <w:tcPr>
            <w:tcW w:w="0" w:type="auto"/>
            <w:vAlign w:val="center"/>
            <w:hideMark/>
          </w:tcPr>
          <w:p w14:paraId="5E9347C5" w14:textId="77777777" w:rsidR="00106472" w:rsidRDefault="00106472" w:rsidP="003F66EB">
            <w:r>
              <w:t>Luk 17,11</w:t>
            </w:r>
          </w:p>
        </w:tc>
      </w:tr>
      <w:tr w:rsidR="00106472" w14:paraId="6CD29958" w14:textId="77777777" w:rsidTr="003F66EB">
        <w:trPr>
          <w:tblCellSpacing w:w="15" w:type="dxa"/>
        </w:trPr>
        <w:tc>
          <w:tcPr>
            <w:tcW w:w="0" w:type="auto"/>
            <w:vAlign w:val="center"/>
            <w:hideMark/>
          </w:tcPr>
          <w:p w14:paraId="394F8D77" w14:textId="77777777" w:rsidR="00106472" w:rsidRDefault="00106472" w:rsidP="003F66EB">
            <w:r>
              <w:t>Malchus Ohr geheilt</w:t>
            </w:r>
          </w:p>
        </w:tc>
        <w:tc>
          <w:tcPr>
            <w:tcW w:w="0" w:type="auto"/>
            <w:vAlign w:val="center"/>
            <w:hideMark/>
          </w:tcPr>
          <w:p w14:paraId="3BF2CDEC" w14:textId="77777777" w:rsidR="00106472" w:rsidRDefault="00106472" w:rsidP="003F66EB">
            <w:r>
              <w:t>Luk 22,50</w:t>
            </w:r>
          </w:p>
        </w:tc>
      </w:tr>
    </w:tbl>
    <w:p w14:paraId="7CF1F3B2" w14:textId="77777777" w:rsidR="00106472" w:rsidRDefault="00106472" w:rsidP="00106472">
      <w:pPr>
        <w:pStyle w:val="berschrift4"/>
      </w:pPr>
      <w:r>
        <w:t>d. Nur von Johannes mitgeteilt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34"/>
        <w:gridCol w:w="1009"/>
      </w:tblGrid>
      <w:tr w:rsidR="00106472" w14:paraId="1F740ED8" w14:textId="77777777" w:rsidTr="00FC5A7C">
        <w:trPr>
          <w:tblCellSpacing w:w="15" w:type="dxa"/>
        </w:trPr>
        <w:tc>
          <w:tcPr>
            <w:tcW w:w="0" w:type="auto"/>
            <w:vAlign w:val="center"/>
            <w:hideMark/>
          </w:tcPr>
          <w:p w14:paraId="691EF07E" w14:textId="77777777" w:rsidR="00106472" w:rsidRDefault="00106472" w:rsidP="00FC5A7C">
            <w:r>
              <w:t>Wasser in Wein verwandelt</w:t>
            </w:r>
          </w:p>
        </w:tc>
        <w:tc>
          <w:tcPr>
            <w:tcW w:w="0" w:type="auto"/>
            <w:vAlign w:val="center"/>
            <w:hideMark/>
          </w:tcPr>
          <w:p w14:paraId="62FD034A" w14:textId="77777777" w:rsidR="00106472" w:rsidRDefault="00106472" w:rsidP="00FC5A7C">
            <w:r>
              <w:t>Joh 2,1</w:t>
            </w:r>
          </w:p>
        </w:tc>
      </w:tr>
      <w:tr w:rsidR="00106472" w14:paraId="5C46AD7A" w14:textId="77777777" w:rsidTr="00FC5A7C">
        <w:trPr>
          <w:tblCellSpacing w:w="15" w:type="dxa"/>
        </w:trPr>
        <w:tc>
          <w:tcPr>
            <w:tcW w:w="0" w:type="auto"/>
            <w:vAlign w:val="center"/>
            <w:hideMark/>
          </w:tcPr>
          <w:p w14:paraId="426A2998" w14:textId="77777777" w:rsidR="00106472" w:rsidRDefault="00106472" w:rsidP="00FC5A7C">
            <w:r>
              <w:t>Sohn des Königlichen</w:t>
            </w:r>
          </w:p>
        </w:tc>
        <w:tc>
          <w:tcPr>
            <w:tcW w:w="0" w:type="auto"/>
            <w:vAlign w:val="center"/>
            <w:hideMark/>
          </w:tcPr>
          <w:p w14:paraId="7DCA7DBD" w14:textId="77777777" w:rsidR="00106472" w:rsidRDefault="00106472" w:rsidP="00FC5A7C">
            <w:r>
              <w:t>Joh 4,46</w:t>
            </w:r>
          </w:p>
        </w:tc>
      </w:tr>
      <w:tr w:rsidR="00106472" w14:paraId="0E84D1E1" w14:textId="77777777" w:rsidTr="00FC5A7C">
        <w:trPr>
          <w:tblCellSpacing w:w="15" w:type="dxa"/>
        </w:trPr>
        <w:tc>
          <w:tcPr>
            <w:tcW w:w="0" w:type="auto"/>
            <w:vAlign w:val="center"/>
            <w:hideMark/>
          </w:tcPr>
          <w:p w14:paraId="1E79F7DD" w14:textId="77777777" w:rsidR="00106472" w:rsidRDefault="00106472" w:rsidP="00FC5A7C">
            <w:r>
              <w:t>Kranke bei Bethesda</w:t>
            </w:r>
          </w:p>
        </w:tc>
        <w:tc>
          <w:tcPr>
            <w:tcW w:w="0" w:type="auto"/>
            <w:vAlign w:val="center"/>
            <w:hideMark/>
          </w:tcPr>
          <w:p w14:paraId="4826AB42" w14:textId="77777777" w:rsidR="00106472" w:rsidRDefault="00106472" w:rsidP="00FC5A7C">
            <w:r>
              <w:t>Joh 5,1</w:t>
            </w:r>
          </w:p>
        </w:tc>
      </w:tr>
      <w:tr w:rsidR="00106472" w14:paraId="56061614" w14:textId="77777777" w:rsidTr="00FC5A7C">
        <w:trPr>
          <w:tblCellSpacing w:w="15" w:type="dxa"/>
        </w:trPr>
        <w:tc>
          <w:tcPr>
            <w:tcW w:w="0" w:type="auto"/>
            <w:vAlign w:val="center"/>
            <w:hideMark/>
          </w:tcPr>
          <w:p w14:paraId="1874627B" w14:textId="77777777" w:rsidR="00106472" w:rsidRDefault="00106472" w:rsidP="00FC5A7C">
            <w:r>
              <w:t>Jesus verbarg sich</w:t>
            </w:r>
          </w:p>
        </w:tc>
        <w:tc>
          <w:tcPr>
            <w:tcW w:w="0" w:type="auto"/>
            <w:vAlign w:val="center"/>
            <w:hideMark/>
          </w:tcPr>
          <w:p w14:paraId="43F2D5EF" w14:textId="77777777" w:rsidR="00106472" w:rsidRDefault="00106472" w:rsidP="00FC5A7C">
            <w:r>
              <w:t>Joh 8,59</w:t>
            </w:r>
          </w:p>
        </w:tc>
      </w:tr>
      <w:tr w:rsidR="00106472" w14:paraId="1CF5D21C" w14:textId="77777777" w:rsidTr="00FC5A7C">
        <w:trPr>
          <w:tblCellSpacing w:w="15" w:type="dxa"/>
        </w:trPr>
        <w:tc>
          <w:tcPr>
            <w:tcW w:w="0" w:type="auto"/>
            <w:vAlign w:val="center"/>
            <w:hideMark/>
          </w:tcPr>
          <w:p w14:paraId="4289D874" w14:textId="77777777" w:rsidR="00106472" w:rsidRDefault="00106472" w:rsidP="00FC5A7C">
            <w:r>
              <w:t>Der Blindgeborene</w:t>
            </w:r>
          </w:p>
        </w:tc>
        <w:tc>
          <w:tcPr>
            <w:tcW w:w="0" w:type="auto"/>
            <w:vAlign w:val="center"/>
            <w:hideMark/>
          </w:tcPr>
          <w:p w14:paraId="3D41B627" w14:textId="77777777" w:rsidR="00106472" w:rsidRDefault="00106472" w:rsidP="00FC5A7C">
            <w:r>
              <w:t>Joh 9,1</w:t>
            </w:r>
          </w:p>
        </w:tc>
      </w:tr>
      <w:tr w:rsidR="00106472" w14:paraId="577AA151" w14:textId="77777777" w:rsidTr="00FC5A7C">
        <w:trPr>
          <w:tblCellSpacing w:w="15" w:type="dxa"/>
        </w:trPr>
        <w:tc>
          <w:tcPr>
            <w:tcW w:w="0" w:type="auto"/>
            <w:vAlign w:val="center"/>
            <w:hideMark/>
          </w:tcPr>
          <w:p w14:paraId="1D8A2AC8" w14:textId="77777777" w:rsidR="00106472" w:rsidRDefault="00106472" w:rsidP="00FC5A7C">
            <w:r>
              <w:t>Auferweckung des Lazarus</w:t>
            </w:r>
          </w:p>
        </w:tc>
        <w:tc>
          <w:tcPr>
            <w:tcW w:w="0" w:type="auto"/>
            <w:vAlign w:val="center"/>
            <w:hideMark/>
          </w:tcPr>
          <w:p w14:paraId="5897ED62" w14:textId="77777777" w:rsidR="00106472" w:rsidRDefault="00106472" w:rsidP="00FC5A7C">
            <w:r>
              <w:t>Joh 11,38</w:t>
            </w:r>
          </w:p>
        </w:tc>
      </w:tr>
      <w:tr w:rsidR="00106472" w14:paraId="5824FCC4" w14:textId="77777777" w:rsidTr="00FC5A7C">
        <w:trPr>
          <w:tblCellSpacing w:w="15" w:type="dxa"/>
        </w:trPr>
        <w:tc>
          <w:tcPr>
            <w:tcW w:w="0" w:type="auto"/>
            <w:vAlign w:val="center"/>
            <w:hideMark/>
          </w:tcPr>
          <w:p w14:paraId="168B7CAA" w14:textId="77777777" w:rsidR="00106472" w:rsidRDefault="00106472" w:rsidP="00FC5A7C">
            <w:r>
              <w:t>Niederfallen der Feinde</w:t>
            </w:r>
          </w:p>
        </w:tc>
        <w:tc>
          <w:tcPr>
            <w:tcW w:w="0" w:type="auto"/>
            <w:vAlign w:val="center"/>
            <w:hideMark/>
          </w:tcPr>
          <w:p w14:paraId="003A503E" w14:textId="77777777" w:rsidR="00106472" w:rsidRDefault="00106472" w:rsidP="00FC5A7C">
            <w:r>
              <w:t>Joh 18,6</w:t>
            </w:r>
          </w:p>
        </w:tc>
      </w:tr>
      <w:tr w:rsidR="00106472" w14:paraId="176E5A23" w14:textId="77777777" w:rsidTr="00FC5A7C">
        <w:trPr>
          <w:tblCellSpacing w:w="15" w:type="dxa"/>
        </w:trPr>
        <w:tc>
          <w:tcPr>
            <w:tcW w:w="0" w:type="auto"/>
            <w:vAlign w:val="center"/>
            <w:hideMark/>
          </w:tcPr>
          <w:p w14:paraId="1E01C56C" w14:textId="77777777" w:rsidR="00106472" w:rsidRDefault="00106472" w:rsidP="00FC5A7C">
            <w:r>
              <w:t>Der Fischzug</w:t>
            </w:r>
          </w:p>
        </w:tc>
        <w:tc>
          <w:tcPr>
            <w:tcW w:w="0" w:type="auto"/>
            <w:vAlign w:val="center"/>
            <w:hideMark/>
          </w:tcPr>
          <w:p w14:paraId="44FF7668" w14:textId="77777777" w:rsidR="00106472" w:rsidRDefault="00106472" w:rsidP="00FC5A7C">
            <w:r>
              <w:t>Joh 21,1</w:t>
            </w:r>
          </w:p>
        </w:tc>
      </w:tr>
    </w:tbl>
    <w:p w14:paraId="3613729E" w14:textId="77777777" w:rsidR="00106472" w:rsidRDefault="00106472" w:rsidP="00106472">
      <w:pPr>
        <w:pStyle w:val="berschrift4"/>
      </w:pPr>
      <w:r>
        <w:t>e. In zwei Evangelien erzählt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28"/>
        <w:gridCol w:w="1047"/>
        <w:gridCol w:w="1069"/>
      </w:tblGrid>
      <w:tr w:rsidR="00106472" w14:paraId="406277B1" w14:textId="77777777" w:rsidTr="00BF0517">
        <w:trPr>
          <w:tblCellSpacing w:w="15" w:type="dxa"/>
        </w:trPr>
        <w:tc>
          <w:tcPr>
            <w:tcW w:w="0" w:type="auto"/>
            <w:vAlign w:val="center"/>
            <w:hideMark/>
          </w:tcPr>
          <w:p w14:paraId="2320D8D0" w14:textId="77777777" w:rsidR="00106472" w:rsidRDefault="00106472" w:rsidP="00BF0517">
            <w:r>
              <w:t>Kanaanäische Tochter</w:t>
            </w:r>
          </w:p>
        </w:tc>
        <w:tc>
          <w:tcPr>
            <w:tcW w:w="0" w:type="auto"/>
            <w:vAlign w:val="center"/>
            <w:hideMark/>
          </w:tcPr>
          <w:p w14:paraId="3E2A6CFE" w14:textId="77777777" w:rsidR="00106472" w:rsidRDefault="00106472" w:rsidP="00BF0517">
            <w:r>
              <w:t>Mat 15,21</w:t>
            </w:r>
          </w:p>
        </w:tc>
        <w:tc>
          <w:tcPr>
            <w:tcW w:w="0" w:type="auto"/>
            <w:vAlign w:val="center"/>
            <w:hideMark/>
          </w:tcPr>
          <w:p w14:paraId="7CA42669" w14:textId="77777777" w:rsidR="00106472" w:rsidRDefault="00106472" w:rsidP="00BF0517">
            <w:r>
              <w:t>Mk. 7,24</w:t>
            </w:r>
          </w:p>
        </w:tc>
      </w:tr>
      <w:tr w:rsidR="00106472" w14:paraId="3A3835E2" w14:textId="77777777" w:rsidTr="00BF0517">
        <w:trPr>
          <w:tblCellSpacing w:w="15" w:type="dxa"/>
        </w:trPr>
        <w:tc>
          <w:tcPr>
            <w:tcW w:w="0" w:type="auto"/>
            <w:vAlign w:val="center"/>
            <w:hideMark/>
          </w:tcPr>
          <w:p w14:paraId="1C968A5C" w14:textId="77777777" w:rsidR="00106472" w:rsidRDefault="00106472" w:rsidP="00BF0517">
            <w:r>
              <w:t>Viertausend gespeist</w:t>
            </w:r>
          </w:p>
        </w:tc>
        <w:tc>
          <w:tcPr>
            <w:tcW w:w="0" w:type="auto"/>
            <w:vAlign w:val="center"/>
            <w:hideMark/>
          </w:tcPr>
          <w:p w14:paraId="5646A2B8" w14:textId="77777777" w:rsidR="00106472" w:rsidRDefault="00106472" w:rsidP="00BF0517">
            <w:r>
              <w:t>Mat 15,32</w:t>
            </w:r>
          </w:p>
        </w:tc>
        <w:tc>
          <w:tcPr>
            <w:tcW w:w="0" w:type="auto"/>
            <w:vAlign w:val="center"/>
            <w:hideMark/>
          </w:tcPr>
          <w:p w14:paraId="6EDD48A1" w14:textId="77777777" w:rsidR="00106472" w:rsidRDefault="00106472" w:rsidP="00BF0517">
            <w:r>
              <w:t>Mk. 8,1</w:t>
            </w:r>
          </w:p>
        </w:tc>
      </w:tr>
      <w:tr w:rsidR="00106472" w14:paraId="5473B495" w14:textId="77777777" w:rsidTr="00BF0517">
        <w:trPr>
          <w:tblCellSpacing w:w="15" w:type="dxa"/>
        </w:trPr>
        <w:tc>
          <w:tcPr>
            <w:tcW w:w="0" w:type="auto"/>
            <w:vAlign w:val="center"/>
            <w:hideMark/>
          </w:tcPr>
          <w:p w14:paraId="19780070" w14:textId="77777777" w:rsidR="00106472" w:rsidRDefault="00106472" w:rsidP="00BF0517">
            <w:r>
              <w:t>Feigenbaum</w:t>
            </w:r>
          </w:p>
        </w:tc>
        <w:tc>
          <w:tcPr>
            <w:tcW w:w="0" w:type="auto"/>
            <w:vAlign w:val="center"/>
            <w:hideMark/>
          </w:tcPr>
          <w:p w14:paraId="2BB57A4B" w14:textId="77777777" w:rsidR="00106472" w:rsidRDefault="00106472" w:rsidP="00BF0517">
            <w:r>
              <w:t>Mat 21,18</w:t>
            </w:r>
          </w:p>
        </w:tc>
        <w:tc>
          <w:tcPr>
            <w:tcW w:w="0" w:type="auto"/>
            <w:vAlign w:val="center"/>
            <w:hideMark/>
          </w:tcPr>
          <w:p w14:paraId="6C214C29" w14:textId="77777777" w:rsidR="00106472" w:rsidRDefault="00106472" w:rsidP="00BF0517">
            <w:r>
              <w:t>Mk. 11,12</w:t>
            </w:r>
          </w:p>
        </w:tc>
      </w:tr>
      <w:tr w:rsidR="00106472" w14:paraId="5A3F443A" w14:textId="77777777" w:rsidTr="00BF0517">
        <w:trPr>
          <w:tblCellSpacing w:w="15" w:type="dxa"/>
        </w:trPr>
        <w:tc>
          <w:tcPr>
            <w:tcW w:w="0" w:type="auto"/>
            <w:vAlign w:val="center"/>
            <w:hideMark/>
          </w:tcPr>
          <w:p w14:paraId="75E3A359" w14:textId="77777777" w:rsidR="00106472" w:rsidRDefault="00106472" w:rsidP="00BF0517">
            <w:r>
              <w:t>Heilung des Knechts des Hauptmanns</w:t>
            </w:r>
          </w:p>
        </w:tc>
        <w:tc>
          <w:tcPr>
            <w:tcW w:w="0" w:type="auto"/>
            <w:vAlign w:val="center"/>
            <w:hideMark/>
          </w:tcPr>
          <w:p w14:paraId="38FE8AC3" w14:textId="77777777" w:rsidR="00106472" w:rsidRDefault="00106472" w:rsidP="00BF0517">
            <w:r>
              <w:t>Mat 8,5</w:t>
            </w:r>
          </w:p>
        </w:tc>
        <w:tc>
          <w:tcPr>
            <w:tcW w:w="0" w:type="auto"/>
            <w:vAlign w:val="center"/>
            <w:hideMark/>
          </w:tcPr>
          <w:p w14:paraId="181E3761" w14:textId="77777777" w:rsidR="00106472" w:rsidRDefault="00106472" w:rsidP="00BF0517">
            <w:r>
              <w:t>Luk 7,1</w:t>
            </w:r>
          </w:p>
        </w:tc>
      </w:tr>
      <w:tr w:rsidR="00106472" w14:paraId="0AA7EACD" w14:textId="77777777" w:rsidTr="00BF0517">
        <w:trPr>
          <w:tblCellSpacing w:w="15" w:type="dxa"/>
        </w:trPr>
        <w:tc>
          <w:tcPr>
            <w:tcW w:w="0" w:type="auto"/>
            <w:vAlign w:val="center"/>
            <w:hideMark/>
          </w:tcPr>
          <w:p w14:paraId="4829438E" w14:textId="77777777" w:rsidR="00106472" w:rsidRDefault="00106472" w:rsidP="00BF0517">
            <w:r>
              <w:t>Blind und Stumm</w:t>
            </w:r>
          </w:p>
        </w:tc>
        <w:tc>
          <w:tcPr>
            <w:tcW w:w="0" w:type="auto"/>
            <w:vAlign w:val="center"/>
            <w:hideMark/>
          </w:tcPr>
          <w:p w14:paraId="72117A4C" w14:textId="77777777" w:rsidR="00106472" w:rsidRDefault="00106472" w:rsidP="00BF0517">
            <w:r>
              <w:t>Mat 12,22</w:t>
            </w:r>
          </w:p>
        </w:tc>
        <w:tc>
          <w:tcPr>
            <w:tcW w:w="0" w:type="auto"/>
            <w:vAlign w:val="center"/>
            <w:hideMark/>
          </w:tcPr>
          <w:p w14:paraId="238D9C0A" w14:textId="77777777" w:rsidR="00106472" w:rsidRDefault="00106472" w:rsidP="00BF0517">
            <w:r>
              <w:t>Luk 11,14</w:t>
            </w:r>
          </w:p>
        </w:tc>
      </w:tr>
      <w:tr w:rsidR="00106472" w14:paraId="79A8F61E" w14:textId="77777777" w:rsidTr="00BF0517">
        <w:trPr>
          <w:tblCellSpacing w:w="15" w:type="dxa"/>
        </w:trPr>
        <w:tc>
          <w:tcPr>
            <w:tcW w:w="0" w:type="auto"/>
            <w:vAlign w:val="center"/>
            <w:hideMark/>
          </w:tcPr>
          <w:p w14:paraId="66E772AB" w14:textId="77777777" w:rsidR="00106472" w:rsidRDefault="00106472" w:rsidP="00BF0517">
            <w:r>
              <w:t>Der Besessene</w:t>
            </w:r>
          </w:p>
        </w:tc>
        <w:tc>
          <w:tcPr>
            <w:tcW w:w="0" w:type="auto"/>
            <w:vAlign w:val="center"/>
            <w:hideMark/>
          </w:tcPr>
          <w:p w14:paraId="5826ECCD" w14:textId="77777777" w:rsidR="00106472" w:rsidRDefault="00106472" w:rsidP="00BF0517">
            <w:r>
              <w:t>Mk. 1,23</w:t>
            </w:r>
          </w:p>
        </w:tc>
        <w:tc>
          <w:tcPr>
            <w:tcW w:w="0" w:type="auto"/>
            <w:vAlign w:val="center"/>
            <w:hideMark/>
          </w:tcPr>
          <w:p w14:paraId="685756C7" w14:textId="77777777" w:rsidR="00106472" w:rsidRDefault="00106472" w:rsidP="00BF0517">
            <w:r>
              <w:t>Luk 4,33</w:t>
            </w:r>
          </w:p>
        </w:tc>
      </w:tr>
    </w:tbl>
    <w:p w14:paraId="61F6D754" w14:textId="77777777" w:rsidR="00106472" w:rsidRDefault="00106472" w:rsidP="00106472">
      <w:pPr>
        <w:pStyle w:val="berschrift4"/>
      </w:pPr>
      <w:r>
        <w:t>f. In drei Evangelien überliefert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81"/>
        <w:gridCol w:w="1047"/>
        <w:gridCol w:w="1054"/>
        <w:gridCol w:w="1062"/>
      </w:tblGrid>
      <w:tr w:rsidR="00106472" w14:paraId="01714D05" w14:textId="77777777" w:rsidTr="00BF0517">
        <w:trPr>
          <w:tblCellSpacing w:w="15" w:type="dxa"/>
        </w:trPr>
        <w:tc>
          <w:tcPr>
            <w:tcW w:w="0" w:type="auto"/>
            <w:vAlign w:val="center"/>
            <w:hideMark/>
          </w:tcPr>
          <w:p w14:paraId="55AFAA39" w14:textId="77777777" w:rsidR="00106472" w:rsidRDefault="00106472" w:rsidP="00BF0517">
            <w:r>
              <w:t>Aussätzige</w:t>
            </w:r>
          </w:p>
        </w:tc>
        <w:tc>
          <w:tcPr>
            <w:tcW w:w="0" w:type="auto"/>
            <w:vAlign w:val="center"/>
            <w:hideMark/>
          </w:tcPr>
          <w:p w14:paraId="4F223E73" w14:textId="77777777" w:rsidR="00106472" w:rsidRDefault="00106472" w:rsidP="00BF0517">
            <w:r>
              <w:t>Mat 8,2</w:t>
            </w:r>
          </w:p>
        </w:tc>
        <w:tc>
          <w:tcPr>
            <w:tcW w:w="0" w:type="auto"/>
            <w:vAlign w:val="center"/>
            <w:hideMark/>
          </w:tcPr>
          <w:p w14:paraId="6FC29146" w14:textId="77777777" w:rsidR="00106472" w:rsidRDefault="00106472" w:rsidP="00BF0517">
            <w:r>
              <w:t>Mk. 1,40</w:t>
            </w:r>
          </w:p>
        </w:tc>
        <w:tc>
          <w:tcPr>
            <w:tcW w:w="0" w:type="auto"/>
            <w:vAlign w:val="center"/>
            <w:hideMark/>
          </w:tcPr>
          <w:p w14:paraId="164C1FEC" w14:textId="77777777" w:rsidR="00106472" w:rsidRDefault="00106472" w:rsidP="00BF0517">
            <w:r>
              <w:t>Luk 5,12</w:t>
            </w:r>
          </w:p>
        </w:tc>
      </w:tr>
      <w:tr w:rsidR="00106472" w14:paraId="7E1B9907" w14:textId="77777777" w:rsidTr="00BF0517">
        <w:trPr>
          <w:tblCellSpacing w:w="15" w:type="dxa"/>
        </w:trPr>
        <w:tc>
          <w:tcPr>
            <w:tcW w:w="0" w:type="auto"/>
            <w:vAlign w:val="center"/>
            <w:hideMark/>
          </w:tcPr>
          <w:p w14:paraId="72A479B4" w14:textId="77777777" w:rsidR="00106472" w:rsidRDefault="00106472" w:rsidP="00BF0517">
            <w:r>
              <w:t>Schwiegermutter des Petrus</w:t>
            </w:r>
          </w:p>
        </w:tc>
        <w:tc>
          <w:tcPr>
            <w:tcW w:w="0" w:type="auto"/>
            <w:vAlign w:val="center"/>
            <w:hideMark/>
          </w:tcPr>
          <w:p w14:paraId="2ADDD3C5" w14:textId="77777777" w:rsidR="00106472" w:rsidRDefault="00106472" w:rsidP="00BF0517">
            <w:r>
              <w:t>Mat 8,14</w:t>
            </w:r>
          </w:p>
        </w:tc>
        <w:tc>
          <w:tcPr>
            <w:tcW w:w="0" w:type="auto"/>
            <w:vAlign w:val="center"/>
            <w:hideMark/>
          </w:tcPr>
          <w:p w14:paraId="1B1208CE" w14:textId="77777777" w:rsidR="00106472" w:rsidRDefault="00106472" w:rsidP="00BF0517">
            <w:r>
              <w:t>Mk. 1,30</w:t>
            </w:r>
          </w:p>
        </w:tc>
        <w:tc>
          <w:tcPr>
            <w:tcW w:w="0" w:type="auto"/>
            <w:vAlign w:val="center"/>
            <w:hideMark/>
          </w:tcPr>
          <w:p w14:paraId="1DE89151" w14:textId="77777777" w:rsidR="00106472" w:rsidRDefault="00106472" w:rsidP="00BF0517">
            <w:r>
              <w:t>Luk 4,38</w:t>
            </w:r>
          </w:p>
        </w:tc>
      </w:tr>
      <w:tr w:rsidR="00106472" w14:paraId="605A698D" w14:textId="77777777" w:rsidTr="00BF0517">
        <w:trPr>
          <w:tblCellSpacing w:w="15" w:type="dxa"/>
        </w:trPr>
        <w:tc>
          <w:tcPr>
            <w:tcW w:w="0" w:type="auto"/>
            <w:vAlign w:val="center"/>
            <w:hideMark/>
          </w:tcPr>
          <w:p w14:paraId="03CAA220" w14:textId="77777777" w:rsidR="00106472" w:rsidRDefault="00106472" w:rsidP="00BF0517">
            <w:r>
              <w:t>Sturm</w:t>
            </w:r>
          </w:p>
        </w:tc>
        <w:tc>
          <w:tcPr>
            <w:tcW w:w="0" w:type="auto"/>
            <w:vAlign w:val="center"/>
            <w:hideMark/>
          </w:tcPr>
          <w:p w14:paraId="0FBA4D6A" w14:textId="77777777" w:rsidR="00106472" w:rsidRDefault="00106472" w:rsidP="00BF0517">
            <w:r>
              <w:t>Mat 8,26</w:t>
            </w:r>
          </w:p>
        </w:tc>
        <w:tc>
          <w:tcPr>
            <w:tcW w:w="0" w:type="auto"/>
            <w:vAlign w:val="center"/>
            <w:hideMark/>
          </w:tcPr>
          <w:p w14:paraId="7938A04A" w14:textId="77777777" w:rsidR="00106472" w:rsidRDefault="00106472" w:rsidP="00BF0517">
            <w:r>
              <w:t>Mk. 4,37</w:t>
            </w:r>
          </w:p>
        </w:tc>
        <w:tc>
          <w:tcPr>
            <w:tcW w:w="0" w:type="auto"/>
            <w:vAlign w:val="center"/>
            <w:hideMark/>
          </w:tcPr>
          <w:p w14:paraId="0C6A2D59" w14:textId="77777777" w:rsidR="00106472" w:rsidRDefault="00106472" w:rsidP="00BF0517">
            <w:r>
              <w:t>Luk 8,22</w:t>
            </w:r>
          </w:p>
        </w:tc>
      </w:tr>
      <w:tr w:rsidR="00106472" w14:paraId="1D3EF839" w14:textId="77777777" w:rsidTr="00BF0517">
        <w:trPr>
          <w:tblCellSpacing w:w="15" w:type="dxa"/>
        </w:trPr>
        <w:tc>
          <w:tcPr>
            <w:tcW w:w="0" w:type="auto"/>
            <w:vAlign w:val="center"/>
            <w:hideMark/>
          </w:tcPr>
          <w:p w14:paraId="0790253C" w14:textId="77777777" w:rsidR="00106472" w:rsidRDefault="00106472" w:rsidP="00BF0517">
            <w:r>
              <w:t>Legion</w:t>
            </w:r>
          </w:p>
        </w:tc>
        <w:tc>
          <w:tcPr>
            <w:tcW w:w="0" w:type="auto"/>
            <w:vAlign w:val="center"/>
            <w:hideMark/>
          </w:tcPr>
          <w:p w14:paraId="3FF12E90" w14:textId="77777777" w:rsidR="00106472" w:rsidRDefault="00106472" w:rsidP="00BF0517">
            <w:r>
              <w:t>Mat 8,28</w:t>
            </w:r>
          </w:p>
        </w:tc>
        <w:tc>
          <w:tcPr>
            <w:tcW w:w="0" w:type="auto"/>
            <w:vAlign w:val="center"/>
            <w:hideMark/>
          </w:tcPr>
          <w:p w14:paraId="229413E5" w14:textId="77777777" w:rsidR="00106472" w:rsidRDefault="00106472" w:rsidP="00BF0517">
            <w:r>
              <w:t>Mk. 5,1</w:t>
            </w:r>
          </w:p>
        </w:tc>
        <w:tc>
          <w:tcPr>
            <w:tcW w:w="0" w:type="auto"/>
            <w:vAlign w:val="center"/>
            <w:hideMark/>
          </w:tcPr>
          <w:p w14:paraId="25CBF9E8" w14:textId="77777777" w:rsidR="00106472" w:rsidRDefault="00106472" w:rsidP="00BF0517">
            <w:r>
              <w:t>Luk 8,27</w:t>
            </w:r>
          </w:p>
        </w:tc>
      </w:tr>
      <w:tr w:rsidR="00106472" w14:paraId="1975994B" w14:textId="77777777" w:rsidTr="00BF0517">
        <w:trPr>
          <w:tblCellSpacing w:w="15" w:type="dxa"/>
        </w:trPr>
        <w:tc>
          <w:tcPr>
            <w:tcW w:w="0" w:type="auto"/>
            <w:vAlign w:val="center"/>
            <w:hideMark/>
          </w:tcPr>
          <w:p w14:paraId="13C56C5D" w14:textId="77777777" w:rsidR="00106472" w:rsidRDefault="00106472" w:rsidP="00BF0517">
            <w:r>
              <w:t>Gichtbrüchige</w:t>
            </w:r>
          </w:p>
        </w:tc>
        <w:tc>
          <w:tcPr>
            <w:tcW w:w="0" w:type="auto"/>
            <w:vAlign w:val="center"/>
            <w:hideMark/>
          </w:tcPr>
          <w:p w14:paraId="17DAF478" w14:textId="77777777" w:rsidR="00106472" w:rsidRDefault="00106472" w:rsidP="00BF0517">
            <w:r>
              <w:t>Mat 9,2</w:t>
            </w:r>
          </w:p>
        </w:tc>
        <w:tc>
          <w:tcPr>
            <w:tcW w:w="0" w:type="auto"/>
            <w:vAlign w:val="center"/>
            <w:hideMark/>
          </w:tcPr>
          <w:p w14:paraId="45E15A6A" w14:textId="77777777" w:rsidR="00106472" w:rsidRDefault="00106472" w:rsidP="00BF0517">
            <w:r>
              <w:t>Mk. 2,3</w:t>
            </w:r>
          </w:p>
        </w:tc>
        <w:tc>
          <w:tcPr>
            <w:tcW w:w="0" w:type="auto"/>
            <w:vAlign w:val="center"/>
            <w:hideMark/>
          </w:tcPr>
          <w:p w14:paraId="71565E89" w14:textId="77777777" w:rsidR="00106472" w:rsidRDefault="00106472" w:rsidP="00BF0517">
            <w:r>
              <w:t>Luk 5,18</w:t>
            </w:r>
          </w:p>
        </w:tc>
      </w:tr>
      <w:tr w:rsidR="00106472" w14:paraId="4BB27596" w14:textId="77777777" w:rsidTr="00BF0517">
        <w:trPr>
          <w:tblCellSpacing w:w="15" w:type="dxa"/>
        </w:trPr>
        <w:tc>
          <w:tcPr>
            <w:tcW w:w="0" w:type="auto"/>
            <w:vAlign w:val="center"/>
            <w:hideMark/>
          </w:tcPr>
          <w:p w14:paraId="4F869EE6" w14:textId="77777777" w:rsidR="00106472" w:rsidRDefault="00106472" w:rsidP="00BF0517">
            <w:r>
              <w:t>Blutflüssige Frau</w:t>
            </w:r>
          </w:p>
        </w:tc>
        <w:tc>
          <w:tcPr>
            <w:tcW w:w="0" w:type="auto"/>
            <w:vAlign w:val="center"/>
            <w:hideMark/>
          </w:tcPr>
          <w:p w14:paraId="7A8AB06C" w14:textId="77777777" w:rsidR="00106472" w:rsidRDefault="00106472" w:rsidP="00BF0517">
            <w:r>
              <w:t>Mat 9,20</w:t>
            </w:r>
          </w:p>
        </w:tc>
        <w:tc>
          <w:tcPr>
            <w:tcW w:w="0" w:type="auto"/>
            <w:vAlign w:val="center"/>
            <w:hideMark/>
          </w:tcPr>
          <w:p w14:paraId="359F1B64" w14:textId="77777777" w:rsidR="00106472" w:rsidRDefault="00106472" w:rsidP="00BF0517">
            <w:r>
              <w:t>Mk. 5,25</w:t>
            </w:r>
          </w:p>
        </w:tc>
        <w:tc>
          <w:tcPr>
            <w:tcW w:w="0" w:type="auto"/>
            <w:vAlign w:val="center"/>
            <w:hideMark/>
          </w:tcPr>
          <w:p w14:paraId="33EAA46B" w14:textId="77777777" w:rsidR="00106472" w:rsidRDefault="00106472" w:rsidP="00BF0517">
            <w:r>
              <w:t>Luk 8,43</w:t>
            </w:r>
          </w:p>
        </w:tc>
      </w:tr>
      <w:tr w:rsidR="00106472" w14:paraId="287797E7" w14:textId="77777777" w:rsidTr="00BF0517">
        <w:trPr>
          <w:tblCellSpacing w:w="15" w:type="dxa"/>
        </w:trPr>
        <w:tc>
          <w:tcPr>
            <w:tcW w:w="0" w:type="auto"/>
            <w:vAlign w:val="center"/>
            <w:hideMark/>
          </w:tcPr>
          <w:p w14:paraId="1855D7BB" w14:textId="77777777" w:rsidR="00106472" w:rsidRDefault="00106472" w:rsidP="00BF0517">
            <w:r>
              <w:t>Tochter des Jairus</w:t>
            </w:r>
          </w:p>
        </w:tc>
        <w:tc>
          <w:tcPr>
            <w:tcW w:w="0" w:type="auto"/>
            <w:vAlign w:val="center"/>
            <w:hideMark/>
          </w:tcPr>
          <w:p w14:paraId="3041EB6A" w14:textId="77777777" w:rsidR="00106472" w:rsidRDefault="00106472" w:rsidP="00BF0517">
            <w:r>
              <w:t>Mat 9,23</w:t>
            </w:r>
          </w:p>
        </w:tc>
        <w:tc>
          <w:tcPr>
            <w:tcW w:w="0" w:type="auto"/>
            <w:vAlign w:val="center"/>
            <w:hideMark/>
          </w:tcPr>
          <w:p w14:paraId="6BF10A1C" w14:textId="77777777" w:rsidR="00106472" w:rsidRDefault="00106472" w:rsidP="00BF0517">
            <w:r>
              <w:t>Mk. 5,38</w:t>
            </w:r>
          </w:p>
        </w:tc>
        <w:tc>
          <w:tcPr>
            <w:tcW w:w="0" w:type="auto"/>
            <w:vAlign w:val="center"/>
            <w:hideMark/>
          </w:tcPr>
          <w:p w14:paraId="191DD4C0" w14:textId="77777777" w:rsidR="00106472" w:rsidRDefault="00106472" w:rsidP="00BF0517">
            <w:r>
              <w:t>Luk 8,49</w:t>
            </w:r>
          </w:p>
        </w:tc>
      </w:tr>
      <w:tr w:rsidR="00106472" w14:paraId="19928678" w14:textId="77777777" w:rsidTr="00BF0517">
        <w:trPr>
          <w:tblCellSpacing w:w="15" w:type="dxa"/>
        </w:trPr>
        <w:tc>
          <w:tcPr>
            <w:tcW w:w="0" w:type="auto"/>
            <w:vAlign w:val="center"/>
            <w:hideMark/>
          </w:tcPr>
          <w:p w14:paraId="0F0B3DB5" w14:textId="77777777" w:rsidR="00106472" w:rsidRDefault="00106472" w:rsidP="00BF0517">
            <w:r>
              <w:t>Verdorrte Hand</w:t>
            </w:r>
          </w:p>
        </w:tc>
        <w:tc>
          <w:tcPr>
            <w:tcW w:w="0" w:type="auto"/>
            <w:vAlign w:val="center"/>
            <w:hideMark/>
          </w:tcPr>
          <w:p w14:paraId="3D4AF27D" w14:textId="77777777" w:rsidR="00106472" w:rsidRDefault="00106472" w:rsidP="00BF0517">
            <w:r>
              <w:t>Mat 12,10</w:t>
            </w:r>
          </w:p>
        </w:tc>
        <w:tc>
          <w:tcPr>
            <w:tcW w:w="0" w:type="auto"/>
            <w:vAlign w:val="center"/>
            <w:hideMark/>
          </w:tcPr>
          <w:p w14:paraId="7F4585EA" w14:textId="77777777" w:rsidR="00106472" w:rsidRDefault="00106472" w:rsidP="00BF0517">
            <w:r>
              <w:t>Mk. 3,1</w:t>
            </w:r>
          </w:p>
        </w:tc>
        <w:tc>
          <w:tcPr>
            <w:tcW w:w="0" w:type="auto"/>
            <w:vAlign w:val="center"/>
            <w:hideMark/>
          </w:tcPr>
          <w:p w14:paraId="292F606A" w14:textId="77777777" w:rsidR="00106472" w:rsidRDefault="00106472" w:rsidP="00BF0517">
            <w:r>
              <w:t>Luk 6,6</w:t>
            </w:r>
          </w:p>
        </w:tc>
      </w:tr>
      <w:tr w:rsidR="00106472" w14:paraId="7DC1BEB7" w14:textId="77777777" w:rsidTr="00BF0517">
        <w:trPr>
          <w:tblCellSpacing w:w="15" w:type="dxa"/>
        </w:trPr>
        <w:tc>
          <w:tcPr>
            <w:tcW w:w="0" w:type="auto"/>
            <w:vAlign w:val="center"/>
            <w:hideMark/>
          </w:tcPr>
          <w:p w14:paraId="253D79C5" w14:textId="77777777" w:rsidR="00106472" w:rsidRDefault="00106472" w:rsidP="00BF0517">
            <w:r>
              <w:t>Mondsüchtige Frau</w:t>
            </w:r>
          </w:p>
        </w:tc>
        <w:tc>
          <w:tcPr>
            <w:tcW w:w="0" w:type="auto"/>
            <w:vAlign w:val="center"/>
            <w:hideMark/>
          </w:tcPr>
          <w:p w14:paraId="42753BAE" w14:textId="77777777" w:rsidR="00106472" w:rsidRDefault="00106472" w:rsidP="00BF0517">
            <w:r>
              <w:t>Mat 17,14</w:t>
            </w:r>
          </w:p>
        </w:tc>
        <w:tc>
          <w:tcPr>
            <w:tcW w:w="0" w:type="auto"/>
            <w:vAlign w:val="center"/>
            <w:hideMark/>
          </w:tcPr>
          <w:p w14:paraId="267F5622" w14:textId="77777777" w:rsidR="00106472" w:rsidRDefault="00106472" w:rsidP="00BF0517">
            <w:r>
              <w:t>Mk. 9,17</w:t>
            </w:r>
          </w:p>
        </w:tc>
        <w:tc>
          <w:tcPr>
            <w:tcW w:w="0" w:type="auto"/>
            <w:vAlign w:val="center"/>
            <w:hideMark/>
          </w:tcPr>
          <w:p w14:paraId="7E181A9C" w14:textId="77777777" w:rsidR="00106472" w:rsidRDefault="00106472" w:rsidP="00BF0517">
            <w:r>
              <w:t>Luk 9,38</w:t>
            </w:r>
          </w:p>
        </w:tc>
      </w:tr>
      <w:tr w:rsidR="00106472" w14:paraId="52026B1A" w14:textId="77777777" w:rsidTr="00BF0517">
        <w:trPr>
          <w:tblCellSpacing w:w="15" w:type="dxa"/>
        </w:trPr>
        <w:tc>
          <w:tcPr>
            <w:tcW w:w="0" w:type="auto"/>
            <w:vAlign w:val="center"/>
            <w:hideMark/>
          </w:tcPr>
          <w:p w14:paraId="0CBE6FFD" w14:textId="77777777" w:rsidR="00106472" w:rsidRDefault="00106472" w:rsidP="00BF0517">
            <w:r>
              <w:t>Bartimäus</w:t>
            </w:r>
          </w:p>
        </w:tc>
        <w:tc>
          <w:tcPr>
            <w:tcW w:w="0" w:type="auto"/>
            <w:vAlign w:val="center"/>
            <w:hideMark/>
          </w:tcPr>
          <w:p w14:paraId="00DAF9FB" w14:textId="77777777" w:rsidR="00106472" w:rsidRDefault="00106472" w:rsidP="00BF0517">
            <w:r>
              <w:t>Mat 20,30</w:t>
            </w:r>
          </w:p>
        </w:tc>
        <w:tc>
          <w:tcPr>
            <w:tcW w:w="0" w:type="auto"/>
            <w:vAlign w:val="center"/>
            <w:hideMark/>
          </w:tcPr>
          <w:p w14:paraId="6BB4C715" w14:textId="77777777" w:rsidR="00106472" w:rsidRDefault="00106472" w:rsidP="00BF0517">
            <w:r>
              <w:t>Mk. 10,46</w:t>
            </w:r>
          </w:p>
        </w:tc>
        <w:tc>
          <w:tcPr>
            <w:tcW w:w="0" w:type="auto"/>
            <w:vAlign w:val="center"/>
            <w:hideMark/>
          </w:tcPr>
          <w:p w14:paraId="1146539D" w14:textId="77777777" w:rsidR="00106472" w:rsidRDefault="00106472" w:rsidP="00BF0517">
            <w:r>
              <w:t>Luk 18,35</w:t>
            </w:r>
          </w:p>
        </w:tc>
      </w:tr>
      <w:tr w:rsidR="00106472" w14:paraId="4657E362" w14:textId="77777777" w:rsidTr="00BF0517">
        <w:trPr>
          <w:tblCellSpacing w:w="15" w:type="dxa"/>
        </w:trPr>
        <w:tc>
          <w:tcPr>
            <w:tcW w:w="0" w:type="auto"/>
            <w:vAlign w:val="center"/>
            <w:hideMark/>
          </w:tcPr>
          <w:p w14:paraId="41D39FB5" w14:textId="77777777" w:rsidR="00106472" w:rsidRDefault="00106472" w:rsidP="00BF0517">
            <w:r>
              <w:t>Christi Wandel auf dem See</w:t>
            </w:r>
          </w:p>
        </w:tc>
        <w:tc>
          <w:tcPr>
            <w:tcW w:w="0" w:type="auto"/>
            <w:vAlign w:val="center"/>
            <w:hideMark/>
          </w:tcPr>
          <w:p w14:paraId="6EA2C5BB" w14:textId="77777777" w:rsidR="00106472" w:rsidRDefault="00106472" w:rsidP="00BF0517">
            <w:r>
              <w:t>Mat 14,25</w:t>
            </w:r>
          </w:p>
        </w:tc>
        <w:tc>
          <w:tcPr>
            <w:tcW w:w="0" w:type="auto"/>
            <w:vAlign w:val="center"/>
            <w:hideMark/>
          </w:tcPr>
          <w:p w14:paraId="7588951C" w14:textId="77777777" w:rsidR="00106472" w:rsidRDefault="00106472" w:rsidP="00BF0517">
            <w:r>
              <w:t>Mk. 6,48</w:t>
            </w:r>
          </w:p>
        </w:tc>
        <w:tc>
          <w:tcPr>
            <w:tcW w:w="0" w:type="auto"/>
            <w:vAlign w:val="center"/>
            <w:hideMark/>
          </w:tcPr>
          <w:p w14:paraId="13CD4EE2" w14:textId="77777777" w:rsidR="00106472" w:rsidRDefault="00106472" w:rsidP="00BF0517">
            <w:r>
              <w:t>Joh 6,19</w:t>
            </w:r>
          </w:p>
        </w:tc>
      </w:tr>
    </w:tbl>
    <w:p w14:paraId="34BAF1AE" w14:textId="77777777" w:rsidR="00106472" w:rsidRDefault="00106472" w:rsidP="00106472">
      <w:pPr>
        <w:pStyle w:val="berschrift4"/>
      </w:pPr>
      <w:r>
        <w:t>g. In allen vier Evangelien berichtet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62"/>
        <w:gridCol w:w="1047"/>
        <w:gridCol w:w="934"/>
        <w:gridCol w:w="927"/>
        <w:gridCol w:w="769"/>
      </w:tblGrid>
      <w:tr w:rsidR="00106472" w14:paraId="10A0014A" w14:textId="77777777" w:rsidTr="00BF0517">
        <w:trPr>
          <w:tblCellSpacing w:w="15" w:type="dxa"/>
        </w:trPr>
        <w:tc>
          <w:tcPr>
            <w:tcW w:w="0" w:type="auto"/>
            <w:vAlign w:val="center"/>
            <w:hideMark/>
          </w:tcPr>
          <w:p w14:paraId="02D67A34" w14:textId="77777777" w:rsidR="00106472" w:rsidRDefault="00106472" w:rsidP="00BF0517">
            <w:r>
              <w:t>Speisung der 5000</w:t>
            </w:r>
          </w:p>
        </w:tc>
        <w:tc>
          <w:tcPr>
            <w:tcW w:w="0" w:type="auto"/>
            <w:vAlign w:val="center"/>
            <w:hideMark/>
          </w:tcPr>
          <w:p w14:paraId="791AD622" w14:textId="77777777" w:rsidR="00106472" w:rsidRDefault="00106472" w:rsidP="00BF0517">
            <w:r>
              <w:t>Mat 14,15</w:t>
            </w:r>
          </w:p>
        </w:tc>
        <w:tc>
          <w:tcPr>
            <w:tcW w:w="0" w:type="auto"/>
            <w:vAlign w:val="center"/>
            <w:hideMark/>
          </w:tcPr>
          <w:p w14:paraId="1595CDDE" w14:textId="77777777" w:rsidR="00106472" w:rsidRDefault="00106472" w:rsidP="00BF0517">
            <w:r>
              <w:t>Mk. 6,35</w:t>
            </w:r>
          </w:p>
        </w:tc>
        <w:tc>
          <w:tcPr>
            <w:tcW w:w="0" w:type="auto"/>
            <w:vAlign w:val="center"/>
            <w:hideMark/>
          </w:tcPr>
          <w:p w14:paraId="2F077D44" w14:textId="77777777" w:rsidR="00106472" w:rsidRDefault="00106472" w:rsidP="00BF0517">
            <w:r>
              <w:t>Luk 9,12</w:t>
            </w:r>
          </w:p>
        </w:tc>
        <w:tc>
          <w:tcPr>
            <w:tcW w:w="0" w:type="auto"/>
            <w:vAlign w:val="center"/>
            <w:hideMark/>
          </w:tcPr>
          <w:p w14:paraId="4D5D5558" w14:textId="77777777" w:rsidR="00106472" w:rsidRDefault="00106472" w:rsidP="00BF0517">
            <w:r>
              <w:t>Joh 6,5</w:t>
            </w:r>
          </w:p>
        </w:tc>
      </w:tr>
    </w:tbl>
    <w:p w14:paraId="27D58430" w14:textId="77777777" w:rsidR="00106472" w:rsidRDefault="00106472" w:rsidP="00106472">
      <w:pPr>
        <w:pStyle w:val="berschrift3"/>
        <w:rPr>
          <w:sz w:val="48"/>
          <w:szCs w:val="48"/>
          <w:lang w:eastAsia="de-DE"/>
        </w:rPr>
      </w:pPr>
      <w:r>
        <w:t>Die Wunder in der Apostelgeschichte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01"/>
        <w:gridCol w:w="1069"/>
      </w:tblGrid>
      <w:tr w:rsidR="00106472" w14:paraId="2AA9ADB7" w14:textId="77777777" w:rsidTr="00920EC3">
        <w:trPr>
          <w:tblHeader/>
          <w:tblCellSpacing w:w="15" w:type="dxa"/>
        </w:trPr>
        <w:tc>
          <w:tcPr>
            <w:tcW w:w="0" w:type="auto"/>
            <w:vAlign w:val="center"/>
            <w:hideMark/>
          </w:tcPr>
          <w:p w14:paraId="453CDDA2" w14:textId="77777777" w:rsidR="00106472" w:rsidRDefault="00106472" w:rsidP="00920EC3">
            <w:pPr>
              <w:pStyle w:val="berschrift3"/>
              <w:rPr>
                <w:b/>
                <w:bCs/>
              </w:rPr>
            </w:pPr>
            <w:r>
              <w:rPr>
                <w:b/>
                <w:bCs/>
              </w:rPr>
              <w:t>Wunder</w:t>
            </w:r>
          </w:p>
        </w:tc>
        <w:tc>
          <w:tcPr>
            <w:tcW w:w="0" w:type="auto"/>
            <w:vAlign w:val="center"/>
            <w:hideMark/>
          </w:tcPr>
          <w:p w14:paraId="4B0F7288" w14:textId="77777777" w:rsidR="00106472" w:rsidRDefault="00106472" w:rsidP="00920EC3">
            <w:pPr>
              <w:pStyle w:val="berschrift3"/>
              <w:rPr>
                <w:b/>
                <w:bCs/>
              </w:rPr>
            </w:pPr>
            <w:r>
              <w:rPr>
                <w:b/>
                <w:bCs/>
              </w:rPr>
              <w:t xml:space="preserve">Bibelstelle </w:t>
            </w:r>
          </w:p>
        </w:tc>
      </w:tr>
      <w:tr w:rsidR="00106472" w14:paraId="503314BE" w14:textId="77777777" w:rsidTr="00920EC3">
        <w:trPr>
          <w:tblCellSpacing w:w="15" w:type="dxa"/>
        </w:trPr>
        <w:tc>
          <w:tcPr>
            <w:tcW w:w="0" w:type="auto"/>
            <w:vAlign w:val="center"/>
            <w:hideMark/>
          </w:tcPr>
          <w:p w14:paraId="4A7A04F2" w14:textId="77777777" w:rsidR="00106472" w:rsidRDefault="00106472" w:rsidP="00920EC3">
            <w:pPr>
              <w:pStyle w:val="berschrift3"/>
            </w:pPr>
            <w:r>
              <w:t>Das Pfingstwunder</w:t>
            </w:r>
          </w:p>
        </w:tc>
        <w:tc>
          <w:tcPr>
            <w:tcW w:w="0" w:type="auto"/>
            <w:vAlign w:val="center"/>
            <w:hideMark/>
          </w:tcPr>
          <w:p w14:paraId="461C8BFC" w14:textId="77777777" w:rsidR="00106472" w:rsidRDefault="00106472" w:rsidP="00920EC3">
            <w:pPr>
              <w:pStyle w:val="berschrift3"/>
            </w:pPr>
            <w:r>
              <w:t>Apg 2,1</w:t>
            </w:r>
          </w:p>
        </w:tc>
      </w:tr>
      <w:tr w:rsidR="00106472" w14:paraId="0E8B2CDB" w14:textId="77777777" w:rsidTr="00920EC3">
        <w:trPr>
          <w:tblCellSpacing w:w="15" w:type="dxa"/>
        </w:trPr>
        <w:tc>
          <w:tcPr>
            <w:tcW w:w="0" w:type="auto"/>
            <w:vAlign w:val="center"/>
            <w:hideMark/>
          </w:tcPr>
          <w:p w14:paraId="52AFA0D4" w14:textId="77777777" w:rsidR="00106472" w:rsidRDefault="00106472" w:rsidP="00920EC3">
            <w:pPr>
              <w:pStyle w:val="berschrift3"/>
            </w:pPr>
            <w:r>
              <w:t>Pfingsten in Samarien</w:t>
            </w:r>
          </w:p>
        </w:tc>
        <w:tc>
          <w:tcPr>
            <w:tcW w:w="0" w:type="auto"/>
            <w:vAlign w:val="center"/>
            <w:hideMark/>
          </w:tcPr>
          <w:p w14:paraId="36B9BCC2" w14:textId="77777777" w:rsidR="00106472" w:rsidRDefault="00106472" w:rsidP="00920EC3">
            <w:pPr>
              <w:pStyle w:val="berschrift3"/>
            </w:pPr>
            <w:r>
              <w:t>Apg 8,17</w:t>
            </w:r>
          </w:p>
        </w:tc>
      </w:tr>
      <w:tr w:rsidR="00106472" w14:paraId="210BAE29" w14:textId="77777777" w:rsidTr="00920EC3">
        <w:trPr>
          <w:tblCellSpacing w:w="15" w:type="dxa"/>
        </w:trPr>
        <w:tc>
          <w:tcPr>
            <w:tcW w:w="0" w:type="auto"/>
            <w:vAlign w:val="center"/>
            <w:hideMark/>
          </w:tcPr>
          <w:p w14:paraId="0C4480E3" w14:textId="77777777" w:rsidR="00106472" w:rsidRDefault="00106472" w:rsidP="00920EC3">
            <w:pPr>
              <w:pStyle w:val="berschrift3"/>
            </w:pPr>
            <w:r>
              <w:t>Lahme geheilt</w:t>
            </w:r>
          </w:p>
        </w:tc>
        <w:tc>
          <w:tcPr>
            <w:tcW w:w="0" w:type="auto"/>
            <w:vAlign w:val="center"/>
            <w:hideMark/>
          </w:tcPr>
          <w:p w14:paraId="3B114833" w14:textId="77777777" w:rsidR="00106472" w:rsidRDefault="00106472" w:rsidP="00920EC3">
            <w:pPr>
              <w:pStyle w:val="berschrift3"/>
            </w:pPr>
            <w:r>
              <w:t>Apg 3,11</w:t>
            </w:r>
          </w:p>
        </w:tc>
      </w:tr>
      <w:tr w:rsidR="00106472" w14:paraId="73DB8085" w14:textId="77777777" w:rsidTr="00920EC3">
        <w:trPr>
          <w:tblCellSpacing w:w="15" w:type="dxa"/>
        </w:trPr>
        <w:tc>
          <w:tcPr>
            <w:tcW w:w="0" w:type="auto"/>
            <w:vAlign w:val="center"/>
            <w:hideMark/>
          </w:tcPr>
          <w:p w14:paraId="5825285F" w14:textId="77777777" w:rsidR="00106472" w:rsidRDefault="00106472" w:rsidP="00920EC3">
            <w:pPr>
              <w:pStyle w:val="berschrift3"/>
            </w:pPr>
            <w:r>
              <w:t>Ananias und Saphira</w:t>
            </w:r>
          </w:p>
        </w:tc>
        <w:tc>
          <w:tcPr>
            <w:tcW w:w="0" w:type="auto"/>
            <w:vAlign w:val="center"/>
            <w:hideMark/>
          </w:tcPr>
          <w:p w14:paraId="248A974F" w14:textId="77777777" w:rsidR="00106472" w:rsidRDefault="00106472" w:rsidP="00920EC3">
            <w:pPr>
              <w:pStyle w:val="berschrift3"/>
            </w:pPr>
            <w:r>
              <w:t>Apg 5,1</w:t>
            </w:r>
          </w:p>
        </w:tc>
      </w:tr>
      <w:tr w:rsidR="00106472" w14:paraId="3469975C" w14:textId="77777777" w:rsidTr="00920EC3">
        <w:trPr>
          <w:tblCellSpacing w:w="15" w:type="dxa"/>
        </w:trPr>
        <w:tc>
          <w:tcPr>
            <w:tcW w:w="0" w:type="auto"/>
            <w:vAlign w:val="center"/>
            <w:hideMark/>
          </w:tcPr>
          <w:p w14:paraId="46DE71D1" w14:textId="77777777" w:rsidR="00106472" w:rsidRDefault="00106472" w:rsidP="00920EC3">
            <w:pPr>
              <w:pStyle w:val="berschrift3"/>
            </w:pPr>
            <w:r>
              <w:t>Straßenheilungen</w:t>
            </w:r>
          </w:p>
        </w:tc>
        <w:tc>
          <w:tcPr>
            <w:tcW w:w="0" w:type="auto"/>
            <w:vAlign w:val="center"/>
            <w:hideMark/>
          </w:tcPr>
          <w:p w14:paraId="5EC1305F" w14:textId="77777777" w:rsidR="00106472" w:rsidRDefault="00106472" w:rsidP="00920EC3">
            <w:pPr>
              <w:pStyle w:val="berschrift3"/>
            </w:pPr>
            <w:r>
              <w:t>Apg 5,14</w:t>
            </w:r>
          </w:p>
        </w:tc>
      </w:tr>
      <w:tr w:rsidR="00106472" w14:paraId="2E0C4963" w14:textId="77777777" w:rsidTr="00920EC3">
        <w:trPr>
          <w:tblCellSpacing w:w="15" w:type="dxa"/>
        </w:trPr>
        <w:tc>
          <w:tcPr>
            <w:tcW w:w="0" w:type="auto"/>
            <w:vAlign w:val="center"/>
            <w:hideMark/>
          </w:tcPr>
          <w:p w14:paraId="51E07F02" w14:textId="77777777" w:rsidR="00106472" w:rsidRDefault="00106472" w:rsidP="00920EC3">
            <w:pPr>
              <w:pStyle w:val="berschrift3"/>
            </w:pPr>
            <w:r>
              <w:t>Gefängnis geöffnet</w:t>
            </w:r>
          </w:p>
        </w:tc>
        <w:tc>
          <w:tcPr>
            <w:tcW w:w="0" w:type="auto"/>
            <w:vAlign w:val="center"/>
            <w:hideMark/>
          </w:tcPr>
          <w:p w14:paraId="2C7560B8" w14:textId="77777777" w:rsidR="00106472" w:rsidRDefault="00106472" w:rsidP="00920EC3">
            <w:pPr>
              <w:pStyle w:val="berschrift3"/>
            </w:pPr>
            <w:r>
              <w:t>Apg 5,19</w:t>
            </w:r>
          </w:p>
        </w:tc>
      </w:tr>
      <w:tr w:rsidR="00106472" w14:paraId="2F72AA19" w14:textId="77777777" w:rsidTr="00920EC3">
        <w:trPr>
          <w:tblCellSpacing w:w="15" w:type="dxa"/>
        </w:trPr>
        <w:tc>
          <w:tcPr>
            <w:tcW w:w="0" w:type="auto"/>
            <w:vAlign w:val="center"/>
            <w:hideMark/>
          </w:tcPr>
          <w:p w14:paraId="28682CF0" w14:textId="77777777" w:rsidR="00106472" w:rsidRDefault="00106472" w:rsidP="00920EC3">
            <w:pPr>
              <w:pStyle w:val="berschrift3"/>
            </w:pPr>
            <w:r>
              <w:t>Stephanus Gesicht</w:t>
            </w:r>
          </w:p>
        </w:tc>
        <w:tc>
          <w:tcPr>
            <w:tcW w:w="0" w:type="auto"/>
            <w:vAlign w:val="center"/>
            <w:hideMark/>
          </w:tcPr>
          <w:p w14:paraId="3F90C216" w14:textId="77777777" w:rsidR="00106472" w:rsidRDefault="00106472" w:rsidP="00920EC3">
            <w:pPr>
              <w:pStyle w:val="berschrift3"/>
            </w:pPr>
            <w:r>
              <w:t>Apg 5,55</w:t>
            </w:r>
          </w:p>
        </w:tc>
      </w:tr>
      <w:tr w:rsidR="00106472" w14:paraId="4CAEAE8A" w14:textId="77777777" w:rsidTr="00920EC3">
        <w:trPr>
          <w:tblCellSpacing w:w="15" w:type="dxa"/>
        </w:trPr>
        <w:tc>
          <w:tcPr>
            <w:tcW w:w="0" w:type="auto"/>
            <w:vAlign w:val="center"/>
            <w:hideMark/>
          </w:tcPr>
          <w:p w14:paraId="5CF44E55" w14:textId="77777777" w:rsidR="00106472" w:rsidRDefault="00106472" w:rsidP="00920EC3">
            <w:pPr>
              <w:pStyle w:val="berschrift3"/>
            </w:pPr>
            <w:r>
              <w:t>Mancherlei Heilungen</w:t>
            </w:r>
          </w:p>
        </w:tc>
        <w:tc>
          <w:tcPr>
            <w:tcW w:w="0" w:type="auto"/>
            <w:vAlign w:val="center"/>
            <w:hideMark/>
          </w:tcPr>
          <w:p w14:paraId="236DF723" w14:textId="77777777" w:rsidR="00106472" w:rsidRDefault="00106472" w:rsidP="00920EC3">
            <w:pPr>
              <w:pStyle w:val="berschrift3"/>
            </w:pPr>
            <w:r>
              <w:t>Apg 8,6</w:t>
            </w:r>
          </w:p>
        </w:tc>
      </w:tr>
      <w:tr w:rsidR="00106472" w14:paraId="13A58936" w14:textId="77777777" w:rsidTr="00920EC3">
        <w:trPr>
          <w:tblCellSpacing w:w="15" w:type="dxa"/>
        </w:trPr>
        <w:tc>
          <w:tcPr>
            <w:tcW w:w="0" w:type="auto"/>
            <w:vAlign w:val="center"/>
            <w:hideMark/>
          </w:tcPr>
          <w:p w14:paraId="646AC025" w14:textId="77777777" w:rsidR="00106472" w:rsidRDefault="00106472" w:rsidP="00920EC3">
            <w:pPr>
              <w:pStyle w:val="berschrift3"/>
            </w:pPr>
            <w:r>
              <w:t>Pauli Bekehrung</w:t>
            </w:r>
          </w:p>
        </w:tc>
        <w:tc>
          <w:tcPr>
            <w:tcW w:w="0" w:type="auto"/>
            <w:vAlign w:val="center"/>
            <w:hideMark/>
          </w:tcPr>
          <w:p w14:paraId="6E5A2760" w14:textId="77777777" w:rsidR="00106472" w:rsidRDefault="00106472" w:rsidP="00920EC3">
            <w:pPr>
              <w:pStyle w:val="berschrift3"/>
            </w:pPr>
            <w:r>
              <w:t>Apg 9,3</w:t>
            </w:r>
          </w:p>
        </w:tc>
      </w:tr>
      <w:tr w:rsidR="00106472" w14:paraId="20111898" w14:textId="77777777" w:rsidTr="00920EC3">
        <w:trPr>
          <w:tblCellSpacing w:w="15" w:type="dxa"/>
        </w:trPr>
        <w:tc>
          <w:tcPr>
            <w:tcW w:w="0" w:type="auto"/>
            <w:vAlign w:val="center"/>
            <w:hideMark/>
          </w:tcPr>
          <w:p w14:paraId="508D8F7E" w14:textId="77777777" w:rsidR="00106472" w:rsidRDefault="00106472" w:rsidP="00920EC3">
            <w:pPr>
              <w:pStyle w:val="berschrift3"/>
            </w:pPr>
            <w:r>
              <w:t>Pauli Heilung</w:t>
            </w:r>
          </w:p>
        </w:tc>
        <w:tc>
          <w:tcPr>
            <w:tcW w:w="0" w:type="auto"/>
            <w:vAlign w:val="center"/>
            <w:hideMark/>
          </w:tcPr>
          <w:p w14:paraId="61C6BB6C" w14:textId="77777777" w:rsidR="00106472" w:rsidRDefault="00106472" w:rsidP="00920EC3">
            <w:pPr>
              <w:pStyle w:val="berschrift3"/>
            </w:pPr>
            <w:r>
              <w:t>Apg 22,13</w:t>
            </w:r>
          </w:p>
        </w:tc>
      </w:tr>
      <w:tr w:rsidR="00106472" w14:paraId="2B59E3F9" w14:textId="77777777" w:rsidTr="00920EC3">
        <w:trPr>
          <w:tblCellSpacing w:w="15" w:type="dxa"/>
        </w:trPr>
        <w:tc>
          <w:tcPr>
            <w:tcW w:w="0" w:type="auto"/>
            <w:vAlign w:val="center"/>
            <w:hideMark/>
          </w:tcPr>
          <w:p w14:paraId="4AE94A72" w14:textId="77777777" w:rsidR="00106472" w:rsidRDefault="00106472" w:rsidP="00920EC3">
            <w:pPr>
              <w:pStyle w:val="berschrift3"/>
            </w:pPr>
            <w:r>
              <w:t>Aeneas Heilung</w:t>
            </w:r>
          </w:p>
        </w:tc>
        <w:tc>
          <w:tcPr>
            <w:tcW w:w="0" w:type="auto"/>
            <w:vAlign w:val="center"/>
            <w:hideMark/>
          </w:tcPr>
          <w:p w14:paraId="72D9DF56" w14:textId="77777777" w:rsidR="00106472" w:rsidRDefault="00106472" w:rsidP="00920EC3">
            <w:pPr>
              <w:pStyle w:val="berschrift3"/>
            </w:pPr>
            <w:r>
              <w:t>Apg 9,34</w:t>
            </w:r>
          </w:p>
        </w:tc>
      </w:tr>
      <w:tr w:rsidR="00106472" w14:paraId="22A448EB" w14:textId="77777777" w:rsidTr="00920EC3">
        <w:trPr>
          <w:tblCellSpacing w:w="15" w:type="dxa"/>
        </w:trPr>
        <w:tc>
          <w:tcPr>
            <w:tcW w:w="0" w:type="auto"/>
            <w:vAlign w:val="center"/>
            <w:hideMark/>
          </w:tcPr>
          <w:p w14:paraId="328B9981" w14:textId="77777777" w:rsidR="00106472" w:rsidRDefault="00106472" w:rsidP="00920EC3">
            <w:pPr>
              <w:pStyle w:val="berschrift3"/>
            </w:pPr>
            <w:r>
              <w:t>Tabeas Erweckung</w:t>
            </w:r>
          </w:p>
        </w:tc>
        <w:tc>
          <w:tcPr>
            <w:tcW w:w="0" w:type="auto"/>
            <w:vAlign w:val="center"/>
            <w:hideMark/>
          </w:tcPr>
          <w:p w14:paraId="308CBFBB" w14:textId="77777777" w:rsidR="00106472" w:rsidRDefault="00106472" w:rsidP="00920EC3">
            <w:pPr>
              <w:pStyle w:val="berschrift3"/>
            </w:pPr>
            <w:r>
              <w:t>Apg 9,40</w:t>
            </w:r>
          </w:p>
        </w:tc>
      </w:tr>
      <w:tr w:rsidR="00106472" w14:paraId="3730EA18" w14:textId="77777777" w:rsidTr="00920EC3">
        <w:trPr>
          <w:tblCellSpacing w:w="15" w:type="dxa"/>
        </w:trPr>
        <w:tc>
          <w:tcPr>
            <w:tcW w:w="0" w:type="auto"/>
            <w:vAlign w:val="center"/>
            <w:hideMark/>
          </w:tcPr>
          <w:p w14:paraId="138E2D00" w14:textId="77777777" w:rsidR="00106472" w:rsidRDefault="00106472" w:rsidP="00920EC3">
            <w:pPr>
              <w:pStyle w:val="berschrift3"/>
            </w:pPr>
            <w:r>
              <w:t>Petri Gesicht</w:t>
            </w:r>
          </w:p>
        </w:tc>
        <w:tc>
          <w:tcPr>
            <w:tcW w:w="0" w:type="auto"/>
            <w:vAlign w:val="center"/>
            <w:hideMark/>
          </w:tcPr>
          <w:p w14:paraId="5061135E" w14:textId="77777777" w:rsidR="00106472" w:rsidRDefault="00106472" w:rsidP="00920EC3">
            <w:pPr>
              <w:pStyle w:val="berschrift3"/>
            </w:pPr>
            <w:r>
              <w:t>Apg 10,11</w:t>
            </w:r>
          </w:p>
        </w:tc>
      </w:tr>
      <w:tr w:rsidR="00106472" w14:paraId="69A1FA3F" w14:textId="77777777" w:rsidTr="00920EC3">
        <w:trPr>
          <w:tblCellSpacing w:w="15" w:type="dxa"/>
        </w:trPr>
        <w:tc>
          <w:tcPr>
            <w:tcW w:w="0" w:type="auto"/>
            <w:vAlign w:val="center"/>
            <w:hideMark/>
          </w:tcPr>
          <w:p w14:paraId="6A91789A" w14:textId="77777777" w:rsidR="00106472" w:rsidRDefault="00106472" w:rsidP="00920EC3">
            <w:pPr>
              <w:pStyle w:val="berschrift3"/>
            </w:pPr>
            <w:r>
              <w:t>Cornelius Gesicht</w:t>
            </w:r>
          </w:p>
        </w:tc>
        <w:tc>
          <w:tcPr>
            <w:tcW w:w="0" w:type="auto"/>
            <w:vAlign w:val="center"/>
            <w:hideMark/>
          </w:tcPr>
          <w:p w14:paraId="69CC9CA3" w14:textId="77777777" w:rsidR="00106472" w:rsidRDefault="00106472" w:rsidP="00920EC3">
            <w:pPr>
              <w:pStyle w:val="berschrift3"/>
            </w:pPr>
            <w:r>
              <w:t>Apg 10,3</w:t>
            </w:r>
          </w:p>
        </w:tc>
      </w:tr>
      <w:tr w:rsidR="00106472" w14:paraId="2561FE57" w14:textId="77777777" w:rsidTr="00920EC3">
        <w:trPr>
          <w:tblCellSpacing w:w="15" w:type="dxa"/>
        </w:trPr>
        <w:tc>
          <w:tcPr>
            <w:tcW w:w="0" w:type="auto"/>
            <w:vAlign w:val="center"/>
            <w:hideMark/>
          </w:tcPr>
          <w:p w14:paraId="060A2559" w14:textId="77777777" w:rsidR="00106472" w:rsidRDefault="00106472" w:rsidP="00920EC3">
            <w:pPr>
              <w:pStyle w:val="berschrift3"/>
            </w:pPr>
            <w:r>
              <w:t>Pfingsten der Heiden</w:t>
            </w:r>
          </w:p>
        </w:tc>
        <w:tc>
          <w:tcPr>
            <w:tcW w:w="0" w:type="auto"/>
            <w:vAlign w:val="center"/>
            <w:hideMark/>
          </w:tcPr>
          <w:p w14:paraId="4E476E5E" w14:textId="77777777" w:rsidR="00106472" w:rsidRDefault="00106472" w:rsidP="00920EC3">
            <w:pPr>
              <w:pStyle w:val="berschrift3"/>
            </w:pPr>
            <w:r>
              <w:t>Apg 10,44</w:t>
            </w:r>
          </w:p>
        </w:tc>
      </w:tr>
      <w:tr w:rsidR="00106472" w14:paraId="282D3371" w14:textId="77777777" w:rsidTr="00920EC3">
        <w:trPr>
          <w:tblCellSpacing w:w="15" w:type="dxa"/>
        </w:trPr>
        <w:tc>
          <w:tcPr>
            <w:tcW w:w="0" w:type="auto"/>
            <w:vAlign w:val="center"/>
            <w:hideMark/>
          </w:tcPr>
          <w:p w14:paraId="3B67228D" w14:textId="77777777" w:rsidR="00106472" w:rsidRDefault="00106472" w:rsidP="00920EC3">
            <w:pPr>
              <w:pStyle w:val="berschrift3"/>
            </w:pPr>
            <w:r>
              <w:t>Petri Befreiung</w:t>
            </w:r>
          </w:p>
        </w:tc>
        <w:tc>
          <w:tcPr>
            <w:tcW w:w="0" w:type="auto"/>
            <w:vAlign w:val="center"/>
            <w:hideMark/>
          </w:tcPr>
          <w:p w14:paraId="7EA557FB" w14:textId="77777777" w:rsidR="00106472" w:rsidRDefault="00106472" w:rsidP="00920EC3">
            <w:pPr>
              <w:pStyle w:val="berschrift3"/>
            </w:pPr>
            <w:r>
              <w:t>Apg 12,7</w:t>
            </w:r>
          </w:p>
        </w:tc>
      </w:tr>
      <w:tr w:rsidR="00106472" w14:paraId="254F6A0B" w14:textId="77777777" w:rsidTr="00920EC3">
        <w:trPr>
          <w:tblCellSpacing w:w="15" w:type="dxa"/>
        </w:trPr>
        <w:tc>
          <w:tcPr>
            <w:tcW w:w="0" w:type="auto"/>
            <w:vAlign w:val="center"/>
            <w:hideMark/>
          </w:tcPr>
          <w:p w14:paraId="691B483F" w14:textId="77777777" w:rsidR="00106472" w:rsidRDefault="00106472" w:rsidP="00920EC3">
            <w:pPr>
              <w:pStyle w:val="berschrift3"/>
            </w:pPr>
            <w:r>
              <w:t>Elymas blind</w:t>
            </w:r>
          </w:p>
        </w:tc>
        <w:tc>
          <w:tcPr>
            <w:tcW w:w="0" w:type="auto"/>
            <w:vAlign w:val="center"/>
            <w:hideMark/>
          </w:tcPr>
          <w:p w14:paraId="56AF7CB1" w14:textId="77777777" w:rsidR="00106472" w:rsidRDefault="00106472" w:rsidP="00920EC3">
            <w:pPr>
              <w:pStyle w:val="berschrift3"/>
            </w:pPr>
            <w:r>
              <w:t>Apg 13,11</w:t>
            </w:r>
          </w:p>
        </w:tc>
      </w:tr>
      <w:tr w:rsidR="00106472" w14:paraId="1289B2B4" w14:textId="77777777" w:rsidTr="00920EC3">
        <w:trPr>
          <w:tblCellSpacing w:w="15" w:type="dxa"/>
        </w:trPr>
        <w:tc>
          <w:tcPr>
            <w:tcW w:w="0" w:type="auto"/>
            <w:vAlign w:val="center"/>
            <w:hideMark/>
          </w:tcPr>
          <w:p w14:paraId="72A3F65E" w14:textId="77777777" w:rsidR="00106472" w:rsidRDefault="00106472" w:rsidP="00920EC3">
            <w:pPr>
              <w:pStyle w:val="berschrift3"/>
            </w:pPr>
            <w:r>
              <w:t>Krüppel zu Lystra</w:t>
            </w:r>
          </w:p>
        </w:tc>
        <w:tc>
          <w:tcPr>
            <w:tcW w:w="0" w:type="auto"/>
            <w:vAlign w:val="center"/>
            <w:hideMark/>
          </w:tcPr>
          <w:p w14:paraId="172F7434" w14:textId="77777777" w:rsidR="00106472" w:rsidRDefault="00106472" w:rsidP="00920EC3">
            <w:pPr>
              <w:pStyle w:val="berschrift3"/>
            </w:pPr>
            <w:r>
              <w:t>Apg 14,8</w:t>
            </w:r>
          </w:p>
        </w:tc>
      </w:tr>
      <w:tr w:rsidR="00106472" w14:paraId="442D23A4" w14:textId="77777777" w:rsidTr="00920EC3">
        <w:trPr>
          <w:tblCellSpacing w:w="15" w:type="dxa"/>
        </w:trPr>
        <w:tc>
          <w:tcPr>
            <w:tcW w:w="0" w:type="auto"/>
            <w:vAlign w:val="center"/>
            <w:hideMark/>
          </w:tcPr>
          <w:p w14:paraId="479965A1" w14:textId="77777777" w:rsidR="00106472" w:rsidRDefault="00106472" w:rsidP="00920EC3">
            <w:pPr>
              <w:pStyle w:val="berschrift3"/>
            </w:pPr>
            <w:r>
              <w:t>Ruf aus Mazedonien</w:t>
            </w:r>
          </w:p>
        </w:tc>
        <w:tc>
          <w:tcPr>
            <w:tcW w:w="0" w:type="auto"/>
            <w:vAlign w:val="center"/>
            <w:hideMark/>
          </w:tcPr>
          <w:p w14:paraId="62DC9AD7" w14:textId="77777777" w:rsidR="00106472" w:rsidRDefault="00106472" w:rsidP="00920EC3">
            <w:pPr>
              <w:pStyle w:val="berschrift3"/>
            </w:pPr>
            <w:r>
              <w:t>Apg 16,9</w:t>
            </w:r>
          </w:p>
        </w:tc>
      </w:tr>
      <w:tr w:rsidR="00106472" w14:paraId="61B1E518" w14:textId="77777777" w:rsidTr="00920EC3">
        <w:trPr>
          <w:tblCellSpacing w:w="15" w:type="dxa"/>
        </w:trPr>
        <w:tc>
          <w:tcPr>
            <w:tcW w:w="0" w:type="auto"/>
            <w:vAlign w:val="center"/>
            <w:hideMark/>
          </w:tcPr>
          <w:p w14:paraId="12BD15E2" w14:textId="77777777" w:rsidR="00106472" w:rsidRDefault="00106472" w:rsidP="00920EC3">
            <w:pPr>
              <w:pStyle w:val="berschrift3"/>
            </w:pPr>
            <w:r>
              <w:t>Wahrsagergeist</w:t>
            </w:r>
          </w:p>
        </w:tc>
        <w:tc>
          <w:tcPr>
            <w:tcW w:w="0" w:type="auto"/>
            <w:vAlign w:val="center"/>
            <w:hideMark/>
          </w:tcPr>
          <w:p w14:paraId="7AFD47A1" w14:textId="77777777" w:rsidR="00106472" w:rsidRDefault="00106472" w:rsidP="00920EC3">
            <w:pPr>
              <w:pStyle w:val="berschrift3"/>
            </w:pPr>
            <w:r>
              <w:t>Apg 16,18</w:t>
            </w:r>
          </w:p>
        </w:tc>
      </w:tr>
      <w:tr w:rsidR="00106472" w14:paraId="19B6F61C" w14:textId="77777777" w:rsidTr="00920EC3">
        <w:trPr>
          <w:tblCellSpacing w:w="15" w:type="dxa"/>
        </w:trPr>
        <w:tc>
          <w:tcPr>
            <w:tcW w:w="0" w:type="auto"/>
            <w:vAlign w:val="center"/>
            <w:hideMark/>
          </w:tcPr>
          <w:p w14:paraId="00AEC26F" w14:textId="77777777" w:rsidR="00106472" w:rsidRDefault="00106472" w:rsidP="00920EC3">
            <w:pPr>
              <w:pStyle w:val="berschrift3"/>
            </w:pPr>
            <w:r>
              <w:t>Erdbeben</w:t>
            </w:r>
          </w:p>
        </w:tc>
        <w:tc>
          <w:tcPr>
            <w:tcW w:w="0" w:type="auto"/>
            <w:vAlign w:val="center"/>
            <w:hideMark/>
          </w:tcPr>
          <w:p w14:paraId="4B65C157" w14:textId="77777777" w:rsidR="00106472" w:rsidRDefault="00106472" w:rsidP="00920EC3">
            <w:pPr>
              <w:pStyle w:val="berschrift3"/>
            </w:pPr>
            <w:r>
              <w:t>Apg 16,26</w:t>
            </w:r>
          </w:p>
        </w:tc>
      </w:tr>
      <w:tr w:rsidR="00106472" w14:paraId="26015B1E" w14:textId="77777777" w:rsidTr="00920EC3">
        <w:trPr>
          <w:tblCellSpacing w:w="15" w:type="dxa"/>
        </w:trPr>
        <w:tc>
          <w:tcPr>
            <w:tcW w:w="0" w:type="auto"/>
            <w:vAlign w:val="center"/>
            <w:hideMark/>
          </w:tcPr>
          <w:p w14:paraId="1B0C4466" w14:textId="77777777" w:rsidR="00106472" w:rsidRDefault="00106472" w:rsidP="00920EC3">
            <w:pPr>
              <w:pStyle w:val="berschrift3"/>
            </w:pPr>
            <w:r>
              <w:t>Pauli Schweißtücher</w:t>
            </w:r>
          </w:p>
        </w:tc>
        <w:tc>
          <w:tcPr>
            <w:tcW w:w="0" w:type="auto"/>
            <w:vAlign w:val="center"/>
            <w:hideMark/>
          </w:tcPr>
          <w:p w14:paraId="40A8C7AF" w14:textId="77777777" w:rsidR="00106472" w:rsidRDefault="00106472" w:rsidP="00920EC3">
            <w:pPr>
              <w:pStyle w:val="berschrift3"/>
            </w:pPr>
            <w:r>
              <w:t>Apg 19,12</w:t>
            </w:r>
          </w:p>
        </w:tc>
      </w:tr>
      <w:tr w:rsidR="00106472" w14:paraId="5E371ABF" w14:textId="77777777" w:rsidTr="00920EC3">
        <w:trPr>
          <w:tblCellSpacing w:w="15" w:type="dxa"/>
        </w:trPr>
        <w:tc>
          <w:tcPr>
            <w:tcW w:w="0" w:type="auto"/>
            <w:vAlign w:val="center"/>
            <w:hideMark/>
          </w:tcPr>
          <w:p w14:paraId="1D115FDF" w14:textId="77777777" w:rsidR="00106472" w:rsidRDefault="00106472" w:rsidP="00920EC3">
            <w:pPr>
              <w:pStyle w:val="berschrift3"/>
            </w:pPr>
            <w:r>
              <w:t>Skevas Söhne</w:t>
            </w:r>
          </w:p>
        </w:tc>
        <w:tc>
          <w:tcPr>
            <w:tcW w:w="0" w:type="auto"/>
            <w:vAlign w:val="center"/>
            <w:hideMark/>
          </w:tcPr>
          <w:p w14:paraId="3E97BCE9" w14:textId="77777777" w:rsidR="00106472" w:rsidRDefault="00106472" w:rsidP="00920EC3">
            <w:pPr>
              <w:pStyle w:val="berschrift3"/>
            </w:pPr>
            <w:r>
              <w:t>Apg 16,15</w:t>
            </w:r>
          </w:p>
        </w:tc>
      </w:tr>
      <w:tr w:rsidR="00106472" w14:paraId="5C2C59CD" w14:textId="77777777" w:rsidTr="00920EC3">
        <w:trPr>
          <w:tblCellSpacing w:w="15" w:type="dxa"/>
        </w:trPr>
        <w:tc>
          <w:tcPr>
            <w:tcW w:w="0" w:type="auto"/>
            <w:vAlign w:val="center"/>
            <w:hideMark/>
          </w:tcPr>
          <w:p w14:paraId="030A0501" w14:textId="77777777" w:rsidR="00106472" w:rsidRDefault="00106472" w:rsidP="00920EC3">
            <w:pPr>
              <w:pStyle w:val="berschrift3"/>
            </w:pPr>
            <w:r>
              <w:t>Eutychus belebt</w:t>
            </w:r>
          </w:p>
        </w:tc>
        <w:tc>
          <w:tcPr>
            <w:tcW w:w="0" w:type="auto"/>
            <w:vAlign w:val="center"/>
            <w:hideMark/>
          </w:tcPr>
          <w:p w14:paraId="326EB541" w14:textId="77777777" w:rsidR="00106472" w:rsidRDefault="00106472" w:rsidP="00920EC3">
            <w:pPr>
              <w:pStyle w:val="berschrift3"/>
            </w:pPr>
            <w:r>
              <w:t>Apg 20,10</w:t>
            </w:r>
          </w:p>
        </w:tc>
      </w:tr>
      <w:tr w:rsidR="00106472" w14:paraId="199035F4" w14:textId="77777777" w:rsidTr="00920EC3">
        <w:trPr>
          <w:tblCellSpacing w:w="15" w:type="dxa"/>
        </w:trPr>
        <w:tc>
          <w:tcPr>
            <w:tcW w:w="0" w:type="auto"/>
            <w:vAlign w:val="center"/>
            <w:hideMark/>
          </w:tcPr>
          <w:p w14:paraId="2C7E007D" w14:textId="77777777" w:rsidR="00106472" w:rsidRDefault="00106472" w:rsidP="00920EC3">
            <w:pPr>
              <w:pStyle w:val="berschrift3"/>
            </w:pPr>
            <w:r>
              <w:t>Agabus</w:t>
            </w:r>
          </w:p>
        </w:tc>
        <w:tc>
          <w:tcPr>
            <w:tcW w:w="0" w:type="auto"/>
            <w:vAlign w:val="center"/>
            <w:hideMark/>
          </w:tcPr>
          <w:p w14:paraId="78E58E47" w14:textId="77777777" w:rsidR="00106472" w:rsidRDefault="00106472" w:rsidP="00920EC3">
            <w:pPr>
              <w:pStyle w:val="berschrift3"/>
            </w:pPr>
            <w:r>
              <w:t>Apg 11,2</w:t>
            </w:r>
          </w:p>
        </w:tc>
      </w:tr>
      <w:tr w:rsidR="00106472" w14:paraId="00A81487" w14:textId="77777777" w:rsidTr="00920EC3">
        <w:trPr>
          <w:tblCellSpacing w:w="15" w:type="dxa"/>
        </w:trPr>
        <w:tc>
          <w:tcPr>
            <w:tcW w:w="0" w:type="auto"/>
            <w:vAlign w:val="center"/>
            <w:hideMark/>
          </w:tcPr>
          <w:p w14:paraId="4C72845E" w14:textId="77777777" w:rsidR="00106472" w:rsidRDefault="00106472" w:rsidP="00920EC3">
            <w:pPr>
              <w:pStyle w:val="berschrift3"/>
            </w:pPr>
          </w:p>
        </w:tc>
        <w:tc>
          <w:tcPr>
            <w:tcW w:w="0" w:type="auto"/>
            <w:vAlign w:val="center"/>
            <w:hideMark/>
          </w:tcPr>
          <w:p w14:paraId="604CE2DD" w14:textId="77777777" w:rsidR="00106472" w:rsidRDefault="00106472" w:rsidP="00920EC3">
            <w:pPr>
              <w:pStyle w:val="berschrift3"/>
            </w:pPr>
            <w:r>
              <w:t xml:space="preserve">Apg 21,11 </w:t>
            </w:r>
          </w:p>
        </w:tc>
      </w:tr>
      <w:tr w:rsidR="00106472" w14:paraId="0188A82F" w14:textId="77777777" w:rsidTr="00920EC3">
        <w:trPr>
          <w:tblCellSpacing w:w="15" w:type="dxa"/>
        </w:trPr>
        <w:tc>
          <w:tcPr>
            <w:tcW w:w="0" w:type="auto"/>
            <w:vAlign w:val="center"/>
            <w:hideMark/>
          </w:tcPr>
          <w:p w14:paraId="4B282328" w14:textId="77777777" w:rsidR="00106472" w:rsidRDefault="00106472" w:rsidP="00920EC3">
            <w:pPr>
              <w:pStyle w:val="berschrift3"/>
            </w:pPr>
            <w:r>
              <w:t>Pauli Gesicht</w:t>
            </w:r>
          </w:p>
        </w:tc>
        <w:tc>
          <w:tcPr>
            <w:tcW w:w="0" w:type="auto"/>
            <w:vAlign w:val="center"/>
            <w:hideMark/>
          </w:tcPr>
          <w:p w14:paraId="5DD9A480" w14:textId="77777777" w:rsidR="00106472" w:rsidRDefault="00106472" w:rsidP="00920EC3">
            <w:pPr>
              <w:pStyle w:val="berschrift3"/>
            </w:pPr>
            <w:r>
              <w:t>Apg 26,16</w:t>
            </w:r>
          </w:p>
        </w:tc>
      </w:tr>
      <w:tr w:rsidR="00106472" w14:paraId="10CACCF4" w14:textId="77777777" w:rsidTr="00920EC3">
        <w:trPr>
          <w:tblCellSpacing w:w="15" w:type="dxa"/>
        </w:trPr>
        <w:tc>
          <w:tcPr>
            <w:tcW w:w="0" w:type="auto"/>
            <w:vAlign w:val="center"/>
            <w:hideMark/>
          </w:tcPr>
          <w:p w14:paraId="72A8B2D7" w14:textId="77777777" w:rsidR="00106472" w:rsidRDefault="00106472" w:rsidP="00920EC3">
            <w:pPr>
              <w:pStyle w:val="berschrift3"/>
            </w:pPr>
            <w:r>
              <w:t>Engelerscheinung</w:t>
            </w:r>
          </w:p>
        </w:tc>
        <w:tc>
          <w:tcPr>
            <w:tcW w:w="0" w:type="auto"/>
            <w:vAlign w:val="center"/>
            <w:hideMark/>
          </w:tcPr>
          <w:p w14:paraId="4CE1E2E8" w14:textId="77777777" w:rsidR="00106472" w:rsidRDefault="00106472" w:rsidP="00920EC3">
            <w:pPr>
              <w:pStyle w:val="berschrift3"/>
            </w:pPr>
            <w:r>
              <w:t>Apg 27,23</w:t>
            </w:r>
          </w:p>
        </w:tc>
      </w:tr>
      <w:tr w:rsidR="00106472" w14:paraId="54672493" w14:textId="77777777" w:rsidTr="00920EC3">
        <w:trPr>
          <w:tblCellSpacing w:w="15" w:type="dxa"/>
        </w:trPr>
        <w:tc>
          <w:tcPr>
            <w:tcW w:w="0" w:type="auto"/>
            <w:vAlign w:val="center"/>
            <w:hideMark/>
          </w:tcPr>
          <w:p w14:paraId="4F256AFB" w14:textId="77777777" w:rsidR="00106472" w:rsidRDefault="00106472" w:rsidP="00920EC3">
            <w:pPr>
              <w:pStyle w:val="berschrift3"/>
            </w:pPr>
            <w:r>
              <w:t>Schlangenbiß</w:t>
            </w:r>
          </w:p>
        </w:tc>
        <w:tc>
          <w:tcPr>
            <w:tcW w:w="0" w:type="auto"/>
            <w:vAlign w:val="center"/>
            <w:hideMark/>
          </w:tcPr>
          <w:p w14:paraId="6985FDD1" w14:textId="77777777" w:rsidR="00106472" w:rsidRDefault="00106472" w:rsidP="00920EC3">
            <w:pPr>
              <w:pStyle w:val="berschrift3"/>
            </w:pPr>
            <w:r>
              <w:t>Apg 28,5</w:t>
            </w:r>
          </w:p>
        </w:tc>
      </w:tr>
      <w:tr w:rsidR="00106472" w14:paraId="09DBDE37" w14:textId="77777777" w:rsidTr="00920EC3">
        <w:trPr>
          <w:tblCellSpacing w:w="15" w:type="dxa"/>
        </w:trPr>
        <w:tc>
          <w:tcPr>
            <w:tcW w:w="0" w:type="auto"/>
            <w:vAlign w:val="center"/>
            <w:hideMark/>
          </w:tcPr>
          <w:p w14:paraId="13F2F997" w14:textId="77777777" w:rsidR="00106472" w:rsidRDefault="00106472" w:rsidP="00920EC3">
            <w:pPr>
              <w:pStyle w:val="berschrift3"/>
            </w:pPr>
            <w:r>
              <w:t>Krankenheilungen</w:t>
            </w:r>
          </w:p>
        </w:tc>
        <w:tc>
          <w:tcPr>
            <w:tcW w:w="0" w:type="auto"/>
            <w:vAlign w:val="center"/>
            <w:hideMark/>
          </w:tcPr>
          <w:p w14:paraId="6B5DD5B1" w14:textId="77777777" w:rsidR="00106472" w:rsidRDefault="00106472" w:rsidP="00920EC3">
            <w:pPr>
              <w:pStyle w:val="berschrift3"/>
            </w:pPr>
            <w:r>
              <w:t>Apg 28,</w:t>
            </w:r>
          </w:p>
        </w:tc>
      </w:tr>
    </w:tbl>
    <w:p w14:paraId="6E34EA8C" w14:textId="60E92521" w:rsidR="00106472" w:rsidRDefault="00106472" w:rsidP="00106472">
      <w:pPr>
        <w:pStyle w:val="berschrift3"/>
        <w:rPr>
          <w:sz w:val="48"/>
          <w:szCs w:val="48"/>
          <w:lang w:eastAsia="de-DE"/>
        </w:rPr>
      </w:pPr>
      <w:r>
        <w:t>Die Wunder im Alten Testament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01"/>
        <w:gridCol w:w="1389"/>
      </w:tblGrid>
      <w:tr w:rsidR="00106472" w14:paraId="394A8117" w14:textId="77777777" w:rsidTr="00071DEE">
        <w:trPr>
          <w:tblCellSpacing w:w="15" w:type="dxa"/>
        </w:trPr>
        <w:tc>
          <w:tcPr>
            <w:tcW w:w="0" w:type="auto"/>
            <w:vAlign w:val="center"/>
            <w:hideMark/>
          </w:tcPr>
          <w:p w14:paraId="7F16E289" w14:textId="77777777" w:rsidR="00106472" w:rsidRDefault="00106472" w:rsidP="00071DEE">
            <w:r>
              <w:t>Sodoms Zerstörung</w:t>
            </w:r>
          </w:p>
        </w:tc>
        <w:tc>
          <w:tcPr>
            <w:tcW w:w="0" w:type="auto"/>
            <w:vAlign w:val="center"/>
            <w:hideMark/>
          </w:tcPr>
          <w:p w14:paraId="2BFD8E58" w14:textId="77777777" w:rsidR="00106472" w:rsidRDefault="00106472" w:rsidP="00071DEE">
            <w:r>
              <w:t>1. Mo 19,24</w:t>
            </w:r>
          </w:p>
        </w:tc>
      </w:tr>
      <w:tr w:rsidR="00106472" w14:paraId="64E09F95" w14:textId="77777777" w:rsidTr="00071DEE">
        <w:trPr>
          <w:tblCellSpacing w:w="15" w:type="dxa"/>
        </w:trPr>
        <w:tc>
          <w:tcPr>
            <w:tcW w:w="0" w:type="auto"/>
            <w:vAlign w:val="center"/>
            <w:hideMark/>
          </w:tcPr>
          <w:p w14:paraId="7A470EE4" w14:textId="77777777" w:rsidR="00106472" w:rsidRDefault="00106472" w:rsidP="00071DEE">
            <w:r>
              <w:t>Lots Weib - Salzsäule</w:t>
            </w:r>
          </w:p>
        </w:tc>
        <w:tc>
          <w:tcPr>
            <w:tcW w:w="0" w:type="auto"/>
            <w:vAlign w:val="center"/>
            <w:hideMark/>
          </w:tcPr>
          <w:p w14:paraId="1313423B" w14:textId="77777777" w:rsidR="00106472" w:rsidRDefault="00106472" w:rsidP="00071DEE">
            <w:r>
              <w:t>1. Mo 19,26</w:t>
            </w:r>
          </w:p>
        </w:tc>
      </w:tr>
      <w:tr w:rsidR="00106472" w14:paraId="44906456" w14:textId="77777777" w:rsidTr="00071DEE">
        <w:trPr>
          <w:tblCellSpacing w:w="15" w:type="dxa"/>
        </w:trPr>
        <w:tc>
          <w:tcPr>
            <w:tcW w:w="0" w:type="auto"/>
            <w:vAlign w:val="center"/>
            <w:hideMark/>
          </w:tcPr>
          <w:p w14:paraId="18570247" w14:textId="77777777" w:rsidR="00106472" w:rsidRDefault="00106472" w:rsidP="00071DEE">
            <w:r>
              <w:t>Geburt des Isaak</w:t>
            </w:r>
          </w:p>
        </w:tc>
        <w:tc>
          <w:tcPr>
            <w:tcW w:w="0" w:type="auto"/>
            <w:vAlign w:val="center"/>
            <w:hideMark/>
          </w:tcPr>
          <w:p w14:paraId="5CFF2DE4" w14:textId="77777777" w:rsidR="00106472" w:rsidRDefault="00106472" w:rsidP="00071DEE">
            <w:r>
              <w:t>1. Mo 21,1</w:t>
            </w:r>
          </w:p>
        </w:tc>
      </w:tr>
      <w:tr w:rsidR="00106472" w14:paraId="53A58A23" w14:textId="77777777" w:rsidTr="00071DEE">
        <w:trPr>
          <w:tblCellSpacing w:w="15" w:type="dxa"/>
        </w:trPr>
        <w:tc>
          <w:tcPr>
            <w:tcW w:w="0" w:type="auto"/>
            <w:vAlign w:val="center"/>
            <w:hideMark/>
          </w:tcPr>
          <w:p w14:paraId="72660F48" w14:textId="77777777" w:rsidR="00106472" w:rsidRDefault="00106472" w:rsidP="00071DEE">
            <w:r>
              <w:t>Der brennende Busch</w:t>
            </w:r>
          </w:p>
        </w:tc>
        <w:tc>
          <w:tcPr>
            <w:tcW w:w="0" w:type="auto"/>
            <w:vAlign w:val="center"/>
            <w:hideMark/>
          </w:tcPr>
          <w:p w14:paraId="50652767" w14:textId="77777777" w:rsidR="00106472" w:rsidRDefault="00106472" w:rsidP="00071DEE">
            <w:r>
              <w:t>2. Mo 3,2</w:t>
            </w:r>
          </w:p>
        </w:tc>
      </w:tr>
      <w:tr w:rsidR="00106472" w14:paraId="68AD8C18" w14:textId="77777777" w:rsidTr="00071DEE">
        <w:trPr>
          <w:tblCellSpacing w:w="15" w:type="dxa"/>
        </w:trPr>
        <w:tc>
          <w:tcPr>
            <w:tcW w:w="0" w:type="auto"/>
            <w:vAlign w:val="center"/>
            <w:hideMark/>
          </w:tcPr>
          <w:p w14:paraId="10B133E3" w14:textId="77777777" w:rsidR="00106472" w:rsidRDefault="00106472" w:rsidP="00071DEE">
            <w:r>
              <w:t>Aarons Stab - Schlange</w:t>
            </w:r>
          </w:p>
        </w:tc>
        <w:tc>
          <w:tcPr>
            <w:tcW w:w="0" w:type="auto"/>
            <w:vAlign w:val="center"/>
            <w:hideMark/>
          </w:tcPr>
          <w:p w14:paraId="792056C4" w14:textId="77777777" w:rsidR="00106472" w:rsidRDefault="00106472" w:rsidP="00071DEE">
            <w:r>
              <w:t>2. Mo 7,10</w:t>
            </w:r>
          </w:p>
        </w:tc>
      </w:tr>
      <w:tr w:rsidR="00106472" w14:paraId="27662FCB" w14:textId="77777777" w:rsidTr="00071DEE">
        <w:trPr>
          <w:tblCellSpacing w:w="15" w:type="dxa"/>
        </w:trPr>
        <w:tc>
          <w:tcPr>
            <w:tcW w:w="0" w:type="auto"/>
            <w:vAlign w:val="center"/>
            <w:hideMark/>
          </w:tcPr>
          <w:p w14:paraId="64E46E53" w14:textId="77777777" w:rsidR="00106472" w:rsidRDefault="00106472" w:rsidP="00071DEE">
            <w:r>
              <w:t>Wasser in Blut verwandelt</w:t>
            </w:r>
          </w:p>
        </w:tc>
        <w:tc>
          <w:tcPr>
            <w:tcW w:w="0" w:type="auto"/>
            <w:vAlign w:val="center"/>
            <w:hideMark/>
          </w:tcPr>
          <w:p w14:paraId="2A695ECA" w14:textId="77777777" w:rsidR="00106472" w:rsidRDefault="00106472" w:rsidP="00071DEE">
            <w:r>
              <w:t>2. Mo 7,20</w:t>
            </w:r>
          </w:p>
        </w:tc>
      </w:tr>
      <w:tr w:rsidR="00106472" w14:paraId="0BFA83BA" w14:textId="77777777" w:rsidTr="00071DEE">
        <w:trPr>
          <w:tblCellSpacing w:w="15" w:type="dxa"/>
        </w:trPr>
        <w:tc>
          <w:tcPr>
            <w:tcW w:w="0" w:type="auto"/>
            <w:vAlign w:val="center"/>
            <w:hideMark/>
          </w:tcPr>
          <w:p w14:paraId="1644525E" w14:textId="77777777" w:rsidR="00106472" w:rsidRDefault="00106472" w:rsidP="00071DEE">
            <w:r>
              <w:t>Frösche</w:t>
            </w:r>
          </w:p>
        </w:tc>
        <w:tc>
          <w:tcPr>
            <w:tcW w:w="0" w:type="auto"/>
            <w:vAlign w:val="center"/>
            <w:hideMark/>
          </w:tcPr>
          <w:p w14:paraId="5618AEE6" w14:textId="77777777" w:rsidR="00106472" w:rsidRDefault="00106472" w:rsidP="00071DEE">
            <w:r>
              <w:t>2. Mo 8,5</w:t>
            </w:r>
          </w:p>
        </w:tc>
      </w:tr>
      <w:tr w:rsidR="00106472" w14:paraId="7E7C6EA2" w14:textId="77777777" w:rsidTr="00071DEE">
        <w:trPr>
          <w:tblCellSpacing w:w="15" w:type="dxa"/>
        </w:trPr>
        <w:tc>
          <w:tcPr>
            <w:tcW w:w="0" w:type="auto"/>
            <w:vAlign w:val="center"/>
            <w:hideMark/>
          </w:tcPr>
          <w:p w14:paraId="249C25B4" w14:textId="77777777" w:rsidR="00106472" w:rsidRDefault="00106472" w:rsidP="00071DEE">
            <w:r>
              <w:t>Stechmücken</w:t>
            </w:r>
          </w:p>
        </w:tc>
        <w:tc>
          <w:tcPr>
            <w:tcW w:w="0" w:type="auto"/>
            <w:vAlign w:val="center"/>
            <w:hideMark/>
          </w:tcPr>
          <w:p w14:paraId="155F2789" w14:textId="77777777" w:rsidR="00106472" w:rsidRDefault="00106472" w:rsidP="00071DEE">
            <w:r>
              <w:t>2. Mo 8,16</w:t>
            </w:r>
          </w:p>
        </w:tc>
      </w:tr>
      <w:tr w:rsidR="00106472" w14:paraId="29D24949" w14:textId="77777777" w:rsidTr="00071DEE">
        <w:trPr>
          <w:tblCellSpacing w:w="15" w:type="dxa"/>
        </w:trPr>
        <w:tc>
          <w:tcPr>
            <w:tcW w:w="0" w:type="auto"/>
            <w:vAlign w:val="center"/>
            <w:hideMark/>
          </w:tcPr>
          <w:p w14:paraId="06AD4214" w14:textId="77777777" w:rsidR="00106472" w:rsidRDefault="00106472" w:rsidP="00071DEE">
            <w:r>
              <w:t>Ungeziefer</w:t>
            </w:r>
          </w:p>
        </w:tc>
        <w:tc>
          <w:tcPr>
            <w:tcW w:w="0" w:type="auto"/>
            <w:vAlign w:val="center"/>
            <w:hideMark/>
          </w:tcPr>
          <w:p w14:paraId="3FCCAB3E" w14:textId="77777777" w:rsidR="00106472" w:rsidRDefault="00106472" w:rsidP="00071DEE">
            <w:r>
              <w:t>2. Mo 8,20</w:t>
            </w:r>
          </w:p>
        </w:tc>
      </w:tr>
      <w:tr w:rsidR="00106472" w14:paraId="521CF470" w14:textId="77777777" w:rsidTr="00071DEE">
        <w:trPr>
          <w:tblCellSpacing w:w="15" w:type="dxa"/>
        </w:trPr>
        <w:tc>
          <w:tcPr>
            <w:tcW w:w="0" w:type="auto"/>
            <w:vAlign w:val="center"/>
            <w:hideMark/>
          </w:tcPr>
          <w:p w14:paraId="03522E3F" w14:textId="77777777" w:rsidR="00106472" w:rsidRDefault="00106472" w:rsidP="00071DEE">
            <w:r>
              <w:t>Pest</w:t>
            </w:r>
          </w:p>
        </w:tc>
        <w:tc>
          <w:tcPr>
            <w:tcW w:w="0" w:type="auto"/>
            <w:vAlign w:val="center"/>
            <w:hideMark/>
          </w:tcPr>
          <w:p w14:paraId="02C4C743" w14:textId="77777777" w:rsidR="00106472" w:rsidRDefault="00106472" w:rsidP="00071DEE">
            <w:r>
              <w:t>2. Mo 9,3</w:t>
            </w:r>
          </w:p>
        </w:tc>
      </w:tr>
      <w:tr w:rsidR="00106472" w14:paraId="665B845E" w14:textId="77777777" w:rsidTr="00071DEE">
        <w:trPr>
          <w:tblCellSpacing w:w="15" w:type="dxa"/>
        </w:trPr>
        <w:tc>
          <w:tcPr>
            <w:tcW w:w="0" w:type="auto"/>
            <w:vAlign w:val="center"/>
            <w:hideMark/>
          </w:tcPr>
          <w:p w14:paraId="3BDA45C6" w14:textId="77777777" w:rsidR="00106472" w:rsidRDefault="00106472" w:rsidP="00071DEE">
            <w:r>
              <w:t>Blattern</w:t>
            </w:r>
          </w:p>
        </w:tc>
        <w:tc>
          <w:tcPr>
            <w:tcW w:w="0" w:type="auto"/>
            <w:vAlign w:val="center"/>
            <w:hideMark/>
          </w:tcPr>
          <w:p w14:paraId="3FB38E01" w14:textId="77777777" w:rsidR="00106472" w:rsidRDefault="00106472" w:rsidP="00071DEE">
            <w:r>
              <w:t>2. Mo 9,8</w:t>
            </w:r>
          </w:p>
        </w:tc>
      </w:tr>
      <w:tr w:rsidR="00106472" w14:paraId="0F393A5C" w14:textId="77777777" w:rsidTr="00071DEE">
        <w:trPr>
          <w:tblCellSpacing w:w="15" w:type="dxa"/>
        </w:trPr>
        <w:tc>
          <w:tcPr>
            <w:tcW w:w="0" w:type="auto"/>
            <w:vAlign w:val="center"/>
            <w:hideMark/>
          </w:tcPr>
          <w:p w14:paraId="5FF1F957" w14:textId="77777777" w:rsidR="00106472" w:rsidRDefault="00106472" w:rsidP="00071DEE">
            <w:r>
              <w:t>Hagel und Feuer</w:t>
            </w:r>
          </w:p>
        </w:tc>
        <w:tc>
          <w:tcPr>
            <w:tcW w:w="0" w:type="auto"/>
            <w:vAlign w:val="center"/>
            <w:hideMark/>
          </w:tcPr>
          <w:p w14:paraId="60F76DB9" w14:textId="77777777" w:rsidR="00106472" w:rsidRDefault="00106472" w:rsidP="00071DEE">
            <w:r>
              <w:t>2. Mo 9,22</w:t>
            </w:r>
          </w:p>
        </w:tc>
      </w:tr>
      <w:tr w:rsidR="00106472" w14:paraId="20884E91" w14:textId="77777777" w:rsidTr="00071DEE">
        <w:trPr>
          <w:tblCellSpacing w:w="15" w:type="dxa"/>
        </w:trPr>
        <w:tc>
          <w:tcPr>
            <w:tcW w:w="0" w:type="auto"/>
            <w:vAlign w:val="center"/>
            <w:hideMark/>
          </w:tcPr>
          <w:p w14:paraId="2180A155" w14:textId="77777777" w:rsidR="00106472" w:rsidRDefault="00106472" w:rsidP="00071DEE">
            <w:r>
              <w:t>Heuschrecken</w:t>
            </w:r>
          </w:p>
        </w:tc>
        <w:tc>
          <w:tcPr>
            <w:tcW w:w="0" w:type="auto"/>
            <w:vAlign w:val="center"/>
            <w:hideMark/>
          </w:tcPr>
          <w:p w14:paraId="5EB9FF69" w14:textId="77777777" w:rsidR="00106472" w:rsidRDefault="00106472" w:rsidP="00071DEE">
            <w:r>
              <w:t>2. Mo 10,12</w:t>
            </w:r>
          </w:p>
        </w:tc>
      </w:tr>
      <w:tr w:rsidR="00106472" w14:paraId="62E972EB" w14:textId="77777777" w:rsidTr="00071DEE">
        <w:trPr>
          <w:tblCellSpacing w:w="15" w:type="dxa"/>
        </w:trPr>
        <w:tc>
          <w:tcPr>
            <w:tcW w:w="0" w:type="auto"/>
            <w:vAlign w:val="center"/>
            <w:hideMark/>
          </w:tcPr>
          <w:p w14:paraId="283AC7FA" w14:textId="77777777" w:rsidR="00106472" w:rsidRDefault="00106472" w:rsidP="00071DEE">
            <w:r>
              <w:t>Finsternis</w:t>
            </w:r>
          </w:p>
        </w:tc>
        <w:tc>
          <w:tcPr>
            <w:tcW w:w="0" w:type="auto"/>
            <w:vAlign w:val="center"/>
            <w:hideMark/>
          </w:tcPr>
          <w:p w14:paraId="7216773E" w14:textId="77777777" w:rsidR="00106472" w:rsidRDefault="00106472" w:rsidP="00071DEE">
            <w:r>
              <w:t>2. Mo 10,21</w:t>
            </w:r>
          </w:p>
        </w:tc>
      </w:tr>
      <w:tr w:rsidR="00106472" w14:paraId="69B18556" w14:textId="77777777" w:rsidTr="00071DEE">
        <w:trPr>
          <w:tblCellSpacing w:w="15" w:type="dxa"/>
        </w:trPr>
        <w:tc>
          <w:tcPr>
            <w:tcW w:w="0" w:type="auto"/>
            <w:vAlign w:val="center"/>
            <w:hideMark/>
          </w:tcPr>
          <w:p w14:paraId="30EA82B4" w14:textId="77777777" w:rsidR="00106472" w:rsidRDefault="00106472" w:rsidP="00071DEE">
            <w:r>
              <w:t>Tötung der Erstgeburt</w:t>
            </w:r>
          </w:p>
        </w:tc>
        <w:tc>
          <w:tcPr>
            <w:tcW w:w="0" w:type="auto"/>
            <w:vAlign w:val="center"/>
            <w:hideMark/>
          </w:tcPr>
          <w:p w14:paraId="2FA50B5C" w14:textId="77777777" w:rsidR="00106472" w:rsidRDefault="00106472" w:rsidP="00071DEE">
            <w:r>
              <w:t>2. Mo 12,29</w:t>
            </w:r>
          </w:p>
        </w:tc>
      </w:tr>
      <w:tr w:rsidR="00106472" w14:paraId="1591D0A5" w14:textId="77777777" w:rsidTr="00071DEE">
        <w:trPr>
          <w:tblCellSpacing w:w="15" w:type="dxa"/>
        </w:trPr>
        <w:tc>
          <w:tcPr>
            <w:tcW w:w="0" w:type="auto"/>
            <w:vAlign w:val="center"/>
            <w:hideMark/>
          </w:tcPr>
          <w:p w14:paraId="5A5527EE" w14:textId="77777777" w:rsidR="00106472" w:rsidRDefault="00106472" w:rsidP="00071DEE">
            <w:r>
              <w:t>Durchzug durchs Schilfmeer</w:t>
            </w:r>
          </w:p>
        </w:tc>
        <w:tc>
          <w:tcPr>
            <w:tcW w:w="0" w:type="auto"/>
            <w:vAlign w:val="center"/>
            <w:hideMark/>
          </w:tcPr>
          <w:p w14:paraId="0FE9C0B0" w14:textId="77777777" w:rsidR="00106472" w:rsidRDefault="00106472" w:rsidP="00071DEE">
            <w:r>
              <w:t>2. Mo 14,21</w:t>
            </w:r>
          </w:p>
        </w:tc>
      </w:tr>
      <w:tr w:rsidR="00106472" w14:paraId="6D87952A" w14:textId="77777777" w:rsidTr="00071DEE">
        <w:trPr>
          <w:tblCellSpacing w:w="15" w:type="dxa"/>
        </w:trPr>
        <w:tc>
          <w:tcPr>
            <w:tcW w:w="0" w:type="auto"/>
            <w:vAlign w:val="center"/>
            <w:hideMark/>
          </w:tcPr>
          <w:p w14:paraId="15FDFFF8" w14:textId="77777777" w:rsidR="00106472" w:rsidRDefault="00106472" w:rsidP="00071DEE">
            <w:r>
              <w:t>Das Wasser zu Mara</w:t>
            </w:r>
          </w:p>
        </w:tc>
        <w:tc>
          <w:tcPr>
            <w:tcW w:w="0" w:type="auto"/>
            <w:vAlign w:val="center"/>
            <w:hideMark/>
          </w:tcPr>
          <w:p w14:paraId="4C517F25" w14:textId="77777777" w:rsidR="00106472" w:rsidRDefault="00106472" w:rsidP="00071DEE">
            <w:r>
              <w:t>2. Mo 15,23</w:t>
            </w:r>
          </w:p>
        </w:tc>
      </w:tr>
      <w:tr w:rsidR="00106472" w14:paraId="46EEC7A0" w14:textId="77777777" w:rsidTr="00071DEE">
        <w:trPr>
          <w:tblCellSpacing w:w="15" w:type="dxa"/>
        </w:trPr>
        <w:tc>
          <w:tcPr>
            <w:tcW w:w="0" w:type="auto"/>
            <w:vAlign w:val="center"/>
            <w:hideMark/>
          </w:tcPr>
          <w:p w14:paraId="05726D97" w14:textId="77777777" w:rsidR="00106472" w:rsidRDefault="00106472" w:rsidP="00071DEE">
            <w:r>
              <w:t>Manna vom Himmel</w:t>
            </w:r>
          </w:p>
        </w:tc>
        <w:tc>
          <w:tcPr>
            <w:tcW w:w="0" w:type="auto"/>
            <w:vAlign w:val="center"/>
            <w:hideMark/>
          </w:tcPr>
          <w:p w14:paraId="11E2DAC1" w14:textId="77777777" w:rsidR="00106472" w:rsidRDefault="00106472" w:rsidP="00071DEE">
            <w:r>
              <w:t>2. Mo 16,14</w:t>
            </w:r>
          </w:p>
        </w:tc>
      </w:tr>
      <w:tr w:rsidR="00106472" w14:paraId="6964A094" w14:textId="77777777" w:rsidTr="00071DEE">
        <w:trPr>
          <w:tblCellSpacing w:w="15" w:type="dxa"/>
        </w:trPr>
        <w:tc>
          <w:tcPr>
            <w:tcW w:w="0" w:type="auto"/>
            <w:vAlign w:val="center"/>
            <w:hideMark/>
          </w:tcPr>
          <w:p w14:paraId="516D10BA" w14:textId="77777777" w:rsidR="00106472" w:rsidRDefault="00106472" w:rsidP="00071DEE">
            <w:r>
              <w:t>Wasser aus dem Felsen</w:t>
            </w:r>
          </w:p>
        </w:tc>
        <w:tc>
          <w:tcPr>
            <w:tcW w:w="0" w:type="auto"/>
            <w:vAlign w:val="center"/>
            <w:hideMark/>
          </w:tcPr>
          <w:p w14:paraId="602793F9" w14:textId="77777777" w:rsidR="00106472" w:rsidRDefault="00106472" w:rsidP="00071DEE">
            <w:r>
              <w:t>2. Mo 17,5</w:t>
            </w:r>
          </w:p>
        </w:tc>
      </w:tr>
      <w:tr w:rsidR="00106472" w14:paraId="691B5B72" w14:textId="77777777" w:rsidTr="00071DEE">
        <w:trPr>
          <w:tblCellSpacing w:w="15" w:type="dxa"/>
        </w:trPr>
        <w:tc>
          <w:tcPr>
            <w:tcW w:w="0" w:type="auto"/>
            <w:vAlign w:val="center"/>
            <w:hideMark/>
          </w:tcPr>
          <w:p w14:paraId="547147E6" w14:textId="77777777" w:rsidR="00106472" w:rsidRDefault="00106472" w:rsidP="00071DEE">
            <w:r>
              <w:t>Tod des Nadab und Abihu</w:t>
            </w:r>
          </w:p>
        </w:tc>
        <w:tc>
          <w:tcPr>
            <w:tcW w:w="0" w:type="auto"/>
            <w:vAlign w:val="center"/>
            <w:hideMark/>
          </w:tcPr>
          <w:p w14:paraId="18E01F3E" w14:textId="77777777" w:rsidR="00106472" w:rsidRDefault="00106472" w:rsidP="00071DEE">
            <w:r>
              <w:t>3. Mo 10,1</w:t>
            </w:r>
          </w:p>
        </w:tc>
      </w:tr>
      <w:tr w:rsidR="00106472" w14:paraId="4DB8182D" w14:textId="77777777" w:rsidTr="00071DEE">
        <w:trPr>
          <w:tblCellSpacing w:w="15" w:type="dxa"/>
        </w:trPr>
        <w:tc>
          <w:tcPr>
            <w:tcW w:w="0" w:type="auto"/>
            <w:vAlign w:val="center"/>
            <w:hideMark/>
          </w:tcPr>
          <w:p w14:paraId="59902105" w14:textId="77777777" w:rsidR="00106472" w:rsidRDefault="00106472" w:rsidP="00071DEE">
            <w:r>
              <w:t>Feuer im Lager</w:t>
            </w:r>
          </w:p>
        </w:tc>
        <w:tc>
          <w:tcPr>
            <w:tcW w:w="0" w:type="auto"/>
            <w:vAlign w:val="center"/>
            <w:hideMark/>
          </w:tcPr>
          <w:p w14:paraId="094F9948" w14:textId="77777777" w:rsidR="00106472" w:rsidRDefault="00106472" w:rsidP="00071DEE">
            <w:r>
              <w:t>4. Mo 11,1</w:t>
            </w:r>
          </w:p>
        </w:tc>
      </w:tr>
      <w:tr w:rsidR="00106472" w14:paraId="10E957C6" w14:textId="77777777" w:rsidTr="00071DEE">
        <w:trPr>
          <w:tblCellSpacing w:w="15" w:type="dxa"/>
        </w:trPr>
        <w:tc>
          <w:tcPr>
            <w:tcW w:w="0" w:type="auto"/>
            <w:vAlign w:val="center"/>
            <w:hideMark/>
          </w:tcPr>
          <w:p w14:paraId="2A8458F4" w14:textId="77777777" w:rsidR="00106472" w:rsidRDefault="00106472" w:rsidP="00071DEE">
            <w:r>
              <w:t>Tod der Rotte Korah</w:t>
            </w:r>
          </w:p>
        </w:tc>
        <w:tc>
          <w:tcPr>
            <w:tcW w:w="0" w:type="auto"/>
            <w:vAlign w:val="center"/>
            <w:hideMark/>
          </w:tcPr>
          <w:p w14:paraId="325563FB" w14:textId="77777777" w:rsidR="00106472" w:rsidRDefault="00106472" w:rsidP="00071DEE">
            <w:r>
              <w:t>4. Mo 16,31</w:t>
            </w:r>
          </w:p>
        </w:tc>
      </w:tr>
      <w:tr w:rsidR="00106472" w14:paraId="2C1A057F" w14:textId="77777777" w:rsidTr="00071DEE">
        <w:trPr>
          <w:tblCellSpacing w:w="15" w:type="dxa"/>
        </w:trPr>
        <w:tc>
          <w:tcPr>
            <w:tcW w:w="0" w:type="auto"/>
            <w:vAlign w:val="center"/>
            <w:hideMark/>
          </w:tcPr>
          <w:p w14:paraId="62D8F442" w14:textId="77777777" w:rsidR="00106472" w:rsidRDefault="00106472" w:rsidP="00071DEE">
            <w:r>
              <w:t>Der blühende Stab Aarons</w:t>
            </w:r>
          </w:p>
        </w:tc>
        <w:tc>
          <w:tcPr>
            <w:tcW w:w="0" w:type="auto"/>
            <w:vAlign w:val="center"/>
            <w:hideMark/>
          </w:tcPr>
          <w:p w14:paraId="381F840F" w14:textId="77777777" w:rsidR="00106472" w:rsidRDefault="00106472" w:rsidP="00071DEE">
            <w:r>
              <w:t>4. Mo 17,18</w:t>
            </w:r>
          </w:p>
        </w:tc>
      </w:tr>
      <w:tr w:rsidR="00106472" w14:paraId="220EB909" w14:textId="77777777" w:rsidTr="00071DEE">
        <w:trPr>
          <w:tblCellSpacing w:w="15" w:type="dxa"/>
        </w:trPr>
        <w:tc>
          <w:tcPr>
            <w:tcW w:w="0" w:type="auto"/>
            <w:vAlign w:val="center"/>
            <w:hideMark/>
          </w:tcPr>
          <w:p w14:paraId="7D51AF00" w14:textId="77777777" w:rsidR="00106472" w:rsidRDefault="00106472" w:rsidP="00071DEE">
            <w:r>
              <w:t>Haderwasser bei Meriba</w:t>
            </w:r>
          </w:p>
        </w:tc>
        <w:tc>
          <w:tcPr>
            <w:tcW w:w="0" w:type="auto"/>
            <w:vAlign w:val="center"/>
            <w:hideMark/>
          </w:tcPr>
          <w:p w14:paraId="41B39959" w14:textId="77777777" w:rsidR="00106472" w:rsidRDefault="00106472" w:rsidP="00071DEE">
            <w:r>
              <w:t>4. Mo 20,7</w:t>
            </w:r>
          </w:p>
        </w:tc>
      </w:tr>
      <w:tr w:rsidR="00106472" w14:paraId="077AB49D" w14:textId="77777777" w:rsidTr="00071DEE">
        <w:trPr>
          <w:tblCellSpacing w:w="15" w:type="dxa"/>
        </w:trPr>
        <w:tc>
          <w:tcPr>
            <w:tcW w:w="0" w:type="auto"/>
            <w:vAlign w:val="center"/>
            <w:hideMark/>
          </w:tcPr>
          <w:p w14:paraId="29DD4F9C" w14:textId="77777777" w:rsidR="00106472" w:rsidRDefault="00106472" w:rsidP="00071DEE">
            <w:r>
              <w:t>Die eherne Schlange - Heilung</w:t>
            </w:r>
          </w:p>
        </w:tc>
        <w:tc>
          <w:tcPr>
            <w:tcW w:w="0" w:type="auto"/>
            <w:vAlign w:val="center"/>
            <w:hideMark/>
          </w:tcPr>
          <w:p w14:paraId="2A43D623" w14:textId="77777777" w:rsidR="00106472" w:rsidRDefault="00106472" w:rsidP="00071DEE">
            <w:r>
              <w:t>4. Mo 21,8</w:t>
            </w:r>
          </w:p>
        </w:tc>
      </w:tr>
      <w:tr w:rsidR="00106472" w14:paraId="1C327086" w14:textId="77777777" w:rsidTr="00071DEE">
        <w:trPr>
          <w:tblCellSpacing w:w="15" w:type="dxa"/>
        </w:trPr>
        <w:tc>
          <w:tcPr>
            <w:tcW w:w="0" w:type="auto"/>
            <w:vAlign w:val="center"/>
            <w:hideMark/>
          </w:tcPr>
          <w:p w14:paraId="096FB1D9" w14:textId="77777777" w:rsidR="00106472" w:rsidRDefault="00106472" w:rsidP="00071DEE">
            <w:r>
              <w:t>Bileams Esel</w:t>
            </w:r>
          </w:p>
        </w:tc>
        <w:tc>
          <w:tcPr>
            <w:tcW w:w="0" w:type="auto"/>
            <w:vAlign w:val="center"/>
            <w:hideMark/>
          </w:tcPr>
          <w:p w14:paraId="1D0677E6" w14:textId="77777777" w:rsidR="00106472" w:rsidRDefault="00106472" w:rsidP="00071DEE">
            <w:r>
              <w:t>4. Mo 22,28</w:t>
            </w:r>
          </w:p>
        </w:tc>
      </w:tr>
      <w:tr w:rsidR="00106472" w14:paraId="09335626" w14:textId="77777777" w:rsidTr="00071DEE">
        <w:trPr>
          <w:tblCellSpacing w:w="15" w:type="dxa"/>
        </w:trPr>
        <w:tc>
          <w:tcPr>
            <w:tcW w:w="0" w:type="auto"/>
            <w:vAlign w:val="center"/>
            <w:hideMark/>
          </w:tcPr>
          <w:p w14:paraId="56138079" w14:textId="77777777" w:rsidR="00106472" w:rsidRDefault="00106472" w:rsidP="00071DEE">
            <w:r>
              <w:t>Durchzug durch den Jordan</w:t>
            </w:r>
          </w:p>
        </w:tc>
        <w:tc>
          <w:tcPr>
            <w:tcW w:w="0" w:type="auto"/>
            <w:vAlign w:val="center"/>
            <w:hideMark/>
          </w:tcPr>
          <w:p w14:paraId="453479D9" w14:textId="77777777" w:rsidR="00106472" w:rsidRDefault="00106472" w:rsidP="00071DEE">
            <w:r>
              <w:t>Jos 3,14</w:t>
            </w:r>
          </w:p>
        </w:tc>
      </w:tr>
      <w:tr w:rsidR="00106472" w14:paraId="112694A7" w14:textId="77777777" w:rsidTr="00071DEE">
        <w:trPr>
          <w:tblCellSpacing w:w="15" w:type="dxa"/>
        </w:trPr>
        <w:tc>
          <w:tcPr>
            <w:tcW w:w="0" w:type="auto"/>
            <w:vAlign w:val="center"/>
            <w:hideMark/>
          </w:tcPr>
          <w:p w14:paraId="117C9AE4" w14:textId="77777777" w:rsidR="00106472" w:rsidRDefault="00106472" w:rsidP="00071DEE">
            <w:r>
              <w:t>Jerichos Fall</w:t>
            </w:r>
          </w:p>
        </w:tc>
        <w:tc>
          <w:tcPr>
            <w:tcW w:w="0" w:type="auto"/>
            <w:vAlign w:val="center"/>
            <w:hideMark/>
          </w:tcPr>
          <w:p w14:paraId="744EE14F" w14:textId="77777777" w:rsidR="00106472" w:rsidRDefault="00106472" w:rsidP="00071DEE">
            <w:r>
              <w:t>Jos 6,6</w:t>
            </w:r>
          </w:p>
        </w:tc>
      </w:tr>
      <w:tr w:rsidR="00106472" w14:paraId="1A212308" w14:textId="77777777" w:rsidTr="00071DEE">
        <w:trPr>
          <w:tblCellSpacing w:w="15" w:type="dxa"/>
        </w:trPr>
        <w:tc>
          <w:tcPr>
            <w:tcW w:w="0" w:type="auto"/>
            <w:vAlign w:val="center"/>
            <w:hideMark/>
          </w:tcPr>
          <w:p w14:paraId="10219560" w14:textId="77777777" w:rsidR="00106472" w:rsidRDefault="00106472" w:rsidP="00071DEE">
            <w:r>
              <w:t>Zeichen an Sonne und Mond</w:t>
            </w:r>
          </w:p>
        </w:tc>
        <w:tc>
          <w:tcPr>
            <w:tcW w:w="0" w:type="auto"/>
            <w:vAlign w:val="center"/>
            <w:hideMark/>
          </w:tcPr>
          <w:p w14:paraId="736C3B05" w14:textId="77777777" w:rsidR="00106472" w:rsidRDefault="00106472" w:rsidP="00071DEE">
            <w:r>
              <w:t>Jos 10,12</w:t>
            </w:r>
          </w:p>
        </w:tc>
      </w:tr>
      <w:tr w:rsidR="00106472" w14:paraId="21425826" w14:textId="77777777" w:rsidTr="00071DEE">
        <w:trPr>
          <w:tblCellSpacing w:w="15" w:type="dxa"/>
        </w:trPr>
        <w:tc>
          <w:tcPr>
            <w:tcW w:w="0" w:type="auto"/>
            <w:vAlign w:val="center"/>
            <w:hideMark/>
          </w:tcPr>
          <w:p w14:paraId="0449B942" w14:textId="77777777" w:rsidR="00106472" w:rsidRDefault="00106472" w:rsidP="00071DEE">
            <w:r>
              <w:t>Gideons Tauwunder</w:t>
            </w:r>
          </w:p>
        </w:tc>
        <w:tc>
          <w:tcPr>
            <w:tcW w:w="0" w:type="auto"/>
            <w:vAlign w:val="center"/>
            <w:hideMark/>
          </w:tcPr>
          <w:p w14:paraId="1B54DA2B" w14:textId="77777777" w:rsidR="00106472" w:rsidRDefault="00106472" w:rsidP="00071DEE">
            <w:r>
              <w:t>Rich. 6,35</w:t>
            </w:r>
          </w:p>
        </w:tc>
      </w:tr>
      <w:tr w:rsidR="00106472" w14:paraId="744BD9ED" w14:textId="77777777" w:rsidTr="00071DEE">
        <w:trPr>
          <w:tblCellSpacing w:w="15" w:type="dxa"/>
        </w:trPr>
        <w:tc>
          <w:tcPr>
            <w:tcW w:w="0" w:type="auto"/>
            <w:vAlign w:val="center"/>
            <w:hideMark/>
          </w:tcPr>
          <w:p w14:paraId="093C69F2" w14:textId="77777777" w:rsidR="00106472" w:rsidRDefault="00106472" w:rsidP="00071DEE">
            <w:r>
              <w:t>Simsons Stärke</w:t>
            </w:r>
          </w:p>
        </w:tc>
        <w:tc>
          <w:tcPr>
            <w:tcW w:w="0" w:type="auto"/>
            <w:vAlign w:val="center"/>
            <w:hideMark/>
          </w:tcPr>
          <w:p w14:paraId="6DB92EF8" w14:textId="77777777" w:rsidR="00106472" w:rsidRDefault="00106472" w:rsidP="00071DEE">
            <w:r>
              <w:t>Rich. 14,1</w:t>
            </w:r>
          </w:p>
        </w:tc>
      </w:tr>
      <w:tr w:rsidR="00106472" w14:paraId="15C10F81" w14:textId="77777777" w:rsidTr="00071DEE">
        <w:trPr>
          <w:tblCellSpacing w:w="15" w:type="dxa"/>
        </w:trPr>
        <w:tc>
          <w:tcPr>
            <w:tcW w:w="0" w:type="auto"/>
            <w:vAlign w:val="center"/>
            <w:hideMark/>
          </w:tcPr>
          <w:p w14:paraId="1CF4406D" w14:textId="77777777" w:rsidR="00106472" w:rsidRDefault="00106472" w:rsidP="00071DEE">
            <w:r>
              <w:t>Wasser aus der Höhlung zu Lehi</w:t>
            </w:r>
          </w:p>
        </w:tc>
        <w:tc>
          <w:tcPr>
            <w:tcW w:w="0" w:type="auto"/>
            <w:vAlign w:val="center"/>
            <w:hideMark/>
          </w:tcPr>
          <w:p w14:paraId="61585BA7" w14:textId="77777777" w:rsidR="00106472" w:rsidRDefault="00106472" w:rsidP="00071DEE">
            <w:r>
              <w:t>Rich. 15,19</w:t>
            </w:r>
          </w:p>
        </w:tc>
      </w:tr>
      <w:tr w:rsidR="00106472" w14:paraId="7E7F3FB8" w14:textId="77777777" w:rsidTr="00071DEE">
        <w:trPr>
          <w:tblCellSpacing w:w="15" w:type="dxa"/>
        </w:trPr>
        <w:tc>
          <w:tcPr>
            <w:tcW w:w="0" w:type="auto"/>
            <w:vAlign w:val="center"/>
            <w:hideMark/>
          </w:tcPr>
          <w:p w14:paraId="2A7C88AE" w14:textId="77777777" w:rsidR="00106472" w:rsidRDefault="00106472" w:rsidP="00071DEE">
            <w:r>
              <w:t>Der Fall Dagons</w:t>
            </w:r>
          </w:p>
        </w:tc>
        <w:tc>
          <w:tcPr>
            <w:tcW w:w="0" w:type="auto"/>
            <w:vAlign w:val="center"/>
            <w:hideMark/>
          </w:tcPr>
          <w:p w14:paraId="06943343" w14:textId="77777777" w:rsidR="00106472" w:rsidRDefault="00106472" w:rsidP="00071DEE">
            <w:r>
              <w:t>1. Sa 5,1</w:t>
            </w:r>
          </w:p>
        </w:tc>
      </w:tr>
      <w:tr w:rsidR="00106472" w14:paraId="60704DB5" w14:textId="77777777" w:rsidTr="00071DEE">
        <w:trPr>
          <w:tblCellSpacing w:w="15" w:type="dxa"/>
        </w:trPr>
        <w:tc>
          <w:tcPr>
            <w:tcW w:w="0" w:type="auto"/>
            <w:vAlign w:val="center"/>
            <w:hideMark/>
          </w:tcPr>
          <w:p w14:paraId="72BC6064" w14:textId="77777777" w:rsidR="00106472" w:rsidRDefault="00106472" w:rsidP="00071DEE">
            <w:r>
              <w:t>Erschlagene zu Beth-Semes</w:t>
            </w:r>
          </w:p>
        </w:tc>
        <w:tc>
          <w:tcPr>
            <w:tcW w:w="0" w:type="auto"/>
            <w:vAlign w:val="center"/>
            <w:hideMark/>
          </w:tcPr>
          <w:p w14:paraId="3FCAC18E" w14:textId="77777777" w:rsidR="00106472" w:rsidRDefault="00106472" w:rsidP="00071DEE">
            <w:r>
              <w:t>1. Sa 6,19</w:t>
            </w:r>
          </w:p>
        </w:tc>
      </w:tr>
      <w:tr w:rsidR="00106472" w14:paraId="19CA8519" w14:textId="77777777" w:rsidTr="00071DEE">
        <w:trPr>
          <w:tblCellSpacing w:w="15" w:type="dxa"/>
        </w:trPr>
        <w:tc>
          <w:tcPr>
            <w:tcW w:w="0" w:type="auto"/>
            <w:vAlign w:val="center"/>
            <w:hideMark/>
          </w:tcPr>
          <w:p w14:paraId="4F6212E3" w14:textId="77777777" w:rsidR="00106472" w:rsidRDefault="00106472" w:rsidP="00071DEE">
            <w:r>
              <w:t>Gewitter bei Eben-Ezer</w:t>
            </w:r>
          </w:p>
        </w:tc>
        <w:tc>
          <w:tcPr>
            <w:tcW w:w="0" w:type="auto"/>
            <w:vAlign w:val="center"/>
            <w:hideMark/>
          </w:tcPr>
          <w:p w14:paraId="007B6B28" w14:textId="77777777" w:rsidR="00106472" w:rsidRDefault="00106472" w:rsidP="00071DEE">
            <w:r>
              <w:t>1. Sa 7,8</w:t>
            </w:r>
          </w:p>
        </w:tc>
      </w:tr>
      <w:tr w:rsidR="00106472" w14:paraId="2A650C8D" w14:textId="77777777" w:rsidTr="00071DEE">
        <w:trPr>
          <w:tblCellSpacing w:w="15" w:type="dxa"/>
        </w:trPr>
        <w:tc>
          <w:tcPr>
            <w:tcW w:w="0" w:type="auto"/>
            <w:vAlign w:val="center"/>
            <w:hideMark/>
          </w:tcPr>
          <w:p w14:paraId="0960BFF7" w14:textId="77777777" w:rsidR="00106472" w:rsidRDefault="00106472" w:rsidP="00071DEE">
            <w:r>
              <w:t>Gewitter zu ungewöhnlicher Zeit</w:t>
            </w:r>
          </w:p>
        </w:tc>
        <w:tc>
          <w:tcPr>
            <w:tcW w:w="0" w:type="auto"/>
            <w:vAlign w:val="center"/>
            <w:hideMark/>
          </w:tcPr>
          <w:p w14:paraId="5FB12854" w14:textId="77777777" w:rsidR="00106472" w:rsidRDefault="00106472" w:rsidP="00071DEE">
            <w:r>
              <w:t>1. Sa 12,17</w:t>
            </w:r>
          </w:p>
        </w:tc>
      </w:tr>
      <w:tr w:rsidR="00106472" w14:paraId="7327D0F7" w14:textId="77777777" w:rsidTr="00071DEE">
        <w:trPr>
          <w:tblCellSpacing w:w="15" w:type="dxa"/>
        </w:trPr>
        <w:tc>
          <w:tcPr>
            <w:tcW w:w="0" w:type="auto"/>
            <w:vAlign w:val="center"/>
            <w:hideMark/>
          </w:tcPr>
          <w:p w14:paraId="019F39EB" w14:textId="77777777" w:rsidR="00106472" w:rsidRDefault="00106472" w:rsidP="00071DEE">
            <w:r>
              <w:t>Rauschen in den Maulbeerbäumen</w:t>
            </w:r>
          </w:p>
        </w:tc>
        <w:tc>
          <w:tcPr>
            <w:tcW w:w="0" w:type="auto"/>
            <w:vAlign w:val="center"/>
            <w:hideMark/>
          </w:tcPr>
          <w:p w14:paraId="547DA4CB" w14:textId="77777777" w:rsidR="00106472" w:rsidRDefault="00106472" w:rsidP="00071DEE">
            <w:r>
              <w:t>2. Sa 5,24</w:t>
            </w:r>
          </w:p>
        </w:tc>
      </w:tr>
      <w:tr w:rsidR="00106472" w14:paraId="0360ED7D" w14:textId="77777777" w:rsidTr="00071DEE">
        <w:trPr>
          <w:tblCellSpacing w:w="15" w:type="dxa"/>
        </w:trPr>
        <w:tc>
          <w:tcPr>
            <w:tcW w:w="0" w:type="auto"/>
            <w:vAlign w:val="center"/>
            <w:hideMark/>
          </w:tcPr>
          <w:p w14:paraId="59889B80" w14:textId="77777777" w:rsidR="00106472" w:rsidRDefault="00106472" w:rsidP="00071DEE">
            <w:r>
              <w:t>Strafe des Usa</w:t>
            </w:r>
          </w:p>
        </w:tc>
        <w:tc>
          <w:tcPr>
            <w:tcW w:w="0" w:type="auto"/>
            <w:vAlign w:val="center"/>
            <w:hideMark/>
          </w:tcPr>
          <w:p w14:paraId="68C25C6F" w14:textId="77777777" w:rsidR="00106472" w:rsidRDefault="00106472" w:rsidP="00071DEE">
            <w:r>
              <w:t>2. Sa 6,7</w:t>
            </w:r>
          </w:p>
        </w:tc>
      </w:tr>
      <w:tr w:rsidR="00106472" w14:paraId="593AD2D1" w14:textId="77777777" w:rsidTr="00071DEE">
        <w:trPr>
          <w:tblCellSpacing w:w="15" w:type="dxa"/>
        </w:trPr>
        <w:tc>
          <w:tcPr>
            <w:tcW w:w="0" w:type="auto"/>
            <w:vAlign w:val="center"/>
            <w:hideMark/>
          </w:tcPr>
          <w:p w14:paraId="38837BC0" w14:textId="77777777" w:rsidR="00106472" w:rsidRDefault="00106472" w:rsidP="00071DEE">
            <w:r>
              <w:t>Der zerstörte Altar</w:t>
            </w:r>
          </w:p>
        </w:tc>
        <w:tc>
          <w:tcPr>
            <w:tcW w:w="0" w:type="auto"/>
            <w:vAlign w:val="center"/>
            <w:hideMark/>
          </w:tcPr>
          <w:p w14:paraId="272F3617" w14:textId="77777777" w:rsidR="00106472" w:rsidRDefault="00106472" w:rsidP="00071DEE">
            <w:r>
              <w:t>1. Kön. 13,3</w:t>
            </w:r>
          </w:p>
        </w:tc>
      </w:tr>
      <w:tr w:rsidR="00106472" w14:paraId="757F1F50" w14:textId="77777777" w:rsidTr="00071DEE">
        <w:trPr>
          <w:tblCellSpacing w:w="15" w:type="dxa"/>
        </w:trPr>
        <w:tc>
          <w:tcPr>
            <w:tcW w:w="0" w:type="auto"/>
            <w:vAlign w:val="center"/>
            <w:hideMark/>
          </w:tcPr>
          <w:p w14:paraId="40B67A30" w14:textId="77777777" w:rsidR="00106472" w:rsidRDefault="00106472" w:rsidP="00071DEE">
            <w:r>
              <w:t>Öl im Krug des Zarpath</w:t>
            </w:r>
          </w:p>
        </w:tc>
        <w:tc>
          <w:tcPr>
            <w:tcW w:w="0" w:type="auto"/>
            <w:vAlign w:val="center"/>
            <w:hideMark/>
          </w:tcPr>
          <w:p w14:paraId="337A4A3F" w14:textId="77777777" w:rsidR="00106472" w:rsidRDefault="00106472" w:rsidP="00071DEE">
            <w:r>
              <w:t>1. Kön. 17,14</w:t>
            </w:r>
          </w:p>
        </w:tc>
      </w:tr>
      <w:tr w:rsidR="00106472" w14:paraId="438F36CF" w14:textId="77777777" w:rsidTr="00071DEE">
        <w:trPr>
          <w:tblCellSpacing w:w="15" w:type="dxa"/>
        </w:trPr>
        <w:tc>
          <w:tcPr>
            <w:tcW w:w="0" w:type="auto"/>
            <w:vAlign w:val="center"/>
            <w:hideMark/>
          </w:tcPr>
          <w:p w14:paraId="28E12465" w14:textId="77777777" w:rsidR="00106472" w:rsidRDefault="00106472" w:rsidP="00071DEE">
            <w:r>
              <w:t>Der Witwe Sohn erweckt</w:t>
            </w:r>
          </w:p>
        </w:tc>
        <w:tc>
          <w:tcPr>
            <w:tcW w:w="0" w:type="auto"/>
            <w:vAlign w:val="center"/>
            <w:hideMark/>
          </w:tcPr>
          <w:p w14:paraId="603DF28F" w14:textId="77777777" w:rsidR="00106472" w:rsidRDefault="00106472" w:rsidP="00071DEE">
            <w:r>
              <w:t>1. Kön. 17,17</w:t>
            </w:r>
          </w:p>
        </w:tc>
      </w:tr>
      <w:tr w:rsidR="00106472" w14:paraId="65560221" w14:textId="77777777" w:rsidTr="00071DEE">
        <w:trPr>
          <w:tblCellSpacing w:w="15" w:type="dxa"/>
        </w:trPr>
        <w:tc>
          <w:tcPr>
            <w:tcW w:w="0" w:type="auto"/>
            <w:vAlign w:val="center"/>
            <w:hideMark/>
          </w:tcPr>
          <w:p w14:paraId="68367B63" w14:textId="77777777" w:rsidR="00106472" w:rsidRDefault="00106472" w:rsidP="00071DEE">
            <w:r>
              <w:t>Feuer und Regen vom Himmel</w:t>
            </w:r>
          </w:p>
        </w:tc>
        <w:tc>
          <w:tcPr>
            <w:tcW w:w="0" w:type="auto"/>
            <w:vAlign w:val="center"/>
            <w:hideMark/>
          </w:tcPr>
          <w:p w14:paraId="0D287D27" w14:textId="77777777" w:rsidR="00106472" w:rsidRDefault="00106472" w:rsidP="00071DEE">
            <w:r>
              <w:t>1. Kön. 18,1</w:t>
            </w:r>
          </w:p>
        </w:tc>
      </w:tr>
      <w:tr w:rsidR="00106472" w14:paraId="29A34F53" w14:textId="77777777" w:rsidTr="00071DEE">
        <w:trPr>
          <w:tblCellSpacing w:w="15" w:type="dxa"/>
        </w:trPr>
        <w:tc>
          <w:tcPr>
            <w:tcW w:w="0" w:type="auto"/>
            <w:vAlign w:val="center"/>
            <w:hideMark/>
          </w:tcPr>
          <w:p w14:paraId="2F9C9856" w14:textId="77777777" w:rsidR="00106472" w:rsidRDefault="00106472" w:rsidP="00071DEE">
            <w:r>
              <w:t>Elias wunderbare Speise - Raben</w:t>
            </w:r>
          </w:p>
        </w:tc>
        <w:tc>
          <w:tcPr>
            <w:tcW w:w="0" w:type="auto"/>
            <w:vAlign w:val="center"/>
            <w:hideMark/>
          </w:tcPr>
          <w:p w14:paraId="258CE7BF" w14:textId="77777777" w:rsidR="00106472" w:rsidRDefault="00106472" w:rsidP="00071DEE">
            <w:r>
              <w:t>1. Kön. 17,1</w:t>
            </w:r>
          </w:p>
        </w:tc>
      </w:tr>
      <w:tr w:rsidR="00106472" w14:paraId="084E1851" w14:textId="77777777" w:rsidTr="00071DEE">
        <w:trPr>
          <w:tblCellSpacing w:w="15" w:type="dxa"/>
        </w:trPr>
        <w:tc>
          <w:tcPr>
            <w:tcW w:w="0" w:type="auto"/>
            <w:vAlign w:val="center"/>
            <w:hideMark/>
          </w:tcPr>
          <w:p w14:paraId="7926DAD2" w14:textId="77777777" w:rsidR="00106472" w:rsidRDefault="00106472" w:rsidP="00071DEE">
            <w:r>
              <w:t>Elias wunderbare Speise - Engel</w:t>
            </w:r>
          </w:p>
        </w:tc>
        <w:tc>
          <w:tcPr>
            <w:tcW w:w="0" w:type="auto"/>
            <w:vAlign w:val="center"/>
            <w:hideMark/>
          </w:tcPr>
          <w:p w14:paraId="62A5A8EB" w14:textId="77777777" w:rsidR="00106472" w:rsidRDefault="00106472" w:rsidP="00071DEE">
            <w:r>
              <w:t>1. Kön. 19,4</w:t>
            </w:r>
          </w:p>
        </w:tc>
      </w:tr>
      <w:tr w:rsidR="00106472" w14:paraId="2B542739" w14:textId="77777777" w:rsidTr="00071DEE">
        <w:trPr>
          <w:tblCellSpacing w:w="15" w:type="dxa"/>
        </w:trPr>
        <w:tc>
          <w:tcPr>
            <w:tcW w:w="0" w:type="auto"/>
            <w:vAlign w:val="center"/>
            <w:hideMark/>
          </w:tcPr>
          <w:p w14:paraId="37077FD8" w14:textId="77777777" w:rsidR="00106472" w:rsidRDefault="00106472" w:rsidP="00071DEE">
            <w:r>
              <w:t>Feuer frißt die Krieger</w:t>
            </w:r>
          </w:p>
        </w:tc>
        <w:tc>
          <w:tcPr>
            <w:tcW w:w="0" w:type="auto"/>
            <w:vAlign w:val="center"/>
            <w:hideMark/>
          </w:tcPr>
          <w:p w14:paraId="35C03F96" w14:textId="77777777" w:rsidR="00106472" w:rsidRDefault="00106472" w:rsidP="00071DEE">
            <w:r>
              <w:t>2. Kön. 1,10</w:t>
            </w:r>
          </w:p>
        </w:tc>
      </w:tr>
      <w:tr w:rsidR="00106472" w14:paraId="4C045CAA" w14:textId="77777777" w:rsidTr="00071DEE">
        <w:trPr>
          <w:tblCellSpacing w:w="15" w:type="dxa"/>
        </w:trPr>
        <w:tc>
          <w:tcPr>
            <w:tcW w:w="0" w:type="auto"/>
            <w:vAlign w:val="center"/>
            <w:hideMark/>
          </w:tcPr>
          <w:p w14:paraId="5671855B" w14:textId="77777777" w:rsidR="00106472" w:rsidRDefault="00106472" w:rsidP="00071DEE">
            <w:r>
              <w:t>Teilung des Jordan</w:t>
            </w:r>
          </w:p>
        </w:tc>
        <w:tc>
          <w:tcPr>
            <w:tcW w:w="0" w:type="auto"/>
            <w:vAlign w:val="center"/>
            <w:hideMark/>
          </w:tcPr>
          <w:p w14:paraId="5C15D11E" w14:textId="77777777" w:rsidR="00106472" w:rsidRDefault="00106472" w:rsidP="00071DEE">
            <w:r>
              <w:t>2. Kön. 2,8</w:t>
            </w:r>
          </w:p>
        </w:tc>
      </w:tr>
      <w:tr w:rsidR="00106472" w14:paraId="70BD1E56" w14:textId="77777777" w:rsidTr="00071DEE">
        <w:trPr>
          <w:tblCellSpacing w:w="15" w:type="dxa"/>
        </w:trPr>
        <w:tc>
          <w:tcPr>
            <w:tcW w:w="0" w:type="auto"/>
            <w:vAlign w:val="center"/>
            <w:hideMark/>
          </w:tcPr>
          <w:p w14:paraId="5E63CDC2" w14:textId="77777777" w:rsidR="00106472" w:rsidRDefault="00106472" w:rsidP="00071DEE">
            <w:r>
              <w:t>Himmelfahrt</w:t>
            </w:r>
          </w:p>
        </w:tc>
        <w:tc>
          <w:tcPr>
            <w:tcW w:w="0" w:type="auto"/>
            <w:vAlign w:val="center"/>
            <w:hideMark/>
          </w:tcPr>
          <w:p w14:paraId="35D969D0" w14:textId="77777777" w:rsidR="00106472" w:rsidRDefault="00106472" w:rsidP="00071DEE">
            <w:r>
              <w:t>2. Kön. 2,11</w:t>
            </w:r>
          </w:p>
        </w:tc>
      </w:tr>
      <w:tr w:rsidR="00106472" w14:paraId="06E8F6D7" w14:textId="77777777" w:rsidTr="00071DEE">
        <w:trPr>
          <w:tblCellSpacing w:w="15" w:type="dxa"/>
        </w:trPr>
        <w:tc>
          <w:tcPr>
            <w:tcW w:w="0" w:type="auto"/>
            <w:vAlign w:val="center"/>
            <w:hideMark/>
          </w:tcPr>
          <w:p w14:paraId="2241B7EA" w14:textId="77777777" w:rsidR="00106472" w:rsidRDefault="00106472" w:rsidP="00071DEE">
            <w:r>
              <w:t>Teilung des Jordan</w:t>
            </w:r>
          </w:p>
        </w:tc>
        <w:tc>
          <w:tcPr>
            <w:tcW w:w="0" w:type="auto"/>
            <w:vAlign w:val="center"/>
            <w:hideMark/>
          </w:tcPr>
          <w:p w14:paraId="4E394A6C" w14:textId="77777777" w:rsidR="00106472" w:rsidRDefault="00106472" w:rsidP="00071DEE">
            <w:r>
              <w:t>2. Kön. 2,14</w:t>
            </w:r>
          </w:p>
        </w:tc>
      </w:tr>
      <w:tr w:rsidR="00106472" w14:paraId="1AD6DACF" w14:textId="77777777" w:rsidTr="00071DEE">
        <w:trPr>
          <w:tblCellSpacing w:w="15" w:type="dxa"/>
        </w:trPr>
        <w:tc>
          <w:tcPr>
            <w:tcW w:w="0" w:type="auto"/>
            <w:vAlign w:val="center"/>
            <w:hideMark/>
          </w:tcPr>
          <w:p w14:paraId="32525545" w14:textId="77777777" w:rsidR="00106472" w:rsidRDefault="00106472" w:rsidP="00071DEE">
            <w:r>
              <w:t>Jerichos Wasser geheilt</w:t>
            </w:r>
          </w:p>
        </w:tc>
        <w:tc>
          <w:tcPr>
            <w:tcW w:w="0" w:type="auto"/>
            <w:vAlign w:val="center"/>
            <w:hideMark/>
          </w:tcPr>
          <w:p w14:paraId="1B9E16A1" w14:textId="77777777" w:rsidR="00106472" w:rsidRDefault="00106472" w:rsidP="00071DEE">
            <w:r>
              <w:t>2. Kön. 2,21</w:t>
            </w:r>
          </w:p>
        </w:tc>
      </w:tr>
      <w:tr w:rsidR="00106472" w14:paraId="582A455A" w14:textId="77777777" w:rsidTr="00071DEE">
        <w:trPr>
          <w:tblCellSpacing w:w="15" w:type="dxa"/>
        </w:trPr>
        <w:tc>
          <w:tcPr>
            <w:tcW w:w="0" w:type="auto"/>
            <w:vAlign w:val="center"/>
            <w:hideMark/>
          </w:tcPr>
          <w:p w14:paraId="3F94F324" w14:textId="77777777" w:rsidR="00106472" w:rsidRDefault="00106472" w:rsidP="00071DEE">
            <w:r>
              <w:t>Lose Buben zerrissen von Bären</w:t>
            </w:r>
          </w:p>
        </w:tc>
        <w:tc>
          <w:tcPr>
            <w:tcW w:w="0" w:type="auto"/>
            <w:vAlign w:val="center"/>
            <w:hideMark/>
          </w:tcPr>
          <w:p w14:paraId="504091E8" w14:textId="77777777" w:rsidR="00106472" w:rsidRDefault="00106472" w:rsidP="00071DEE">
            <w:r>
              <w:t>2. Kön. 2,24</w:t>
            </w:r>
          </w:p>
        </w:tc>
      </w:tr>
      <w:tr w:rsidR="00106472" w14:paraId="7A49CB97" w14:textId="77777777" w:rsidTr="00071DEE">
        <w:trPr>
          <w:tblCellSpacing w:w="15" w:type="dxa"/>
        </w:trPr>
        <w:tc>
          <w:tcPr>
            <w:tcW w:w="0" w:type="auto"/>
            <w:vAlign w:val="center"/>
            <w:hideMark/>
          </w:tcPr>
          <w:p w14:paraId="68B35FE4" w14:textId="77777777" w:rsidR="00106472" w:rsidRDefault="00106472" w:rsidP="00071DEE">
            <w:r>
              <w:t>Wasser für Josaphats Armee</w:t>
            </w:r>
          </w:p>
        </w:tc>
        <w:tc>
          <w:tcPr>
            <w:tcW w:w="0" w:type="auto"/>
            <w:vAlign w:val="center"/>
            <w:hideMark/>
          </w:tcPr>
          <w:p w14:paraId="447291A2" w14:textId="77777777" w:rsidR="00106472" w:rsidRDefault="00106472" w:rsidP="00071DEE">
            <w:r>
              <w:t>2. Kön. 3,16</w:t>
            </w:r>
          </w:p>
        </w:tc>
      </w:tr>
      <w:tr w:rsidR="00106472" w14:paraId="5AE08232" w14:textId="77777777" w:rsidTr="00071DEE">
        <w:trPr>
          <w:tblCellSpacing w:w="15" w:type="dxa"/>
        </w:trPr>
        <w:tc>
          <w:tcPr>
            <w:tcW w:w="0" w:type="auto"/>
            <w:vAlign w:val="center"/>
            <w:hideMark/>
          </w:tcPr>
          <w:p w14:paraId="7C145497" w14:textId="77777777" w:rsidR="00106472" w:rsidRDefault="00106472" w:rsidP="00071DEE">
            <w:r>
              <w:t>Öl im Krug zu Sunem</w:t>
            </w:r>
          </w:p>
        </w:tc>
        <w:tc>
          <w:tcPr>
            <w:tcW w:w="0" w:type="auto"/>
            <w:vAlign w:val="center"/>
            <w:hideMark/>
          </w:tcPr>
          <w:p w14:paraId="32FE250F" w14:textId="77777777" w:rsidR="00106472" w:rsidRDefault="00106472" w:rsidP="00071DEE">
            <w:r>
              <w:t>2. Kön. 4,1</w:t>
            </w:r>
          </w:p>
        </w:tc>
      </w:tr>
      <w:tr w:rsidR="00106472" w14:paraId="1765E939" w14:textId="77777777" w:rsidTr="00071DEE">
        <w:trPr>
          <w:tblCellSpacing w:w="15" w:type="dxa"/>
        </w:trPr>
        <w:tc>
          <w:tcPr>
            <w:tcW w:w="0" w:type="auto"/>
            <w:vAlign w:val="center"/>
            <w:hideMark/>
          </w:tcPr>
          <w:p w14:paraId="71EF9885" w14:textId="77777777" w:rsidR="00106472" w:rsidRDefault="00106472" w:rsidP="00071DEE">
            <w:r>
              <w:t>Der Sohn der Sunamitin erweckt</w:t>
            </w:r>
          </w:p>
        </w:tc>
        <w:tc>
          <w:tcPr>
            <w:tcW w:w="0" w:type="auto"/>
            <w:vAlign w:val="center"/>
            <w:hideMark/>
          </w:tcPr>
          <w:p w14:paraId="0FBB16C9" w14:textId="77777777" w:rsidR="00106472" w:rsidRDefault="00106472" w:rsidP="00071DEE">
            <w:r>
              <w:t>2. Kön. 4,32</w:t>
            </w:r>
          </w:p>
        </w:tc>
      </w:tr>
      <w:tr w:rsidR="00106472" w14:paraId="6319E8FE" w14:textId="77777777" w:rsidTr="00071DEE">
        <w:trPr>
          <w:tblCellSpacing w:w="15" w:type="dxa"/>
        </w:trPr>
        <w:tc>
          <w:tcPr>
            <w:tcW w:w="0" w:type="auto"/>
            <w:vAlign w:val="center"/>
            <w:hideMark/>
          </w:tcPr>
          <w:p w14:paraId="3BB0FF22" w14:textId="77777777" w:rsidR="00106472" w:rsidRDefault="00106472" w:rsidP="00071DEE">
            <w:r>
              <w:t>Wilde Kolloquinten eßbar</w:t>
            </w:r>
          </w:p>
        </w:tc>
        <w:tc>
          <w:tcPr>
            <w:tcW w:w="0" w:type="auto"/>
            <w:vAlign w:val="center"/>
            <w:hideMark/>
          </w:tcPr>
          <w:p w14:paraId="10388383" w14:textId="77777777" w:rsidR="00106472" w:rsidRDefault="00106472" w:rsidP="00071DEE">
            <w:r>
              <w:t>2. Kön. 4,38</w:t>
            </w:r>
          </w:p>
        </w:tc>
      </w:tr>
      <w:tr w:rsidR="00106472" w14:paraId="5CE6479E" w14:textId="77777777" w:rsidTr="00071DEE">
        <w:trPr>
          <w:tblCellSpacing w:w="15" w:type="dxa"/>
        </w:trPr>
        <w:tc>
          <w:tcPr>
            <w:tcW w:w="0" w:type="auto"/>
            <w:vAlign w:val="center"/>
            <w:hideMark/>
          </w:tcPr>
          <w:p w14:paraId="740C3F26" w14:textId="77777777" w:rsidR="00106472" w:rsidRDefault="00106472" w:rsidP="00071DEE">
            <w:r>
              <w:t>Wunderbare Speisung</w:t>
            </w:r>
          </w:p>
        </w:tc>
        <w:tc>
          <w:tcPr>
            <w:tcW w:w="0" w:type="auto"/>
            <w:vAlign w:val="center"/>
            <w:hideMark/>
          </w:tcPr>
          <w:p w14:paraId="14DF7DB5" w14:textId="77777777" w:rsidR="00106472" w:rsidRDefault="00106472" w:rsidP="00071DEE">
            <w:r>
              <w:t>2. Kön. 4,42</w:t>
            </w:r>
          </w:p>
        </w:tc>
      </w:tr>
      <w:tr w:rsidR="00106472" w14:paraId="63AB1F92" w14:textId="77777777" w:rsidTr="00071DEE">
        <w:trPr>
          <w:tblCellSpacing w:w="15" w:type="dxa"/>
        </w:trPr>
        <w:tc>
          <w:tcPr>
            <w:tcW w:w="0" w:type="auto"/>
            <w:vAlign w:val="center"/>
            <w:hideMark/>
          </w:tcPr>
          <w:p w14:paraId="09566174" w14:textId="77777777" w:rsidR="00106472" w:rsidRDefault="00106472" w:rsidP="00071DEE">
            <w:r>
              <w:t>Naemans Heilung</w:t>
            </w:r>
          </w:p>
        </w:tc>
        <w:tc>
          <w:tcPr>
            <w:tcW w:w="0" w:type="auto"/>
            <w:vAlign w:val="center"/>
            <w:hideMark/>
          </w:tcPr>
          <w:p w14:paraId="51E54594" w14:textId="77777777" w:rsidR="00106472" w:rsidRDefault="00106472" w:rsidP="00071DEE">
            <w:r>
              <w:t>2. Kön. 5,10</w:t>
            </w:r>
          </w:p>
        </w:tc>
      </w:tr>
      <w:tr w:rsidR="00106472" w14:paraId="3237F17C" w14:textId="77777777" w:rsidTr="00071DEE">
        <w:trPr>
          <w:tblCellSpacing w:w="15" w:type="dxa"/>
        </w:trPr>
        <w:tc>
          <w:tcPr>
            <w:tcW w:w="0" w:type="auto"/>
            <w:vAlign w:val="center"/>
            <w:hideMark/>
          </w:tcPr>
          <w:p w14:paraId="36E717F4" w14:textId="77777777" w:rsidR="00106472" w:rsidRDefault="00106472" w:rsidP="00071DEE">
            <w:r>
              <w:t>Gehasis Strafe</w:t>
            </w:r>
          </w:p>
        </w:tc>
        <w:tc>
          <w:tcPr>
            <w:tcW w:w="0" w:type="auto"/>
            <w:vAlign w:val="center"/>
            <w:hideMark/>
          </w:tcPr>
          <w:p w14:paraId="5A8EC567" w14:textId="77777777" w:rsidR="00106472" w:rsidRDefault="00106472" w:rsidP="00071DEE">
            <w:r>
              <w:t>2. Kön. 5,27</w:t>
            </w:r>
          </w:p>
        </w:tc>
      </w:tr>
      <w:tr w:rsidR="00106472" w14:paraId="6E972DBF" w14:textId="77777777" w:rsidTr="00071DEE">
        <w:trPr>
          <w:tblCellSpacing w:w="15" w:type="dxa"/>
        </w:trPr>
        <w:tc>
          <w:tcPr>
            <w:tcW w:w="0" w:type="auto"/>
            <w:vAlign w:val="center"/>
            <w:hideMark/>
          </w:tcPr>
          <w:p w14:paraId="2737FF8F" w14:textId="77777777" w:rsidR="00106472" w:rsidRDefault="00106472" w:rsidP="00071DEE">
            <w:r>
              <w:t>Schwimmende Axt</w:t>
            </w:r>
          </w:p>
        </w:tc>
        <w:tc>
          <w:tcPr>
            <w:tcW w:w="0" w:type="auto"/>
            <w:vAlign w:val="center"/>
            <w:hideMark/>
          </w:tcPr>
          <w:p w14:paraId="2A53DECD" w14:textId="77777777" w:rsidR="00106472" w:rsidRDefault="00106472" w:rsidP="00071DEE">
            <w:r>
              <w:t>2. Kön. 6,5</w:t>
            </w:r>
          </w:p>
        </w:tc>
      </w:tr>
      <w:tr w:rsidR="00106472" w14:paraId="7C0A8871" w14:textId="77777777" w:rsidTr="00071DEE">
        <w:trPr>
          <w:tblCellSpacing w:w="15" w:type="dxa"/>
        </w:trPr>
        <w:tc>
          <w:tcPr>
            <w:tcW w:w="0" w:type="auto"/>
            <w:vAlign w:val="center"/>
            <w:hideMark/>
          </w:tcPr>
          <w:p w14:paraId="38C2D8F8" w14:textId="77777777" w:rsidR="00106472" w:rsidRDefault="00106472" w:rsidP="00071DEE">
            <w:r>
              <w:t>Feinde mit Blindheit geschlagen</w:t>
            </w:r>
          </w:p>
        </w:tc>
        <w:tc>
          <w:tcPr>
            <w:tcW w:w="0" w:type="auto"/>
            <w:vAlign w:val="center"/>
            <w:hideMark/>
          </w:tcPr>
          <w:p w14:paraId="260A812E" w14:textId="77777777" w:rsidR="00106472" w:rsidRDefault="00106472" w:rsidP="00071DEE">
            <w:r>
              <w:t>2. Kön. 6,18</w:t>
            </w:r>
          </w:p>
        </w:tc>
      </w:tr>
      <w:tr w:rsidR="00106472" w14:paraId="141E6986" w14:textId="77777777" w:rsidTr="00071DEE">
        <w:trPr>
          <w:tblCellSpacing w:w="15" w:type="dxa"/>
        </w:trPr>
        <w:tc>
          <w:tcPr>
            <w:tcW w:w="0" w:type="auto"/>
            <w:vAlign w:val="center"/>
            <w:hideMark/>
          </w:tcPr>
          <w:p w14:paraId="3B2142E0" w14:textId="77777777" w:rsidR="00106472" w:rsidRDefault="00106472" w:rsidP="00071DEE">
            <w:r>
              <w:t>185000 Tote</w:t>
            </w:r>
          </w:p>
        </w:tc>
        <w:tc>
          <w:tcPr>
            <w:tcW w:w="0" w:type="auto"/>
            <w:vAlign w:val="center"/>
            <w:hideMark/>
          </w:tcPr>
          <w:p w14:paraId="060F4D8A" w14:textId="77777777" w:rsidR="00106472" w:rsidRDefault="00106472" w:rsidP="00071DEE">
            <w:r>
              <w:t>2. Kön. 19,35</w:t>
            </w:r>
          </w:p>
        </w:tc>
      </w:tr>
      <w:tr w:rsidR="00106472" w14:paraId="00753900" w14:textId="77777777" w:rsidTr="00071DEE">
        <w:trPr>
          <w:tblCellSpacing w:w="15" w:type="dxa"/>
        </w:trPr>
        <w:tc>
          <w:tcPr>
            <w:tcW w:w="0" w:type="auto"/>
            <w:vAlign w:val="center"/>
            <w:hideMark/>
          </w:tcPr>
          <w:p w14:paraId="6DC2EA9B" w14:textId="77777777" w:rsidR="00106472" w:rsidRDefault="00106472" w:rsidP="00071DEE">
            <w:r>
              <w:t>Erschlagene in Aphel</w:t>
            </w:r>
          </w:p>
        </w:tc>
        <w:tc>
          <w:tcPr>
            <w:tcW w:w="0" w:type="auto"/>
            <w:vAlign w:val="center"/>
            <w:hideMark/>
          </w:tcPr>
          <w:p w14:paraId="69AF2D99" w14:textId="77777777" w:rsidR="00106472" w:rsidRDefault="00106472" w:rsidP="00071DEE">
            <w:r>
              <w:t>2. Kön. 20,30</w:t>
            </w:r>
          </w:p>
        </w:tc>
      </w:tr>
      <w:tr w:rsidR="00106472" w14:paraId="5C960BB8" w14:textId="77777777" w:rsidTr="00071DEE">
        <w:trPr>
          <w:tblCellSpacing w:w="15" w:type="dxa"/>
        </w:trPr>
        <w:tc>
          <w:tcPr>
            <w:tcW w:w="0" w:type="auto"/>
            <w:vAlign w:val="center"/>
            <w:hideMark/>
          </w:tcPr>
          <w:p w14:paraId="2C18767D" w14:textId="77777777" w:rsidR="00106472" w:rsidRDefault="00106472" w:rsidP="00071DEE">
            <w:r>
              <w:t>Wunder an der Sonnenuhr</w:t>
            </w:r>
          </w:p>
        </w:tc>
        <w:tc>
          <w:tcPr>
            <w:tcW w:w="0" w:type="auto"/>
            <w:vAlign w:val="center"/>
            <w:hideMark/>
          </w:tcPr>
          <w:p w14:paraId="418669CF" w14:textId="77777777" w:rsidR="00106472" w:rsidRDefault="00106472" w:rsidP="00071DEE">
            <w:r>
              <w:t>2. Kön. 20,9</w:t>
            </w:r>
          </w:p>
        </w:tc>
      </w:tr>
      <w:tr w:rsidR="00106472" w14:paraId="7F6C07A2" w14:textId="77777777" w:rsidTr="00071DEE">
        <w:trPr>
          <w:tblCellSpacing w:w="15" w:type="dxa"/>
        </w:trPr>
        <w:tc>
          <w:tcPr>
            <w:tcW w:w="0" w:type="auto"/>
            <w:vAlign w:val="center"/>
            <w:hideMark/>
          </w:tcPr>
          <w:p w14:paraId="034C6804" w14:textId="77777777" w:rsidR="00106472" w:rsidRDefault="00106472" w:rsidP="00071DEE">
            <w:r>
              <w:t>Usia aussätzig</w:t>
            </w:r>
          </w:p>
        </w:tc>
        <w:tc>
          <w:tcPr>
            <w:tcW w:w="0" w:type="auto"/>
            <w:vAlign w:val="center"/>
            <w:hideMark/>
          </w:tcPr>
          <w:p w14:paraId="253F1096" w14:textId="77777777" w:rsidR="00106472" w:rsidRDefault="00106472" w:rsidP="00071DEE">
            <w:r>
              <w:t>2. Chr. 26,1</w:t>
            </w:r>
          </w:p>
        </w:tc>
      </w:tr>
      <w:tr w:rsidR="00106472" w14:paraId="0D0617DB" w14:textId="77777777" w:rsidTr="00071DEE">
        <w:trPr>
          <w:tblCellSpacing w:w="15" w:type="dxa"/>
        </w:trPr>
        <w:tc>
          <w:tcPr>
            <w:tcW w:w="0" w:type="auto"/>
            <w:vAlign w:val="center"/>
            <w:hideMark/>
          </w:tcPr>
          <w:p w14:paraId="6E6DCB15" w14:textId="77777777" w:rsidR="00106472" w:rsidRDefault="00106472" w:rsidP="00071DEE">
            <w:r>
              <w:t>Daniels Freunde im Feuerofen</w:t>
            </w:r>
          </w:p>
        </w:tc>
        <w:tc>
          <w:tcPr>
            <w:tcW w:w="0" w:type="auto"/>
            <w:vAlign w:val="center"/>
            <w:hideMark/>
          </w:tcPr>
          <w:p w14:paraId="0514E0F0" w14:textId="77777777" w:rsidR="00106472" w:rsidRDefault="00106472" w:rsidP="00071DEE">
            <w:r>
              <w:t>Dan 3,19</w:t>
            </w:r>
          </w:p>
        </w:tc>
      </w:tr>
      <w:tr w:rsidR="00106472" w14:paraId="5635649B" w14:textId="77777777" w:rsidTr="00071DEE">
        <w:trPr>
          <w:tblCellSpacing w:w="15" w:type="dxa"/>
        </w:trPr>
        <w:tc>
          <w:tcPr>
            <w:tcW w:w="0" w:type="auto"/>
            <w:vAlign w:val="center"/>
            <w:hideMark/>
          </w:tcPr>
          <w:p w14:paraId="3DCDD6AB" w14:textId="77777777" w:rsidR="00106472" w:rsidRDefault="00106472" w:rsidP="00071DEE">
            <w:r>
              <w:t>Jona im Fischbauch</w:t>
            </w:r>
          </w:p>
        </w:tc>
        <w:tc>
          <w:tcPr>
            <w:tcW w:w="0" w:type="auto"/>
            <w:vAlign w:val="center"/>
            <w:hideMark/>
          </w:tcPr>
          <w:p w14:paraId="1CB13B1C" w14:textId="77777777" w:rsidR="00106472" w:rsidRDefault="00106472" w:rsidP="00071DEE">
            <w:r>
              <w:t>Jona 2,1</w:t>
            </w:r>
          </w:p>
        </w:tc>
      </w:tr>
    </w:tbl>
    <w:p w14:paraId="012ADA1C" w14:textId="77777777" w:rsidR="00106472" w:rsidRDefault="00106472" w:rsidP="00106472">
      <w:pPr>
        <w:pStyle w:val="berschrift3"/>
        <w:rPr>
          <w:sz w:val="48"/>
          <w:szCs w:val="48"/>
          <w:lang w:eastAsia="de-DE"/>
        </w:rPr>
      </w:pPr>
      <w:r>
        <w:t>Gleichnisse Jesu</w:t>
      </w:r>
    </w:p>
    <w:p w14:paraId="63FE0540" w14:textId="77777777" w:rsidR="00106472" w:rsidRDefault="00106472" w:rsidP="00106472">
      <w:pPr>
        <w:pStyle w:val="berschrift4"/>
      </w:pPr>
      <w:r>
        <w:t>Nur von Matthäus erzählt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2"/>
        <w:gridCol w:w="1562"/>
      </w:tblGrid>
      <w:tr w:rsidR="00106472" w14:paraId="2A79B437" w14:textId="77777777" w:rsidTr="00184503">
        <w:trPr>
          <w:tblCellSpacing w:w="15" w:type="dxa"/>
        </w:trPr>
        <w:tc>
          <w:tcPr>
            <w:tcW w:w="0" w:type="auto"/>
            <w:vAlign w:val="center"/>
            <w:hideMark/>
          </w:tcPr>
          <w:p w14:paraId="231C5CBB" w14:textId="77777777" w:rsidR="00106472" w:rsidRDefault="00106472" w:rsidP="00106472">
            <w:r>
              <w:t>Das Unkraut</w:t>
            </w:r>
          </w:p>
        </w:tc>
        <w:tc>
          <w:tcPr>
            <w:tcW w:w="0" w:type="auto"/>
            <w:vAlign w:val="center"/>
            <w:hideMark/>
          </w:tcPr>
          <w:p w14:paraId="121E2B8E" w14:textId="77777777" w:rsidR="00106472" w:rsidRDefault="00106472" w:rsidP="00106472">
            <w:r>
              <w:t>Mat. 13,24 - 30</w:t>
            </w:r>
          </w:p>
        </w:tc>
      </w:tr>
      <w:tr w:rsidR="00106472" w14:paraId="652314AD" w14:textId="77777777" w:rsidTr="00184503">
        <w:trPr>
          <w:tblCellSpacing w:w="15" w:type="dxa"/>
        </w:trPr>
        <w:tc>
          <w:tcPr>
            <w:tcW w:w="0" w:type="auto"/>
            <w:vAlign w:val="center"/>
            <w:hideMark/>
          </w:tcPr>
          <w:p w14:paraId="1A035C5A" w14:textId="77777777" w:rsidR="00106472" w:rsidRDefault="00106472" w:rsidP="00106472">
            <w:r>
              <w:t>Schatz im Acker</w:t>
            </w:r>
          </w:p>
        </w:tc>
        <w:tc>
          <w:tcPr>
            <w:tcW w:w="0" w:type="auto"/>
            <w:vAlign w:val="center"/>
            <w:hideMark/>
          </w:tcPr>
          <w:p w14:paraId="0DFAAF48" w14:textId="77777777" w:rsidR="00106472" w:rsidRDefault="00106472" w:rsidP="00106472">
            <w:r>
              <w:t>Mat. 13,44</w:t>
            </w:r>
          </w:p>
        </w:tc>
      </w:tr>
      <w:tr w:rsidR="00106472" w14:paraId="347A09B7" w14:textId="77777777" w:rsidTr="00184503">
        <w:trPr>
          <w:tblCellSpacing w:w="15" w:type="dxa"/>
        </w:trPr>
        <w:tc>
          <w:tcPr>
            <w:tcW w:w="0" w:type="auto"/>
            <w:vAlign w:val="center"/>
            <w:hideMark/>
          </w:tcPr>
          <w:p w14:paraId="0DDD218B" w14:textId="77777777" w:rsidR="00106472" w:rsidRDefault="00106472" w:rsidP="00106472">
            <w:r>
              <w:t>Köstliche Perle</w:t>
            </w:r>
          </w:p>
        </w:tc>
        <w:tc>
          <w:tcPr>
            <w:tcW w:w="0" w:type="auto"/>
            <w:vAlign w:val="center"/>
            <w:hideMark/>
          </w:tcPr>
          <w:p w14:paraId="775C8C29" w14:textId="77777777" w:rsidR="00106472" w:rsidRDefault="00106472" w:rsidP="00106472">
            <w:r>
              <w:t>Mat. 13,45 - 46</w:t>
            </w:r>
          </w:p>
        </w:tc>
      </w:tr>
      <w:tr w:rsidR="00106472" w14:paraId="18DAA431" w14:textId="77777777" w:rsidTr="00184503">
        <w:trPr>
          <w:tblCellSpacing w:w="15" w:type="dxa"/>
        </w:trPr>
        <w:tc>
          <w:tcPr>
            <w:tcW w:w="0" w:type="auto"/>
            <w:vAlign w:val="center"/>
            <w:hideMark/>
          </w:tcPr>
          <w:p w14:paraId="48D37F08" w14:textId="77777777" w:rsidR="00106472" w:rsidRDefault="00106472" w:rsidP="00106472">
            <w:r>
              <w:t>Fischernetz</w:t>
            </w:r>
          </w:p>
        </w:tc>
        <w:tc>
          <w:tcPr>
            <w:tcW w:w="0" w:type="auto"/>
            <w:vAlign w:val="center"/>
            <w:hideMark/>
          </w:tcPr>
          <w:p w14:paraId="74BD2FAB" w14:textId="77777777" w:rsidR="00106472" w:rsidRDefault="00106472" w:rsidP="00106472">
            <w:r>
              <w:t>Mat. 13,47 - 48</w:t>
            </w:r>
          </w:p>
        </w:tc>
      </w:tr>
      <w:tr w:rsidR="00106472" w14:paraId="3403B527" w14:textId="77777777" w:rsidTr="00184503">
        <w:trPr>
          <w:tblCellSpacing w:w="15" w:type="dxa"/>
        </w:trPr>
        <w:tc>
          <w:tcPr>
            <w:tcW w:w="0" w:type="auto"/>
            <w:vAlign w:val="center"/>
            <w:hideMark/>
          </w:tcPr>
          <w:p w14:paraId="16D9A307" w14:textId="77777777" w:rsidR="00106472" w:rsidRDefault="00106472" w:rsidP="00106472">
            <w:r>
              <w:t>Schalksknecht</w:t>
            </w:r>
          </w:p>
        </w:tc>
        <w:tc>
          <w:tcPr>
            <w:tcW w:w="0" w:type="auto"/>
            <w:vAlign w:val="center"/>
            <w:hideMark/>
          </w:tcPr>
          <w:p w14:paraId="364FF200" w14:textId="77777777" w:rsidR="00106472" w:rsidRDefault="00106472" w:rsidP="00106472">
            <w:r>
              <w:t>Mat. 18,23 - 34</w:t>
            </w:r>
          </w:p>
        </w:tc>
      </w:tr>
      <w:tr w:rsidR="00106472" w14:paraId="43079F0F" w14:textId="77777777" w:rsidTr="00184503">
        <w:trPr>
          <w:tblCellSpacing w:w="15" w:type="dxa"/>
        </w:trPr>
        <w:tc>
          <w:tcPr>
            <w:tcW w:w="0" w:type="auto"/>
            <w:vAlign w:val="center"/>
            <w:hideMark/>
          </w:tcPr>
          <w:p w14:paraId="0D497A21" w14:textId="77777777" w:rsidR="00106472" w:rsidRDefault="00106472" w:rsidP="00106472">
            <w:r>
              <w:t>Weinbergsarbeit</w:t>
            </w:r>
          </w:p>
        </w:tc>
        <w:tc>
          <w:tcPr>
            <w:tcW w:w="0" w:type="auto"/>
            <w:vAlign w:val="center"/>
            <w:hideMark/>
          </w:tcPr>
          <w:p w14:paraId="56DEF91D" w14:textId="77777777" w:rsidR="00106472" w:rsidRDefault="00106472" w:rsidP="00106472">
            <w:r>
              <w:t>Mat. 20,1 - 17</w:t>
            </w:r>
          </w:p>
        </w:tc>
      </w:tr>
      <w:tr w:rsidR="00106472" w14:paraId="261FB9F8" w14:textId="77777777" w:rsidTr="00184503">
        <w:trPr>
          <w:tblCellSpacing w:w="15" w:type="dxa"/>
        </w:trPr>
        <w:tc>
          <w:tcPr>
            <w:tcW w:w="0" w:type="auto"/>
            <w:vAlign w:val="center"/>
            <w:hideMark/>
          </w:tcPr>
          <w:p w14:paraId="166DCDE8" w14:textId="77777777" w:rsidR="00106472" w:rsidRDefault="00106472" w:rsidP="00106472">
            <w:r>
              <w:t>Zwei Söhne</w:t>
            </w:r>
          </w:p>
        </w:tc>
        <w:tc>
          <w:tcPr>
            <w:tcW w:w="0" w:type="auto"/>
            <w:vAlign w:val="center"/>
            <w:hideMark/>
          </w:tcPr>
          <w:p w14:paraId="0D80ED63" w14:textId="77777777" w:rsidR="00106472" w:rsidRDefault="00106472" w:rsidP="00106472">
            <w:r>
              <w:t>Mat. 21,28 -32</w:t>
            </w:r>
          </w:p>
        </w:tc>
      </w:tr>
      <w:tr w:rsidR="00106472" w14:paraId="06710F7B" w14:textId="77777777" w:rsidTr="00184503">
        <w:trPr>
          <w:tblCellSpacing w:w="15" w:type="dxa"/>
        </w:trPr>
        <w:tc>
          <w:tcPr>
            <w:tcW w:w="0" w:type="auto"/>
            <w:vAlign w:val="center"/>
            <w:hideMark/>
          </w:tcPr>
          <w:p w14:paraId="2A2E321E" w14:textId="77777777" w:rsidR="00106472" w:rsidRDefault="00106472" w:rsidP="00106472">
            <w:r>
              <w:t>Hochzeitskleid</w:t>
            </w:r>
          </w:p>
        </w:tc>
        <w:tc>
          <w:tcPr>
            <w:tcW w:w="0" w:type="auto"/>
            <w:vAlign w:val="center"/>
            <w:hideMark/>
          </w:tcPr>
          <w:p w14:paraId="49456644" w14:textId="77777777" w:rsidR="00106472" w:rsidRDefault="00106472" w:rsidP="00106472">
            <w:r>
              <w:t>Mat. 22,1 -15</w:t>
            </w:r>
          </w:p>
        </w:tc>
      </w:tr>
      <w:tr w:rsidR="00106472" w14:paraId="010E65C9" w14:textId="77777777" w:rsidTr="00184503">
        <w:trPr>
          <w:tblCellSpacing w:w="15" w:type="dxa"/>
        </w:trPr>
        <w:tc>
          <w:tcPr>
            <w:tcW w:w="0" w:type="auto"/>
            <w:vAlign w:val="center"/>
            <w:hideMark/>
          </w:tcPr>
          <w:p w14:paraId="3A6B8DD1" w14:textId="77777777" w:rsidR="00106472" w:rsidRDefault="00106472" w:rsidP="00106472">
            <w:r>
              <w:t>Zehn Jungfrauen</w:t>
            </w:r>
          </w:p>
        </w:tc>
        <w:tc>
          <w:tcPr>
            <w:tcW w:w="0" w:type="auto"/>
            <w:vAlign w:val="center"/>
            <w:hideMark/>
          </w:tcPr>
          <w:p w14:paraId="4B2C643D" w14:textId="77777777" w:rsidR="00106472" w:rsidRDefault="00106472" w:rsidP="00106472">
            <w:r>
              <w:t>Mat. 25,1 - 13</w:t>
            </w:r>
          </w:p>
        </w:tc>
      </w:tr>
      <w:tr w:rsidR="00106472" w14:paraId="083796A3" w14:textId="77777777" w:rsidTr="00184503">
        <w:trPr>
          <w:tblCellSpacing w:w="15" w:type="dxa"/>
        </w:trPr>
        <w:tc>
          <w:tcPr>
            <w:tcW w:w="0" w:type="auto"/>
            <w:vAlign w:val="center"/>
            <w:hideMark/>
          </w:tcPr>
          <w:p w14:paraId="20637988" w14:textId="77777777" w:rsidR="00106472" w:rsidRDefault="00106472" w:rsidP="00106472">
            <w:r>
              <w:t>Die Talente</w:t>
            </w:r>
          </w:p>
        </w:tc>
        <w:tc>
          <w:tcPr>
            <w:tcW w:w="0" w:type="auto"/>
            <w:vAlign w:val="center"/>
            <w:hideMark/>
          </w:tcPr>
          <w:p w14:paraId="233A2203" w14:textId="77777777" w:rsidR="00106472" w:rsidRDefault="00106472" w:rsidP="00106472">
            <w:r>
              <w:t>Mat. 25,14 - 20</w:t>
            </w:r>
          </w:p>
        </w:tc>
      </w:tr>
      <w:tr w:rsidR="00106472" w14:paraId="2A814A1C" w14:textId="77777777" w:rsidTr="00184503">
        <w:trPr>
          <w:tblCellSpacing w:w="15" w:type="dxa"/>
        </w:trPr>
        <w:tc>
          <w:tcPr>
            <w:tcW w:w="0" w:type="auto"/>
            <w:vAlign w:val="center"/>
            <w:hideMark/>
          </w:tcPr>
          <w:p w14:paraId="579A9643" w14:textId="77777777" w:rsidR="00106472" w:rsidRDefault="00106472" w:rsidP="00106472">
            <w:r>
              <w:t>Schafe und Böcke</w:t>
            </w:r>
          </w:p>
        </w:tc>
        <w:tc>
          <w:tcPr>
            <w:tcW w:w="0" w:type="auto"/>
            <w:vAlign w:val="center"/>
            <w:hideMark/>
          </w:tcPr>
          <w:p w14:paraId="60835C85" w14:textId="77777777" w:rsidR="00106472" w:rsidRDefault="00106472" w:rsidP="00106472">
            <w:r>
              <w:t>Mat. 25,31 - 46</w:t>
            </w:r>
          </w:p>
        </w:tc>
      </w:tr>
    </w:tbl>
    <w:p w14:paraId="3D04EE50" w14:textId="77777777" w:rsidR="00106472" w:rsidRDefault="00106472" w:rsidP="00106472">
      <w:pPr>
        <w:pStyle w:val="berschrift4"/>
      </w:pPr>
      <w:r>
        <w:t>Nur von Markus mitgeteilt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75"/>
        <w:gridCol w:w="1389"/>
      </w:tblGrid>
      <w:tr w:rsidR="00106472" w14:paraId="3EE27A79" w14:textId="77777777" w:rsidTr="00184503">
        <w:trPr>
          <w:tblCellSpacing w:w="15" w:type="dxa"/>
        </w:trPr>
        <w:tc>
          <w:tcPr>
            <w:tcW w:w="0" w:type="auto"/>
            <w:vAlign w:val="center"/>
            <w:hideMark/>
          </w:tcPr>
          <w:p w14:paraId="01373A40" w14:textId="77777777" w:rsidR="00106472" w:rsidRDefault="00106472" w:rsidP="00106472">
            <w:r>
              <w:t>Das Samenkorn</w:t>
            </w:r>
          </w:p>
        </w:tc>
        <w:tc>
          <w:tcPr>
            <w:tcW w:w="0" w:type="auto"/>
            <w:vAlign w:val="center"/>
            <w:hideMark/>
          </w:tcPr>
          <w:p w14:paraId="3EC24BCB" w14:textId="77777777" w:rsidR="00106472" w:rsidRDefault="00106472" w:rsidP="00106472">
            <w:r>
              <w:t>Mk. 4,26 - 29</w:t>
            </w:r>
          </w:p>
        </w:tc>
      </w:tr>
      <w:tr w:rsidR="00106472" w14:paraId="02A8006F" w14:textId="77777777" w:rsidTr="00184503">
        <w:trPr>
          <w:tblCellSpacing w:w="15" w:type="dxa"/>
        </w:trPr>
        <w:tc>
          <w:tcPr>
            <w:tcW w:w="0" w:type="auto"/>
            <w:vAlign w:val="center"/>
            <w:hideMark/>
          </w:tcPr>
          <w:p w14:paraId="11813D17" w14:textId="77777777" w:rsidR="00106472" w:rsidRDefault="00106472" w:rsidP="00106472">
            <w:r>
              <w:t>Verreister Hausherr</w:t>
            </w:r>
          </w:p>
        </w:tc>
        <w:tc>
          <w:tcPr>
            <w:tcW w:w="0" w:type="auto"/>
            <w:vAlign w:val="center"/>
            <w:hideMark/>
          </w:tcPr>
          <w:p w14:paraId="2611599F" w14:textId="77777777" w:rsidR="00106472" w:rsidRDefault="00106472" w:rsidP="00106472">
            <w:r>
              <w:t>Mk. 13,34</w:t>
            </w:r>
          </w:p>
        </w:tc>
      </w:tr>
    </w:tbl>
    <w:p w14:paraId="0225435F" w14:textId="77777777" w:rsidR="00106472" w:rsidRDefault="00106472" w:rsidP="00106472">
      <w:pPr>
        <w:pStyle w:val="berschrift4"/>
      </w:pPr>
      <w:r>
        <w:t>Nur von Lukas überliefert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81"/>
        <w:gridCol w:w="1562"/>
      </w:tblGrid>
      <w:tr w:rsidR="00106472" w14:paraId="38044904" w14:textId="77777777" w:rsidTr="00184503">
        <w:trPr>
          <w:tblCellSpacing w:w="15" w:type="dxa"/>
        </w:trPr>
        <w:tc>
          <w:tcPr>
            <w:tcW w:w="0" w:type="auto"/>
            <w:vAlign w:val="center"/>
            <w:hideMark/>
          </w:tcPr>
          <w:p w14:paraId="6A964AF5" w14:textId="77777777" w:rsidR="00106472" w:rsidRDefault="00106472" w:rsidP="00106472">
            <w:r>
              <w:t>Die beiden Schuldner</w:t>
            </w:r>
          </w:p>
        </w:tc>
        <w:tc>
          <w:tcPr>
            <w:tcW w:w="0" w:type="auto"/>
            <w:vAlign w:val="center"/>
            <w:hideMark/>
          </w:tcPr>
          <w:p w14:paraId="22C699BA" w14:textId="77777777" w:rsidR="00106472" w:rsidRDefault="00106472" w:rsidP="00106472">
            <w:r>
              <w:t>Luk. 7,36 - 50</w:t>
            </w:r>
          </w:p>
        </w:tc>
      </w:tr>
      <w:tr w:rsidR="00106472" w14:paraId="6A993D0D" w14:textId="77777777" w:rsidTr="00184503">
        <w:trPr>
          <w:tblCellSpacing w:w="15" w:type="dxa"/>
        </w:trPr>
        <w:tc>
          <w:tcPr>
            <w:tcW w:w="0" w:type="auto"/>
            <w:vAlign w:val="center"/>
            <w:hideMark/>
          </w:tcPr>
          <w:p w14:paraId="1771ED21" w14:textId="77777777" w:rsidR="00106472" w:rsidRDefault="00106472" w:rsidP="00106472">
            <w:r>
              <w:t>Barmherziger Samariter</w:t>
            </w:r>
          </w:p>
        </w:tc>
        <w:tc>
          <w:tcPr>
            <w:tcW w:w="0" w:type="auto"/>
            <w:vAlign w:val="center"/>
            <w:hideMark/>
          </w:tcPr>
          <w:p w14:paraId="08A2DA31" w14:textId="77777777" w:rsidR="00106472" w:rsidRDefault="00106472" w:rsidP="00106472">
            <w:r>
              <w:t>Luk. 10,25 - 37</w:t>
            </w:r>
          </w:p>
        </w:tc>
      </w:tr>
      <w:tr w:rsidR="00106472" w14:paraId="6EAAF560" w14:textId="77777777" w:rsidTr="00184503">
        <w:trPr>
          <w:tblCellSpacing w:w="15" w:type="dxa"/>
        </w:trPr>
        <w:tc>
          <w:tcPr>
            <w:tcW w:w="0" w:type="auto"/>
            <w:vAlign w:val="center"/>
            <w:hideMark/>
          </w:tcPr>
          <w:p w14:paraId="13C7FEDB" w14:textId="77777777" w:rsidR="00106472" w:rsidRDefault="00106472" w:rsidP="00106472">
            <w:r>
              <w:t>Störung um Mitternacht</w:t>
            </w:r>
          </w:p>
        </w:tc>
        <w:tc>
          <w:tcPr>
            <w:tcW w:w="0" w:type="auto"/>
            <w:vAlign w:val="center"/>
            <w:hideMark/>
          </w:tcPr>
          <w:p w14:paraId="7A88D6F2" w14:textId="77777777" w:rsidR="00106472" w:rsidRDefault="00106472" w:rsidP="00106472">
            <w:r>
              <w:t>Luk. 11,5 - 8</w:t>
            </w:r>
          </w:p>
        </w:tc>
      </w:tr>
      <w:tr w:rsidR="00106472" w14:paraId="7D81BD79" w14:textId="77777777" w:rsidTr="00184503">
        <w:trPr>
          <w:tblCellSpacing w:w="15" w:type="dxa"/>
        </w:trPr>
        <w:tc>
          <w:tcPr>
            <w:tcW w:w="0" w:type="auto"/>
            <w:vAlign w:val="center"/>
            <w:hideMark/>
          </w:tcPr>
          <w:p w14:paraId="2F9460A2" w14:textId="77777777" w:rsidR="00106472" w:rsidRDefault="00106472" w:rsidP="00106472">
            <w:r>
              <w:t>Der reiche Narr</w:t>
            </w:r>
          </w:p>
        </w:tc>
        <w:tc>
          <w:tcPr>
            <w:tcW w:w="0" w:type="auto"/>
            <w:vAlign w:val="center"/>
            <w:hideMark/>
          </w:tcPr>
          <w:p w14:paraId="6A4BEAF6" w14:textId="77777777" w:rsidR="00106472" w:rsidRDefault="00106472" w:rsidP="00106472">
            <w:r>
              <w:t>Luk. 12,16 - 21</w:t>
            </w:r>
          </w:p>
        </w:tc>
      </w:tr>
      <w:tr w:rsidR="00106472" w14:paraId="0116FD25" w14:textId="77777777" w:rsidTr="00184503">
        <w:trPr>
          <w:tblCellSpacing w:w="15" w:type="dxa"/>
        </w:trPr>
        <w:tc>
          <w:tcPr>
            <w:tcW w:w="0" w:type="auto"/>
            <w:vAlign w:val="center"/>
            <w:hideMark/>
          </w:tcPr>
          <w:p w14:paraId="754ED08D" w14:textId="77777777" w:rsidR="00106472" w:rsidRDefault="00106472" w:rsidP="00106472">
            <w:r>
              <w:t>Wachende Knechte</w:t>
            </w:r>
          </w:p>
        </w:tc>
        <w:tc>
          <w:tcPr>
            <w:tcW w:w="0" w:type="auto"/>
            <w:vAlign w:val="center"/>
            <w:hideMark/>
          </w:tcPr>
          <w:p w14:paraId="6BA3AC54" w14:textId="77777777" w:rsidR="00106472" w:rsidRDefault="00106472" w:rsidP="00106472">
            <w:r>
              <w:t>Luk. 12,35 - 40</w:t>
            </w:r>
          </w:p>
        </w:tc>
      </w:tr>
      <w:tr w:rsidR="00106472" w14:paraId="28549427" w14:textId="77777777" w:rsidTr="00184503">
        <w:trPr>
          <w:tblCellSpacing w:w="15" w:type="dxa"/>
        </w:trPr>
        <w:tc>
          <w:tcPr>
            <w:tcW w:w="0" w:type="auto"/>
            <w:vAlign w:val="center"/>
            <w:hideMark/>
          </w:tcPr>
          <w:p w14:paraId="69FA13D6" w14:textId="77777777" w:rsidR="00106472" w:rsidRDefault="00106472" w:rsidP="00106472">
            <w:r>
              <w:t>Kluge Haushalter</w:t>
            </w:r>
          </w:p>
        </w:tc>
        <w:tc>
          <w:tcPr>
            <w:tcW w:w="0" w:type="auto"/>
            <w:vAlign w:val="center"/>
            <w:hideMark/>
          </w:tcPr>
          <w:p w14:paraId="39D7D6B4" w14:textId="77777777" w:rsidR="00106472" w:rsidRDefault="00106472" w:rsidP="00106472">
            <w:r>
              <w:t>Luk. 12,42 - 48</w:t>
            </w:r>
          </w:p>
        </w:tc>
      </w:tr>
      <w:tr w:rsidR="00106472" w14:paraId="298B61A9" w14:textId="77777777" w:rsidTr="00184503">
        <w:trPr>
          <w:tblCellSpacing w:w="15" w:type="dxa"/>
        </w:trPr>
        <w:tc>
          <w:tcPr>
            <w:tcW w:w="0" w:type="auto"/>
            <w:vAlign w:val="center"/>
            <w:hideMark/>
          </w:tcPr>
          <w:p w14:paraId="4FC47110" w14:textId="77777777" w:rsidR="00106472" w:rsidRDefault="00106472" w:rsidP="00106472">
            <w:r>
              <w:t>Unfruchtbarer Feigenbaum</w:t>
            </w:r>
          </w:p>
        </w:tc>
        <w:tc>
          <w:tcPr>
            <w:tcW w:w="0" w:type="auto"/>
            <w:vAlign w:val="center"/>
            <w:hideMark/>
          </w:tcPr>
          <w:p w14:paraId="3E3244EF" w14:textId="77777777" w:rsidR="00106472" w:rsidRDefault="00106472" w:rsidP="00106472">
            <w:r>
              <w:t>Luk. 13,6 - 9</w:t>
            </w:r>
          </w:p>
        </w:tc>
      </w:tr>
      <w:tr w:rsidR="00106472" w14:paraId="09E56D09" w14:textId="77777777" w:rsidTr="00184503">
        <w:trPr>
          <w:tblCellSpacing w:w="15" w:type="dxa"/>
        </w:trPr>
        <w:tc>
          <w:tcPr>
            <w:tcW w:w="0" w:type="auto"/>
            <w:vAlign w:val="center"/>
            <w:hideMark/>
          </w:tcPr>
          <w:p w14:paraId="632E6C41" w14:textId="77777777" w:rsidR="00106472" w:rsidRDefault="00106472" w:rsidP="00106472">
            <w:r>
              <w:t>Großes Abendmahl</w:t>
            </w:r>
          </w:p>
        </w:tc>
        <w:tc>
          <w:tcPr>
            <w:tcW w:w="0" w:type="auto"/>
            <w:vAlign w:val="center"/>
            <w:hideMark/>
          </w:tcPr>
          <w:p w14:paraId="06FBEDFB" w14:textId="77777777" w:rsidR="00106472" w:rsidRDefault="00106472" w:rsidP="00106472">
            <w:r>
              <w:t>Luk. 14,16 - 24</w:t>
            </w:r>
          </w:p>
        </w:tc>
      </w:tr>
      <w:tr w:rsidR="00106472" w14:paraId="58E96D06" w14:textId="77777777" w:rsidTr="00184503">
        <w:trPr>
          <w:tblCellSpacing w:w="15" w:type="dxa"/>
        </w:trPr>
        <w:tc>
          <w:tcPr>
            <w:tcW w:w="0" w:type="auto"/>
            <w:vAlign w:val="center"/>
            <w:hideMark/>
          </w:tcPr>
          <w:p w14:paraId="4194A43F" w14:textId="77777777" w:rsidR="00106472" w:rsidRDefault="00106472" w:rsidP="00106472">
            <w:r>
              <w:t>Der Turmbau</w:t>
            </w:r>
          </w:p>
        </w:tc>
        <w:tc>
          <w:tcPr>
            <w:tcW w:w="0" w:type="auto"/>
            <w:vAlign w:val="center"/>
            <w:hideMark/>
          </w:tcPr>
          <w:p w14:paraId="7E6DE4A4" w14:textId="77777777" w:rsidR="00106472" w:rsidRDefault="00106472" w:rsidP="00106472">
            <w:r>
              <w:t>Luk. 14,28 - 30</w:t>
            </w:r>
          </w:p>
        </w:tc>
      </w:tr>
      <w:tr w:rsidR="00106472" w14:paraId="2ACCDA98" w14:textId="77777777" w:rsidTr="00184503">
        <w:trPr>
          <w:tblCellSpacing w:w="15" w:type="dxa"/>
        </w:trPr>
        <w:tc>
          <w:tcPr>
            <w:tcW w:w="0" w:type="auto"/>
            <w:vAlign w:val="center"/>
            <w:hideMark/>
          </w:tcPr>
          <w:p w14:paraId="0E086C5B" w14:textId="77777777" w:rsidR="00106472" w:rsidRDefault="00106472" w:rsidP="00106472">
            <w:r>
              <w:t>Kriegsführung</w:t>
            </w:r>
          </w:p>
        </w:tc>
        <w:tc>
          <w:tcPr>
            <w:tcW w:w="0" w:type="auto"/>
            <w:vAlign w:val="center"/>
            <w:hideMark/>
          </w:tcPr>
          <w:p w14:paraId="7431851F" w14:textId="77777777" w:rsidR="00106472" w:rsidRDefault="00106472" w:rsidP="00106472">
            <w:r>
              <w:t>Luk. 14,31 - 33</w:t>
            </w:r>
          </w:p>
        </w:tc>
      </w:tr>
      <w:tr w:rsidR="00106472" w14:paraId="2831E263" w14:textId="77777777" w:rsidTr="00184503">
        <w:trPr>
          <w:tblCellSpacing w:w="15" w:type="dxa"/>
        </w:trPr>
        <w:tc>
          <w:tcPr>
            <w:tcW w:w="0" w:type="auto"/>
            <w:vAlign w:val="center"/>
            <w:hideMark/>
          </w:tcPr>
          <w:p w14:paraId="0FEAB517" w14:textId="77777777" w:rsidR="00106472" w:rsidRDefault="00106472" w:rsidP="00106472">
            <w:r>
              <w:t>Verlorener Groschen</w:t>
            </w:r>
          </w:p>
        </w:tc>
        <w:tc>
          <w:tcPr>
            <w:tcW w:w="0" w:type="auto"/>
            <w:vAlign w:val="center"/>
            <w:hideMark/>
          </w:tcPr>
          <w:p w14:paraId="3A31EBDA" w14:textId="77777777" w:rsidR="00106472" w:rsidRDefault="00106472" w:rsidP="00106472">
            <w:r>
              <w:t>Luk. 15,8 - 10</w:t>
            </w:r>
          </w:p>
        </w:tc>
      </w:tr>
      <w:tr w:rsidR="00106472" w14:paraId="3029D351" w14:textId="77777777" w:rsidTr="00184503">
        <w:trPr>
          <w:tblCellSpacing w:w="15" w:type="dxa"/>
        </w:trPr>
        <w:tc>
          <w:tcPr>
            <w:tcW w:w="0" w:type="auto"/>
            <w:vAlign w:val="center"/>
            <w:hideMark/>
          </w:tcPr>
          <w:p w14:paraId="1CC6C1CA" w14:textId="77777777" w:rsidR="00106472" w:rsidRDefault="00106472" w:rsidP="00106472">
            <w:r>
              <w:t>Verlorener Sohn</w:t>
            </w:r>
          </w:p>
        </w:tc>
        <w:tc>
          <w:tcPr>
            <w:tcW w:w="0" w:type="auto"/>
            <w:vAlign w:val="center"/>
            <w:hideMark/>
          </w:tcPr>
          <w:p w14:paraId="10052359" w14:textId="77777777" w:rsidR="00106472" w:rsidRDefault="00106472" w:rsidP="00106472">
            <w:r>
              <w:t>Luk. 15,11 - 32</w:t>
            </w:r>
          </w:p>
        </w:tc>
      </w:tr>
      <w:tr w:rsidR="00106472" w14:paraId="32DE19BA" w14:textId="77777777" w:rsidTr="00184503">
        <w:trPr>
          <w:tblCellSpacing w:w="15" w:type="dxa"/>
        </w:trPr>
        <w:tc>
          <w:tcPr>
            <w:tcW w:w="0" w:type="auto"/>
            <w:vAlign w:val="center"/>
            <w:hideMark/>
          </w:tcPr>
          <w:p w14:paraId="4F9C96ED" w14:textId="77777777" w:rsidR="00106472" w:rsidRDefault="00106472" w:rsidP="00106472">
            <w:r>
              <w:t>Ungerechte Haushalter</w:t>
            </w:r>
          </w:p>
        </w:tc>
        <w:tc>
          <w:tcPr>
            <w:tcW w:w="0" w:type="auto"/>
            <w:vAlign w:val="center"/>
            <w:hideMark/>
          </w:tcPr>
          <w:p w14:paraId="4556ED65" w14:textId="77777777" w:rsidR="00106472" w:rsidRDefault="00106472" w:rsidP="00106472">
            <w:r>
              <w:t>Luk. 16,1 - 13</w:t>
            </w:r>
          </w:p>
        </w:tc>
      </w:tr>
      <w:tr w:rsidR="00106472" w14:paraId="2D1F729D" w14:textId="77777777" w:rsidTr="00184503">
        <w:trPr>
          <w:tblCellSpacing w:w="15" w:type="dxa"/>
        </w:trPr>
        <w:tc>
          <w:tcPr>
            <w:tcW w:w="0" w:type="auto"/>
            <w:vAlign w:val="center"/>
            <w:hideMark/>
          </w:tcPr>
          <w:p w14:paraId="0D8DCCD7" w14:textId="77777777" w:rsidR="00106472" w:rsidRDefault="00106472" w:rsidP="00106472">
            <w:r>
              <w:t>Reicher Mann und Lazarus</w:t>
            </w:r>
          </w:p>
        </w:tc>
        <w:tc>
          <w:tcPr>
            <w:tcW w:w="0" w:type="auto"/>
            <w:vAlign w:val="center"/>
            <w:hideMark/>
          </w:tcPr>
          <w:p w14:paraId="13F80689" w14:textId="77777777" w:rsidR="00106472" w:rsidRDefault="00106472" w:rsidP="00106472">
            <w:r>
              <w:t>Luk. 16,19 - 31</w:t>
            </w:r>
          </w:p>
        </w:tc>
      </w:tr>
      <w:tr w:rsidR="00106472" w14:paraId="1133AB2E" w14:textId="77777777" w:rsidTr="00184503">
        <w:trPr>
          <w:tblCellSpacing w:w="15" w:type="dxa"/>
        </w:trPr>
        <w:tc>
          <w:tcPr>
            <w:tcW w:w="0" w:type="auto"/>
            <w:vAlign w:val="center"/>
            <w:hideMark/>
          </w:tcPr>
          <w:p w14:paraId="2A7CB765" w14:textId="77777777" w:rsidR="00106472" w:rsidRDefault="00106472" w:rsidP="00106472">
            <w:r>
              <w:t>Unnütze Knechte</w:t>
            </w:r>
          </w:p>
        </w:tc>
        <w:tc>
          <w:tcPr>
            <w:tcW w:w="0" w:type="auto"/>
            <w:vAlign w:val="center"/>
            <w:hideMark/>
          </w:tcPr>
          <w:p w14:paraId="0D9466AD" w14:textId="77777777" w:rsidR="00106472" w:rsidRDefault="00106472" w:rsidP="00106472">
            <w:r>
              <w:t>Luk. 17,7 - 10</w:t>
            </w:r>
          </w:p>
        </w:tc>
      </w:tr>
      <w:tr w:rsidR="00106472" w14:paraId="144452B5" w14:textId="77777777" w:rsidTr="00184503">
        <w:trPr>
          <w:tblCellSpacing w:w="15" w:type="dxa"/>
        </w:trPr>
        <w:tc>
          <w:tcPr>
            <w:tcW w:w="0" w:type="auto"/>
            <w:vAlign w:val="center"/>
            <w:hideMark/>
          </w:tcPr>
          <w:p w14:paraId="063ABD42" w14:textId="77777777" w:rsidR="00106472" w:rsidRDefault="00106472" w:rsidP="00106472">
            <w:r>
              <w:t>Ungerechte Richter</w:t>
            </w:r>
          </w:p>
        </w:tc>
        <w:tc>
          <w:tcPr>
            <w:tcW w:w="0" w:type="auto"/>
            <w:vAlign w:val="center"/>
            <w:hideMark/>
          </w:tcPr>
          <w:p w14:paraId="167B53A3" w14:textId="77777777" w:rsidR="00106472" w:rsidRDefault="00106472" w:rsidP="00106472">
            <w:r>
              <w:t>Luk. 18,1 - 8</w:t>
            </w:r>
          </w:p>
        </w:tc>
      </w:tr>
      <w:tr w:rsidR="00106472" w14:paraId="5B39F7DD" w14:textId="77777777" w:rsidTr="00184503">
        <w:trPr>
          <w:tblCellSpacing w:w="15" w:type="dxa"/>
        </w:trPr>
        <w:tc>
          <w:tcPr>
            <w:tcW w:w="0" w:type="auto"/>
            <w:vAlign w:val="center"/>
            <w:hideMark/>
          </w:tcPr>
          <w:p w14:paraId="1C25AFF7" w14:textId="77777777" w:rsidR="00106472" w:rsidRDefault="00106472" w:rsidP="00106472">
            <w:r>
              <w:t>Pharisäer und Zöllner</w:t>
            </w:r>
          </w:p>
        </w:tc>
        <w:tc>
          <w:tcPr>
            <w:tcW w:w="0" w:type="auto"/>
            <w:vAlign w:val="center"/>
            <w:hideMark/>
          </w:tcPr>
          <w:p w14:paraId="6CDC51C6" w14:textId="77777777" w:rsidR="00106472" w:rsidRDefault="00106472" w:rsidP="00106472">
            <w:r>
              <w:t>Luk. 18,10 - 14</w:t>
            </w:r>
          </w:p>
        </w:tc>
      </w:tr>
      <w:tr w:rsidR="00106472" w14:paraId="06E39921" w14:textId="77777777" w:rsidTr="00184503">
        <w:trPr>
          <w:tblCellSpacing w:w="15" w:type="dxa"/>
        </w:trPr>
        <w:tc>
          <w:tcPr>
            <w:tcW w:w="0" w:type="auto"/>
            <w:vAlign w:val="center"/>
            <w:hideMark/>
          </w:tcPr>
          <w:p w14:paraId="59E6B885" w14:textId="77777777" w:rsidR="00106472" w:rsidRDefault="00106472" w:rsidP="00106472">
            <w:r>
              <w:t>Anvertraute Pfunde</w:t>
            </w:r>
          </w:p>
        </w:tc>
        <w:tc>
          <w:tcPr>
            <w:tcW w:w="0" w:type="auto"/>
            <w:vAlign w:val="center"/>
            <w:hideMark/>
          </w:tcPr>
          <w:p w14:paraId="03419AFD" w14:textId="77777777" w:rsidR="00106472" w:rsidRDefault="00106472" w:rsidP="00106472">
            <w:r>
              <w:t>Luk. 19,12 - 27</w:t>
            </w:r>
          </w:p>
        </w:tc>
      </w:tr>
    </w:tbl>
    <w:p w14:paraId="647649D3" w14:textId="77777777" w:rsidR="00106472" w:rsidRDefault="00106472" w:rsidP="00106472">
      <w:pPr>
        <w:pStyle w:val="berschrift4"/>
      </w:pPr>
      <w:r>
        <w:t>Von Matthäus und Lukas erzählt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01"/>
        <w:gridCol w:w="1562"/>
      </w:tblGrid>
      <w:tr w:rsidR="00106472" w14:paraId="4301ACBD" w14:textId="77777777" w:rsidTr="00184503">
        <w:trPr>
          <w:tblCellSpacing w:w="15" w:type="dxa"/>
        </w:trPr>
        <w:tc>
          <w:tcPr>
            <w:tcW w:w="0" w:type="auto"/>
            <w:vAlign w:val="center"/>
            <w:hideMark/>
          </w:tcPr>
          <w:p w14:paraId="28FB1563" w14:textId="77777777" w:rsidR="00106472" w:rsidRDefault="00106472" w:rsidP="00106472">
            <w:r>
              <w:t>Zweierlei Baugrund</w:t>
            </w:r>
          </w:p>
        </w:tc>
        <w:tc>
          <w:tcPr>
            <w:tcW w:w="0" w:type="auto"/>
            <w:vAlign w:val="center"/>
            <w:hideMark/>
          </w:tcPr>
          <w:p w14:paraId="4370372E" w14:textId="77777777" w:rsidR="00106472" w:rsidRDefault="00106472" w:rsidP="00106472">
            <w:r>
              <w:t>Mat. 7,24 - 27</w:t>
            </w:r>
          </w:p>
        </w:tc>
      </w:tr>
      <w:tr w:rsidR="00106472" w14:paraId="556970AE" w14:textId="77777777" w:rsidTr="00184503">
        <w:trPr>
          <w:tblCellSpacing w:w="15" w:type="dxa"/>
        </w:trPr>
        <w:tc>
          <w:tcPr>
            <w:tcW w:w="0" w:type="auto"/>
            <w:vAlign w:val="center"/>
            <w:hideMark/>
          </w:tcPr>
          <w:p w14:paraId="324C9E03" w14:textId="77777777" w:rsidR="00106472" w:rsidRDefault="00106472" w:rsidP="00106472"/>
        </w:tc>
        <w:tc>
          <w:tcPr>
            <w:tcW w:w="0" w:type="auto"/>
            <w:vAlign w:val="center"/>
            <w:hideMark/>
          </w:tcPr>
          <w:p w14:paraId="40569A47" w14:textId="77777777" w:rsidR="00106472" w:rsidRDefault="00106472" w:rsidP="00106472">
            <w:pPr>
              <w:rPr>
                <w:szCs w:val="24"/>
              </w:rPr>
            </w:pPr>
            <w:r>
              <w:t>Luk. 6,41 - 49</w:t>
            </w:r>
          </w:p>
        </w:tc>
      </w:tr>
      <w:tr w:rsidR="00106472" w14:paraId="29255C9B" w14:textId="77777777" w:rsidTr="00184503">
        <w:trPr>
          <w:tblCellSpacing w:w="15" w:type="dxa"/>
        </w:trPr>
        <w:tc>
          <w:tcPr>
            <w:tcW w:w="0" w:type="auto"/>
            <w:vAlign w:val="center"/>
            <w:hideMark/>
          </w:tcPr>
          <w:p w14:paraId="4914A9B6" w14:textId="77777777" w:rsidR="00106472" w:rsidRDefault="00106472" w:rsidP="00106472">
            <w:r>
              <w:t>Sauerteig</w:t>
            </w:r>
          </w:p>
        </w:tc>
        <w:tc>
          <w:tcPr>
            <w:tcW w:w="0" w:type="auto"/>
            <w:vAlign w:val="center"/>
            <w:hideMark/>
          </w:tcPr>
          <w:p w14:paraId="38BF978A" w14:textId="77777777" w:rsidR="00106472" w:rsidRDefault="00106472" w:rsidP="00106472">
            <w:r>
              <w:t>Mat. 16,33</w:t>
            </w:r>
          </w:p>
        </w:tc>
      </w:tr>
      <w:tr w:rsidR="00106472" w14:paraId="001F113C" w14:textId="77777777" w:rsidTr="00184503">
        <w:trPr>
          <w:tblCellSpacing w:w="15" w:type="dxa"/>
        </w:trPr>
        <w:tc>
          <w:tcPr>
            <w:tcW w:w="0" w:type="auto"/>
            <w:vAlign w:val="center"/>
            <w:hideMark/>
          </w:tcPr>
          <w:p w14:paraId="195E6720" w14:textId="77777777" w:rsidR="00106472" w:rsidRDefault="00106472" w:rsidP="00106472"/>
        </w:tc>
        <w:tc>
          <w:tcPr>
            <w:tcW w:w="0" w:type="auto"/>
            <w:vAlign w:val="center"/>
            <w:hideMark/>
          </w:tcPr>
          <w:p w14:paraId="55A6EEAC" w14:textId="77777777" w:rsidR="00106472" w:rsidRDefault="00106472" w:rsidP="00106472">
            <w:pPr>
              <w:rPr>
                <w:szCs w:val="24"/>
              </w:rPr>
            </w:pPr>
            <w:r>
              <w:t>Luk. 13,20 - 21</w:t>
            </w:r>
          </w:p>
        </w:tc>
      </w:tr>
      <w:tr w:rsidR="00106472" w14:paraId="0A5D43D3" w14:textId="77777777" w:rsidTr="00184503">
        <w:trPr>
          <w:tblCellSpacing w:w="15" w:type="dxa"/>
        </w:trPr>
        <w:tc>
          <w:tcPr>
            <w:tcW w:w="0" w:type="auto"/>
            <w:vAlign w:val="center"/>
            <w:hideMark/>
          </w:tcPr>
          <w:p w14:paraId="42E4C89E" w14:textId="77777777" w:rsidR="00106472" w:rsidRDefault="00106472" w:rsidP="00106472">
            <w:r>
              <w:t>Verlorenes Schaf</w:t>
            </w:r>
          </w:p>
        </w:tc>
        <w:tc>
          <w:tcPr>
            <w:tcW w:w="0" w:type="auto"/>
            <w:vAlign w:val="center"/>
            <w:hideMark/>
          </w:tcPr>
          <w:p w14:paraId="5DF13A7A" w14:textId="77777777" w:rsidR="00106472" w:rsidRDefault="00106472" w:rsidP="00106472">
            <w:r>
              <w:t>Mat. 18,12 - 13</w:t>
            </w:r>
          </w:p>
        </w:tc>
      </w:tr>
      <w:tr w:rsidR="00106472" w14:paraId="75D7C2C7" w14:textId="77777777" w:rsidTr="00184503">
        <w:trPr>
          <w:tblCellSpacing w:w="15" w:type="dxa"/>
        </w:trPr>
        <w:tc>
          <w:tcPr>
            <w:tcW w:w="0" w:type="auto"/>
            <w:vAlign w:val="center"/>
            <w:hideMark/>
          </w:tcPr>
          <w:p w14:paraId="36FF9F8A" w14:textId="77777777" w:rsidR="00106472" w:rsidRDefault="00106472" w:rsidP="00106472"/>
        </w:tc>
        <w:tc>
          <w:tcPr>
            <w:tcW w:w="0" w:type="auto"/>
            <w:vAlign w:val="center"/>
            <w:hideMark/>
          </w:tcPr>
          <w:p w14:paraId="07983938" w14:textId="77777777" w:rsidR="00106472" w:rsidRDefault="00106472" w:rsidP="00106472">
            <w:pPr>
              <w:rPr>
                <w:szCs w:val="24"/>
              </w:rPr>
            </w:pPr>
            <w:r>
              <w:t>Luk. 15,4 - 6</w:t>
            </w:r>
          </w:p>
        </w:tc>
      </w:tr>
    </w:tbl>
    <w:p w14:paraId="7158374A" w14:textId="77777777" w:rsidR="00106472" w:rsidRDefault="00106472" w:rsidP="00106472">
      <w:pPr>
        <w:pStyle w:val="berschrift4"/>
      </w:pPr>
      <w:r>
        <w:t>Von Matthäus, Markus und Lukas überliefert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35"/>
        <w:gridCol w:w="1122"/>
      </w:tblGrid>
      <w:tr w:rsidR="00106472" w14:paraId="63FD2891" w14:textId="77777777" w:rsidTr="00184503">
        <w:trPr>
          <w:tblCellSpacing w:w="15" w:type="dxa"/>
        </w:trPr>
        <w:tc>
          <w:tcPr>
            <w:tcW w:w="0" w:type="auto"/>
            <w:vAlign w:val="center"/>
            <w:hideMark/>
          </w:tcPr>
          <w:p w14:paraId="604DFA68" w14:textId="77777777" w:rsidR="00106472" w:rsidRDefault="00106472" w:rsidP="00106472">
            <w:r>
              <w:t>Leuchter</w:t>
            </w:r>
          </w:p>
        </w:tc>
        <w:tc>
          <w:tcPr>
            <w:tcW w:w="0" w:type="auto"/>
            <w:vAlign w:val="center"/>
            <w:hideMark/>
          </w:tcPr>
          <w:p w14:paraId="2A8C509C" w14:textId="77777777" w:rsidR="00106472" w:rsidRDefault="00106472" w:rsidP="00106472">
            <w:r>
              <w:t>Mat. 5,15</w:t>
            </w:r>
          </w:p>
        </w:tc>
      </w:tr>
      <w:tr w:rsidR="00106472" w14:paraId="64451C4E" w14:textId="77777777" w:rsidTr="00184503">
        <w:trPr>
          <w:tblCellSpacing w:w="15" w:type="dxa"/>
        </w:trPr>
        <w:tc>
          <w:tcPr>
            <w:tcW w:w="0" w:type="auto"/>
            <w:vAlign w:val="center"/>
            <w:hideMark/>
          </w:tcPr>
          <w:p w14:paraId="020A2FDA" w14:textId="77777777" w:rsidR="00106472" w:rsidRDefault="00106472" w:rsidP="00106472"/>
        </w:tc>
        <w:tc>
          <w:tcPr>
            <w:tcW w:w="0" w:type="auto"/>
            <w:vAlign w:val="center"/>
            <w:hideMark/>
          </w:tcPr>
          <w:p w14:paraId="5BDA6442" w14:textId="77777777" w:rsidR="00106472" w:rsidRDefault="00106472" w:rsidP="00106472">
            <w:pPr>
              <w:rPr>
                <w:szCs w:val="24"/>
              </w:rPr>
            </w:pPr>
            <w:r>
              <w:t>Mk. 4,21</w:t>
            </w:r>
          </w:p>
        </w:tc>
      </w:tr>
      <w:tr w:rsidR="00106472" w14:paraId="48E1B581" w14:textId="77777777" w:rsidTr="00184503">
        <w:trPr>
          <w:tblCellSpacing w:w="15" w:type="dxa"/>
        </w:trPr>
        <w:tc>
          <w:tcPr>
            <w:tcW w:w="0" w:type="auto"/>
            <w:vAlign w:val="center"/>
            <w:hideMark/>
          </w:tcPr>
          <w:p w14:paraId="4A5BD57F" w14:textId="77777777" w:rsidR="00106472" w:rsidRDefault="00106472" w:rsidP="00106472"/>
        </w:tc>
        <w:tc>
          <w:tcPr>
            <w:tcW w:w="0" w:type="auto"/>
            <w:vAlign w:val="center"/>
            <w:hideMark/>
          </w:tcPr>
          <w:p w14:paraId="401A37F6" w14:textId="77777777" w:rsidR="00106472" w:rsidRDefault="00106472" w:rsidP="00106472">
            <w:pPr>
              <w:rPr>
                <w:szCs w:val="24"/>
              </w:rPr>
            </w:pPr>
            <w:r>
              <w:t>Luk. 8,16</w:t>
            </w:r>
          </w:p>
        </w:tc>
      </w:tr>
      <w:tr w:rsidR="00106472" w14:paraId="049BE790" w14:textId="77777777" w:rsidTr="00184503">
        <w:trPr>
          <w:tblCellSpacing w:w="15" w:type="dxa"/>
        </w:trPr>
        <w:tc>
          <w:tcPr>
            <w:tcW w:w="0" w:type="auto"/>
            <w:vAlign w:val="center"/>
            <w:hideMark/>
          </w:tcPr>
          <w:p w14:paraId="15FCE73D" w14:textId="77777777" w:rsidR="00106472" w:rsidRDefault="00106472" w:rsidP="00106472">
            <w:r>
              <w:t>Flicken</w:t>
            </w:r>
          </w:p>
        </w:tc>
        <w:tc>
          <w:tcPr>
            <w:tcW w:w="0" w:type="auto"/>
            <w:vAlign w:val="center"/>
            <w:hideMark/>
          </w:tcPr>
          <w:p w14:paraId="223FCCAE" w14:textId="77777777" w:rsidR="00106472" w:rsidRDefault="00106472" w:rsidP="00106472">
            <w:r>
              <w:t>Mat. 9,16</w:t>
            </w:r>
          </w:p>
        </w:tc>
      </w:tr>
      <w:tr w:rsidR="00106472" w14:paraId="23C2865F" w14:textId="77777777" w:rsidTr="00184503">
        <w:trPr>
          <w:tblCellSpacing w:w="15" w:type="dxa"/>
        </w:trPr>
        <w:tc>
          <w:tcPr>
            <w:tcW w:w="0" w:type="auto"/>
            <w:vAlign w:val="center"/>
            <w:hideMark/>
          </w:tcPr>
          <w:p w14:paraId="6C0F2333" w14:textId="77777777" w:rsidR="00106472" w:rsidRDefault="00106472" w:rsidP="00106472"/>
        </w:tc>
        <w:tc>
          <w:tcPr>
            <w:tcW w:w="0" w:type="auto"/>
            <w:vAlign w:val="center"/>
            <w:hideMark/>
          </w:tcPr>
          <w:p w14:paraId="1BC65BF5" w14:textId="77777777" w:rsidR="00106472" w:rsidRDefault="00106472" w:rsidP="00106472">
            <w:pPr>
              <w:rPr>
                <w:szCs w:val="24"/>
              </w:rPr>
            </w:pPr>
            <w:r>
              <w:t>Mk. 2,21</w:t>
            </w:r>
          </w:p>
        </w:tc>
      </w:tr>
      <w:tr w:rsidR="00106472" w14:paraId="138895F5" w14:textId="77777777" w:rsidTr="00184503">
        <w:trPr>
          <w:tblCellSpacing w:w="15" w:type="dxa"/>
        </w:trPr>
        <w:tc>
          <w:tcPr>
            <w:tcW w:w="0" w:type="auto"/>
            <w:vAlign w:val="center"/>
            <w:hideMark/>
          </w:tcPr>
          <w:p w14:paraId="78A99F1C" w14:textId="77777777" w:rsidR="00106472" w:rsidRDefault="00106472" w:rsidP="00106472"/>
        </w:tc>
        <w:tc>
          <w:tcPr>
            <w:tcW w:w="0" w:type="auto"/>
            <w:vAlign w:val="center"/>
            <w:hideMark/>
          </w:tcPr>
          <w:p w14:paraId="1E49E2A5" w14:textId="77777777" w:rsidR="00106472" w:rsidRDefault="00106472" w:rsidP="00106472">
            <w:pPr>
              <w:rPr>
                <w:szCs w:val="24"/>
              </w:rPr>
            </w:pPr>
            <w:r>
              <w:t>Luk. 5,36</w:t>
            </w:r>
          </w:p>
        </w:tc>
      </w:tr>
      <w:tr w:rsidR="00106472" w14:paraId="02A9401B" w14:textId="77777777" w:rsidTr="00184503">
        <w:trPr>
          <w:tblCellSpacing w:w="15" w:type="dxa"/>
        </w:trPr>
        <w:tc>
          <w:tcPr>
            <w:tcW w:w="0" w:type="auto"/>
            <w:vAlign w:val="center"/>
            <w:hideMark/>
          </w:tcPr>
          <w:p w14:paraId="79ED8C73" w14:textId="77777777" w:rsidR="00106472" w:rsidRDefault="00106472" w:rsidP="00106472">
            <w:r>
              <w:t>Weinschlauch</w:t>
            </w:r>
          </w:p>
        </w:tc>
        <w:tc>
          <w:tcPr>
            <w:tcW w:w="0" w:type="auto"/>
            <w:vAlign w:val="center"/>
            <w:hideMark/>
          </w:tcPr>
          <w:p w14:paraId="29321DAD" w14:textId="77777777" w:rsidR="00106472" w:rsidRDefault="00106472" w:rsidP="00106472">
            <w:r>
              <w:t>Mat. 9,17</w:t>
            </w:r>
          </w:p>
        </w:tc>
      </w:tr>
      <w:tr w:rsidR="00106472" w14:paraId="69CC36DD" w14:textId="77777777" w:rsidTr="00184503">
        <w:trPr>
          <w:tblCellSpacing w:w="15" w:type="dxa"/>
        </w:trPr>
        <w:tc>
          <w:tcPr>
            <w:tcW w:w="0" w:type="auto"/>
            <w:vAlign w:val="center"/>
            <w:hideMark/>
          </w:tcPr>
          <w:p w14:paraId="320CFF83" w14:textId="77777777" w:rsidR="00106472" w:rsidRDefault="00106472" w:rsidP="00106472"/>
        </w:tc>
        <w:tc>
          <w:tcPr>
            <w:tcW w:w="0" w:type="auto"/>
            <w:vAlign w:val="center"/>
            <w:hideMark/>
          </w:tcPr>
          <w:p w14:paraId="37B304CE" w14:textId="77777777" w:rsidR="00106472" w:rsidRDefault="00106472" w:rsidP="00106472">
            <w:pPr>
              <w:rPr>
                <w:szCs w:val="24"/>
              </w:rPr>
            </w:pPr>
            <w:r>
              <w:t>Mk. 2,22</w:t>
            </w:r>
          </w:p>
        </w:tc>
      </w:tr>
      <w:tr w:rsidR="00106472" w14:paraId="1932DE8F" w14:textId="77777777" w:rsidTr="00184503">
        <w:trPr>
          <w:tblCellSpacing w:w="15" w:type="dxa"/>
        </w:trPr>
        <w:tc>
          <w:tcPr>
            <w:tcW w:w="0" w:type="auto"/>
            <w:vAlign w:val="center"/>
            <w:hideMark/>
          </w:tcPr>
          <w:p w14:paraId="5A61A8EE" w14:textId="77777777" w:rsidR="00106472" w:rsidRDefault="00106472" w:rsidP="00106472"/>
        </w:tc>
        <w:tc>
          <w:tcPr>
            <w:tcW w:w="0" w:type="auto"/>
            <w:vAlign w:val="center"/>
            <w:hideMark/>
          </w:tcPr>
          <w:p w14:paraId="6F9A9AD5" w14:textId="77777777" w:rsidR="00106472" w:rsidRDefault="00106472" w:rsidP="00106472">
            <w:pPr>
              <w:rPr>
                <w:szCs w:val="24"/>
              </w:rPr>
            </w:pPr>
            <w:r>
              <w:t>Luk. 5,38</w:t>
            </w:r>
          </w:p>
        </w:tc>
      </w:tr>
      <w:tr w:rsidR="00106472" w14:paraId="59F70A25" w14:textId="77777777" w:rsidTr="00184503">
        <w:trPr>
          <w:tblCellSpacing w:w="15" w:type="dxa"/>
        </w:trPr>
        <w:tc>
          <w:tcPr>
            <w:tcW w:w="0" w:type="auto"/>
            <w:vAlign w:val="center"/>
            <w:hideMark/>
          </w:tcPr>
          <w:p w14:paraId="4F90CD1E" w14:textId="77777777" w:rsidR="00106472" w:rsidRDefault="00106472" w:rsidP="00106472">
            <w:r>
              <w:t>Sämann</w:t>
            </w:r>
          </w:p>
        </w:tc>
        <w:tc>
          <w:tcPr>
            <w:tcW w:w="0" w:type="auto"/>
            <w:vAlign w:val="center"/>
            <w:hideMark/>
          </w:tcPr>
          <w:p w14:paraId="0119E872" w14:textId="77777777" w:rsidR="00106472" w:rsidRDefault="00106472" w:rsidP="00106472">
            <w:r>
              <w:t>Mat. 13,3</w:t>
            </w:r>
          </w:p>
        </w:tc>
      </w:tr>
      <w:tr w:rsidR="00106472" w14:paraId="12024A05" w14:textId="77777777" w:rsidTr="00184503">
        <w:trPr>
          <w:tblCellSpacing w:w="15" w:type="dxa"/>
        </w:trPr>
        <w:tc>
          <w:tcPr>
            <w:tcW w:w="0" w:type="auto"/>
            <w:vAlign w:val="center"/>
            <w:hideMark/>
          </w:tcPr>
          <w:p w14:paraId="754D1823" w14:textId="77777777" w:rsidR="00106472" w:rsidRDefault="00106472" w:rsidP="00106472"/>
        </w:tc>
        <w:tc>
          <w:tcPr>
            <w:tcW w:w="0" w:type="auto"/>
            <w:vAlign w:val="center"/>
            <w:hideMark/>
          </w:tcPr>
          <w:p w14:paraId="29A3F532" w14:textId="77777777" w:rsidR="00106472" w:rsidRDefault="00106472" w:rsidP="00106472">
            <w:pPr>
              <w:rPr>
                <w:szCs w:val="24"/>
              </w:rPr>
            </w:pPr>
            <w:r>
              <w:t>Mk. 4,3</w:t>
            </w:r>
          </w:p>
        </w:tc>
      </w:tr>
      <w:tr w:rsidR="00106472" w14:paraId="59F61824" w14:textId="77777777" w:rsidTr="00184503">
        <w:trPr>
          <w:tblCellSpacing w:w="15" w:type="dxa"/>
        </w:trPr>
        <w:tc>
          <w:tcPr>
            <w:tcW w:w="0" w:type="auto"/>
            <w:vAlign w:val="center"/>
            <w:hideMark/>
          </w:tcPr>
          <w:p w14:paraId="7CDE66E6" w14:textId="77777777" w:rsidR="00106472" w:rsidRDefault="00106472" w:rsidP="00106472"/>
        </w:tc>
        <w:tc>
          <w:tcPr>
            <w:tcW w:w="0" w:type="auto"/>
            <w:vAlign w:val="center"/>
            <w:hideMark/>
          </w:tcPr>
          <w:p w14:paraId="7B1E7186" w14:textId="77777777" w:rsidR="00106472" w:rsidRDefault="00106472" w:rsidP="00106472">
            <w:pPr>
              <w:rPr>
                <w:szCs w:val="24"/>
              </w:rPr>
            </w:pPr>
            <w:r>
              <w:t>Luk. 8,5</w:t>
            </w:r>
          </w:p>
        </w:tc>
      </w:tr>
      <w:tr w:rsidR="00106472" w14:paraId="2940248C" w14:textId="77777777" w:rsidTr="00184503">
        <w:trPr>
          <w:tblCellSpacing w:w="15" w:type="dxa"/>
        </w:trPr>
        <w:tc>
          <w:tcPr>
            <w:tcW w:w="0" w:type="auto"/>
            <w:vAlign w:val="center"/>
            <w:hideMark/>
          </w:tcPr>
          <w:p w14:paraId="5108FDA9" w14:textId="77777777" w:rsidR="00106472" w:rsidRDefault="00106472" w:rsidP="00106472">
            <w:r>
              <w:t>Senfkorn</w:t>
            </w:r>
          </w:p>
        </w:tc>
        <w:tc>
          <w:tcPr>
            <w:tcW w:w="0" w:type="auto"/>
            <w:vAlign w:val="center"/>
            <w:hideMark/>
          </w:tcPr>
          <w:p w14:paraId="60F81B67" w14:textId="77777777" w:rsidR="00106472" w:rsidRDefault="00106472" w:rsidP="00106472">
            <w:r>
              <w:t>Mat. 13,31</w:t>
            </w:r>
          </w:p>
        </w:tc>
      </w:tr>
      <w:tr w:rsidR="00106472" w14:paraId="6AAAA624" w14:textId="77777777" w:rsidTr="00184503">
        <w:trPr>
          <w:tblCellSpacing w:w="15" w:type="dxa"/>
        </w:trPr>
        <w:tc>
          <w:tcPr>
            <w:tcW w:w="0" w:type="auto"/>
            <w:vAlign w:val="center"/>
            <w:hideMark/>
          </w:tcPr>
          <w:p w14:paraId="1CC6D871" w14:textId="77777777" w:rsidR="00106472" w:rsidRDefault="00106472" w:rsidP="00106472"/>
        </w:tc>
        <w:tc>
          <w:tcPr>
            <w:tcW w:w="0" w:type="auto"/>
            <w:vAlign w:val="center"/>
            <w:hideMark/>
          </w:tcPr>
          <w:p w14:paraId="136A28C4" w14:textId="77777777" w:rsidR="00106472" w:rsidRDefault="00106472" w:rsidP="00106472">
            <w:pPr>
              <w:rPr>
                <w:szCs w:val="24"/>
              </w:rPr>
            </w:pPr>
            <w:r>
              <w:t>Mk. 4,30</w:t>
            </w:r>
          </w:p>
        </w:tc>
      </w:tr>
      <w:tr w:rsidR="00106472" w14:paraId="52602005" w14:textId="77777777" w:rsidTr="00184503">
        <w:trPr>
          <w:tblCellSpacing w:w="15" w:type="dxa"/>
        </w:trPr>
        <w:tc>
          <w:tcPr>
            <w:tcW w:w="0" w:type="auto"/>
            <w:vAlign w:val="center"/>
            <w:hideMark/>
          </w:tcPr>
          <w:p w14:paraId="2FB4A319" w14:textId="77777777" w:rsidR="00106472" w:rsidRDefault="00106472" w:rsidP="00106472"/>
        </w:tc>
        <w:tc>
          <w:tcPr>
            <w:tcW w:w="0" w:type="auto"/>
            <w:vAlign w:val="center"/>
            <w:hideMark/>
          </w:tcPr>
          <w:p w14:paraId="3FE1BEC3" w14:textId="77777777" w:rsidR="00106472" w:rsidRDefault="00106472" w:rsidP="00106472">
            <w:pPr>
              <w:rPr>
                <w:szCs w:val="24"/>
              </w:rPr>
            </w:pPr>
            <w:r>
              <w:t>Luk. 13,18</w:t>
            </w:r>
          </w:p>
        </w:tc>
      </w:tr>
      <w:tr w:rsidR="00106472" w14:paraId="47F65ADF" w14:textId="77777777" w:rsidTr="00184503">
        <w:trPr>
          <w:tblCellSpacing w:w="15" w:type="dxa"/>
        </w:trPr>
        <w:tc>
          <w:tcPr>
            <w:tcW w:w="0" w:type="auto"/>
            <w:vAlign w:val="center"/>
            <w:hideMark/>
          </w:tcPr>
          <w:p w14:paraId="4CB95035" w14:textId="77777777" w:rsidR="00106472" w:rsidRDefault="00106472" w:rsidP="00106472">
            <w:r>
              <w:t>Knechte</w:t>
            </w:r>
          </w:p>
        </w:tc>
        <w:tc>
          <w:tcPr>
            <w:tcW w:w="0" w:type="auto"/>
            <w:vAlign w:val="center"/>
            <w:hideMark/>
          </w:tcPr>
          <w:p w14:paraId="7C46ECC6" w14:textId="77777777" w:rsidR="00106472" w:rsidRDefault="00106472" w:rsidP="00106472">
            <w:r>
              <w:t>Mat. 21,33</w:t>
            </w:r>
          </w:p>
        </w:tc>
      </w:tr>
      <w:tr w:rsidR="00106472" w14:paraId="40273428" w14:textId="77777777" w:rsidTr="00184503">
        <w:trPr>
          <w:tblCellSpacing w:w="15" w:type="dxa"/>
        </w:trPr>
        <w:tc>
          <w:tcPr>
            <w:tcW w:w="0" w:type="auto"/>
            <w:vAlign w:val="center"/>
            <w:hideMark/>
          </w:tcPr>
          <w:p w14:paraId="5108E910" w14:textId="77777777" w:rsidR="00106472" w:rsidRDefault="00106472" w:rsidP="00106472"/>
        </w:tc>
        <w:tc>
          <w:tcPr>
            <w:tcW w:w="0" w:type="auto"/>
            <w:vAlign w:val="center"/>
            <w:hideMark/>
          </w:tcPr>
          <w:p w14:paraId="5DE1F2A9" w14:textId="77777777" w:rsidR="00106472" w:rsidRDefault="00106472" w:rsidP="00106472">
            <w:pPr>
              <w:rPr>
                <w:szCs w:val="24"/>
              </w:rPr>
            </w:pPr>
            <w:r>
              <w:t>Mk. 12,1</w:t>
            </w:r>
          </w:p>
        </w:tc>
      </w:tr>
      <w:tr w:rsidR="00106472" w14:paraId="109C7E0B" w14:textId="77777777" w:rsidTr="00184503">
        <w:trPr>
          <w:tblCellSpacing w:w="15" w:type="dxa"/>
        </w:trPr>
        <w:tc>
          <w:tcPr>
            <w:tcW w:w="0" w:type="auto"/>
            <w:vAlign w:val="center"/>
            <w:hideMark/>
          </w:tcPr>
          <w:p w14:paraId="3B08B88D" w14:textId="77777777" w:rsidR="00106472" w:rsidRDefault="00106472" w:rsidP="00106472"/>
        </w:tc>
        <w:tc>
          <w:tcPr>
            <w:tcW w:w="0" w:type="auto"/>
            <w:vAlign w:val="center"/>
            <w:hideMark/>
          </w:tcPr>
          <w:p w14:paraId="589CC0C7" w14:textId="77777777" w:rsidR="00106472" w:rsidRDefault="00106472" w:rsidP="00106472">
            <w:pPr>
              <w:rPr>
                <w:szCs w:val="24"/>
              </w:rPr>
            </w:pPr>
            <w:r>
              <w:t>Luk. 20,9</w:t>
            </w:r>
          </w:p>
        </w:tc>
      </w:tr>
      <w:tr w:rsidR="00106472" w14:paraId="29FAC8BA" w14:textId="77777777" w:rsidTr="00184503">
        <w:trPr>
          <w:tblCellSpacing w:w="15" w:type="dxa"/>
        </w:trPr>
        <w:tc>
          <w:tcPr>
            <w:tcW w:w="0" w:type="auto"/>
            <w:vAlign w:val="center"/>
            <w:hideMark/>
          </w:tcPr>
          <w:p w14:paraId="5E9C271D" w14:textId="77777777" w:rsidR="00106472" w:rsidRDefault="00106472" w:rsidP="00106472">
            <w:r>
              <w:t>Feigenbaum</w:t>
            </w:r>
          </w:p>
        </w:tc>
        <w:tc>
          <w:tcPr>
            <w:tcW w:w="0" w:type="auto"/>
            <w:vAlign w:val="center"/>
            <w:hideMark/>
          </w:tcPr>
          <w:p w14:paraId="27956970" w14:textId="77777777" w:rsidR="00106472" w:rsidRDefault="00106472" w:rsidP="00106472">
            <w:r>
              <w:t>Mat. 24,32</w:t>
            </w:r>
          </w:p>
        </w:tc>
      </w:tr>
      <w:tr w:rsidR="00106472" w14:paraId="10FE9C7C" w14:textId="77777777" w:rsidTr="00184503">
        <w:trPr>
          <w:tblCellSpacing w:w="15" w:type="dxa"/>
        </w:trPr>
        <w:tc>
          <w:tcPr>
            <w:tcW w:w="0" w:type="auto"/>
            <w:vAlign w:val="center"/>
            <w:hideMark/>
          </w:tcPr>
          <w:p w14:paraId="14F355A6" w14:textId="77777777" w:rsidR="00106472" w:rsidRDefault="00106472" w:rsidP="00106472"/>
        </w:tc>
        <w:tc>
          <w:tcPr>
            <w:tcW w:w="0" w:type="auto"/>
            <w:vAlign w:val="center"/>
            <w:hideMark/>
          </w:tcPr>
          <w:p w14:paraId="56297F1F" w14:textId="77777777" w:rsidR="00106472" w:rsidRDefault="00106472" w:rsidP="00106472">
            <w:pPr>
              <w:rPr>
                <w:szCs w:val="24"/>
              </w:rPr>
            </w:pPr>
            <w:r>
              <w:t>Mk. 13,28</w:t>
            </w:r>
          </w:p>
        </w:tc>
      </w:tr>
      <w:tr w:rsidR="00106472" w14:paraId="75DD36E6" w14:textId="77777777" w:rsidTr="00184503">
        <w:trPr>
          <w:tblCellSpacing w:w="15" w:type="dxa"/>
        </w:trPr>
        <w:tc>
          <w:tcPr>
            <w:tcW w:w="0" w:type="auto"/>
            <w:vAlign w:val="center"/>
            <w:hideMark/>
          </w:tcPr>
          <w:p w14:paraId="12C5FAD2" w14:textId="77777777" w:rsidR="00106472" w:rsidRDefault="00106472" w:rsidP="00106472"/>
        </w:tc>
        <w:tc>
          <w:tcPr>
            <w:tcW w:w="0" w:type="auto"/>
            <w:vAlign w:val="center"/>
            <w:hideMark/>
          </w:tcPr>
          <w:p w14:paraId="5033FF7D" w14:textId="77777777" w:rsidR="00106472" w:rsidRDefault="00106472" w:rsidP="00106472">
            <w:pPr>
              <w:rPr>
                <w:szCs w:val="24"/>
              </w:rPr>
            </w:pPr>
            <w:r>
              <w:t>Luk 21,29</w:t>
            </w:r>
          </w:p>
        </w:tc>
      </w:tr>
    </w:tbl>
    <w:p w14:paraId="6EBD3F58" w14:textId="77777777" w:rsidR="00106472" w:rsidRDefault="00106472" w:rsidP="00106472">
      <w:pPr>
        <w:pStyle w:val="berschrift4"/>
        <w:rPr>
          <w:sz w:val="48"/>
          <w:szCs w:val="48"/>
          <w:lang w:eastAsia="de-DE"/>
        </w:rPr>
      </w:pPr>
      <w:r>
        <w:t>Reden Jesu vom Himmel her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02"/>
        <w:gridCol w:w="1229"/>
      </w:tblGrid>
      <w:tr w:rsidR="00106472" w14:paraId="6B54F365" w14:textId="77777777" w:rsidTr="004E4F46">
        <w:trPr>
          <w:tblCellSpacing w:w="15" w:type="dxa"/>
        </w:trPr>
        <w:tc>
          <w:tcPr>
            <w:tcW w:w="0" w:type="auto"/>
            <w:vMerge w:val="restart"/>
            <w:vAlign w:val="center"/>
            <w:hideMark/>
          </w:tcPr>
          <w:p w14:paraId="6D33FDD0" w14:textId="77777777" w:rsidR="00106472" w:rsidRDefault="00106472" w:rsidP="00106472">
            <w:r>
              <w:t>An Saulus vor Damaskus</w:t>
            </w:r>
          </w:p>
        </w:tc>
        <w:tc>
          <w:tcPr>
            <w:tcW w:w="0" w:type="auto"/>
            <w:vAlign w:val="center"/>
            <w:hideMark/>
          </w:tcPr>
          <w:p w14:paraId="7E9D15A9" w14:textId="77777777" w:rsidR="00106472" w:rsidRDefault="00106472" w:rsidP="00106472">
            <w:r>
              <w:t>Apg. 9,4</w:t>
            </w:r>
          </w:p>
        </w:tc>
      </w:tr>
      <w:tr w:rsidR="00106472" w14:paraId="4D8CD11B" w14:textId="77777777" w:rsidTr="004E4F46">
        <w:trPr>
          <w:tblCellSpacing w:w="15" w:type="dxa"/>
        </w:trPr>
        <w:tc>
          <w:tcPr>
            <w:tcW w:w="0" w:type="auto"/>
            <w:vMerge/>
            <w:vAlign w:val="center"/>
            <w:hideMark/>
          </w:tcPr>
          <w:p w14:paraId="350A6566" w14:textId="77777777" w:rsidR="00106472" w:rsidRDefault="00106472" w:rsidP="00106472">
            <w:pPr>
              <w:rPr>
                <w:szCs w:val="24"/>
              </w:rPr>
            </w:pPr>
          </w:p>
        </w:tc>
        <w:tc>
          <w:tcPr>
            <w:tcW w:w="0" w:type="auto"/>
            <w:vAlign w:val="center"/>
            <w:hideMark/>
          </w:tcPr>
          <w:p w14:paraId="6AE0CFB2" w14:textId="77777777" w:rsidR="00106472" w:rsidRDefault="00106472" w:rsidP="00106472">
            <w:r>
              <w:t>Apg. 22,17</w:t>
            </w:r>
          </w:p>
        </w:tc>
      </w:tr>
      <w:tr w:rsidR="00106472" w14:paraId="27A026C6" w14:textId="77777777" w:rsidTr="004E4F46">
        <w:trPr>
          <w:tblCellSpacing w:w="15" w:type="dxa"/>
        </w:trPr>
        <w:tc>
          <w:tcPr>
            <w:tcW w:w="0" w:type="auto"/>
            <w:vMerge/>
            <w:vAlign w:val="center"/>
            <w:hideMark/>
          </w:tcPr>
          <w:p w14:paraId="2E3ED2F3" w14:textId="77777777" w:rsidR="00106472" w:rsidRDefault="00106472" w:rsidP="00106472">
            <w:pPr>
              <w:rPr>
                <w:szCs w:val="24"/>
              </w:rPr>
            </w:pPr>
          </w:p>
        </w:tc>
        <w:tc>
          <w:tcPr>
            <w:tcW w:w="0" w:type="auto"/>
            <w:vAlign w:val="center"/>
            <w:hideMark/>
          </w:tcPr>
          <w:p w14:paraId="3B2F7B76" w14:textId="77777777" w:rsidR="00106472" w:rsidRDefault="00106472" w:rsidP="00106472">
            <w:r>
              <w:t>Apg. 26,14</w:t>
            </w:r>
          </w:p>
        </w:tc>
      </w:tr>
      <w:tr w:rsidR="00106472" w14:paraId="44A3EC4F" w14:textId="77777777" w:rsidTr="004E4F46">
        <w:trPr>
          <w:tblCellSpacing w:w="15" w:type="dxa"/>
        </w:trPr>
        <w:tc>
          <w:tcPr>
            <w:tcW w:w="0" w:type="auto"/>
            <w:vAlign w:val="center"/>
            <w:hideMark/>
          </w:tcPr>
          <w:p w14:paraId="45FC49A7" w14:textId="77777777" w:rsidR="00106472" w:rsidRDefault="00106472" w:rsidP="00106472">
            <w:r>
              <w:t>Auftrag an Ananias</w:t>
            </w:r>
          </w:p>
        </w:tc>
        <w:tc>
          <w:tcPr>
            <w:tcW w:w="0" w:type="auto"/>
            <w:vAlign w:val="center"/>
            <w:hideMark/>
          </w:tcPr>
          <w:p w14:paraId="7AA26FB2" w14:textId="77777777" w:rsidR="00106472" w:rsidRDefault="00106472" w:rsidP="00106472">
            <w:r>
              <w:t>Apg. 9,10</w:t>
            </w:r>
          </w:p>
        </w:tc>
      </w:tr>
      <w:tr w:rsidR="00106472" w14:paraId="18FFB9CC" w14:textId="77777777" w:rsidTr="004E4F46">
        <w:trPr>
          <w:tblCellSpacing w:w="15" w:type="dxa"/>
        </w:trPr>
        <w:tc>
          <w:tcPr>
            <w:tcW w:w="0" w:type="auto"/>
            <w:vAlign w:val="center"/>
            <w:hideMark/>
          </w:tcPr>
          <w:p w14:paraId="5FAD7B39" w14:textId="77777777" w:rsidR="00106472" w:rsidRDefault="00106472" w:rsidP="00106472">
            <w:r>
              <w:t>An Saulus im Tempel</w:t>
            </w:r>
          </w:p>
        </w:tc>
        <w:tc>
          <w:tcPr>
            <w:tcW w:w="0" w:type="auto"/>
            <w:vAlign w:val="center"/>
            <w:hideMark/>
          </w:tcPr>
          <w:p w14:paraId="1D5D2276" w14:textId="77777777" w:rsidR="00106472" w:rsidRDefault="00106472" w:rsidP="00106472">
            <w:r>
              <w:t>Apg. 22,17</w:t>
            </w:r>
          </w:p>
        </w:tc>
      </w:tr>
      <w:tr w:rsidR="00106472" w14:paraId="0AB6026E" w14:textId="77777777" w:rsidTr="004E4F46">
        <w:trPr>
          <w:tblCellSpacing w:w="15" w:type="dxa"/>
        </w:trPr>
        <w:tc>
          <w:tcPr>
            <w:tcW w:w="0" w:type="auto"/>
            <w:vAlign w:val="center"/>
            <w:hideMark/>
          </w:tcPr>
          <w:p w14:paraId="2587920A" w14:textId="77777777" w:rsidR="00106472" w:rsidRDefault="00106472" w:rsidP="00106472">
            <w:r>
              <w:t>Weitere Worte an Paulus</w:t>
            </w:r>
          </w:p>
        </w:tc>
        <w:tc>
          <w:tcPr>
            <w:tcW w:w="0" w:type="auto"/>
            <w:vAlign w:val="center"/>
            <w:hideMark/>
          </w:tcPr>
          <w:p w14:paraId="5CFA55AF" w14:textId="77777777" w:rsidR="00106472" w:rsidRDefault="00106472" w:rsidP="00106472">
            <w:r>
              <w:t>Apg. 26,16</w:t>
            </w:r>
          </w:p>
        </w:tc>
      </w:tr>
      <w:tr w:rsidR="00106472" w14:paraId="06CA6797" w14:textId="77777777" w:rsidTr="004E4F46">
        <w:trPr>
          <w:tblCellSpacing w:w="15" w:type="dxa"/>
        </w:trPr>
        <w:tc>
          <w:tcPr>
            <w:tcW w:w="0" w:type="auto"/>
            <w:vAlign w:val="center"/>
            <w:hideMark/>
          </w:tcPr>
          <w:p w14:paraId="0387E000" w14:textId="77777777" w:rsidR="00106472" w:rsidRDefault="00106472" w:rsidP="00106472">
            <w:r>
              <w:t>An Petrus auf dem Dach</w:t>
            </w:r>
          </w:p>
        </w:tc>
        <w:tc>
          <w:tcPr>
            <w:tcW w:w="0" w:type="auto"/>
            <w:vAlign w:val="center"/>
            <w:hideMark/>
          </w:tcPr>
          <w:p w14:paraId="0EA90FA8" w14:textId="77777777" w:rsidR="00106472" w:rsidRDefault="00106472" w:rsidP="00106472">
            <w:r>
              <w:t>Apg. 10,13</w:t>
            </w:r>
          </w:p>
        </w:tc>
      </w:tr>
      <w:tr w:rsidR="00106472" w14:paraId="6968637A" w14:textId="77777777" w:rsidTr="004E4F46">
        <w:trPr>
          <w:tblCellSpacing w:w="15" w:type="dxa"/>
        </w:trPr>
        <w:tc>
          <w:tcPr>
            <w:tcW w:w="0" w:type="auto"/>
            <w:vAlign w:val="center"/>
            <w:hideMark/>
          </w:tcPr>
          <w:p w14:paraId="1DF4D13E" w14:textId="77777777" w:rsidR="00106472" w:rsidRDefault="00106472" w:rsidP="00106472">
            <w:r>
              <w:t>An Paulus in Korinth</w:t>
            </w:r>
          </w:p>
        </w:tc>
        <w:tc>
          <w:tcPr>
            <w:tcW w:w="0" w:type="auto"/>
            <w:vAlign w:val="center"/>
            <w:hideMark/>
          </w:tcPr>
          <w:p w14:paraId="540BF2A4" w14:textId="77777777" w:rsidR="00106472" w:rsidRDefault="00106472" w:rsidP="00106472">
            <w:r>
              <w:t>Apg. 18,9</w:t>
            </w:r>
          </w:p>
        </w:tc>
      </w:tr>
      <w:tr w:rsidR="00106472" w14:paraId="0DB1F957" w14:textId="77777777" w:rsidTr="004E4F46">
        <w:trPr>
          <w:tblCellSpacing w:w="15" w:type="dxa"/>
        </w:trPr>
        <w:tc>
          <w:tcPr>
            <w:tcW w:w="0" w:type="auto"/>
            <w:vAlign w:val="center"/>
            <w:hideMark/>
          </w:tcPr>
          <w:p w14:paraId="64BD40B8" w14:textId="77777777" w:rsidR="00106472" w:rsidRDefault="00106472" w:rsidP="00106472">
            <w:r>
              <w:t>An Paulus in Jerusalem</w:t>
            </w:r>
          </w:p>
        </w:tc>
        <w:tc>
          <w:tcPr>
            <w:tcW w:w="0" w:type="auto"/>
            <w:vAlign w:val="center"/>
            <w:hideMark/>
          </w:tcPr>
          <w:p w14:paraId="4B68C748" w14:textId="77777777" w:rsidR="00106472" w:rsidRDefault="00106472" w:rsidP="00106472">
            <w:r>
              <w:t>Apg. 23,11</w:t>
            </w:r>
          </w:p>
        </w:tc>
      </w:tr>
      <w:tr w:rsidR="00106472" w14:paraId="54AE5AA3" w14:textId="77777777" w:rsidTr="004E4F46">
        <w:trPr>
          <w:tblCellSpacing w:w="15" w:type="dxa"/>
        </w:trPr>
        <w:tc>
          <w:tcPr>
            <w:tcW w:w="0" w:type="auto"/>
            <w:vAlign w:val="center"/>
            <w:hideMark/>
          </w:tcPr>
          <w:p w14:paraId="7FB72C75" w14:textId="77777777" w:rsidR="00106472" w:rsidRDefault="00106472" w:rsidP="00106472">
            <w:r>
              <w:t>An Paulus in Schwachheit</w:t>
            </w:r>
          </w:p>
        </w:tc>
        <w:tc>
          <w:tcPr>
            <w:tcW w:w="0" w:type="auto"/>
            <w:vAlign w:val="center"/>
            <w:hideMark/>
          </w:tcPr>
          <w:p w14:paraId="31318B00" w14:textId="77777777" w:rsidR="00106472" w:rsidRDefault="00106472" w:rsidP="00106472">
            <w:r>
              <w:t>2. Kor. 12,9</w:t>
            </w:r>
          </w:p>
        </w:tc>
      </w:tr>
      <w:tr w:rsidR="00106472" w14:paraId="4F5974AA" w14:textId="77777777" w:rsidTr="004E4F46">
        <w:trPr>
          <w:tblCellSpacing w:w="15" w:type="dxa"/>
        </w:trPr>
        <w:tc>
          <w:tcPr>
            <w:tcW w:w="0" w:type="auto"/>
            <w:vAlign w:val="center"/>
            <w:hideMark/>
          </w:tcPr>
          <w:p w14:paraId="3FD7FEAC" w14:textId="77777777" w:rsidR="00106472" w:rsidRDefault="00106472" w:rsidP="00106472">
            <w:r>
              <w:t xml:space="preserve">An Johannes auf Patmos </w:t>
            </w:r>
          </w:p>
        </w:tc>
        <w:tc>
          <w:tcPr>
            <w:tcW w:w="0" w:type="auto"/>
            <w:vAlign w:val="center"/>
            <w:hideMark/>
          </w:tcPr>
          <w:p w14:paraId="5C51F60F" w14:textId="77777777" w:rsidR="00106472" w:rsidRDefault="00106472" w:rsidP="00106472">
            <w:r>
              <w:t>Off 1,11</w:t>
            </w:r>
          </w:p>
        </w:tc>
      </w:tr>
      <w:tr w:rsidR="00106472" w14:paraId="1EAD68F3" w14:textId="77777777" w:rsidTr="004E4F46">
        <w:trPr>
          <w:tblCellSpacing w:w="15" w:type="dxa"/>
        </w:trPr>
        <w:tc>
          <w:tcPr>
            <w:tcW w:w="0" w:type="auto"/>
            <w:vAlign w:val="center"/>
            <w:hideMark/>
          </w:tcPr>
          <w:p w14:paraId="35DD8815" w14:textId="77777777" w:rsidR="00106472" w:rsidRDefault="00106472" w:rsidP="00106472">
            <w:r>
              <w:t xml:space="preserve">An sieben Gemeinden </w:t>
            </w:r>
          </w:p>
        </w:tc>
        <w:tc>
          <w:tcPr>
            <w:tcW w:w="0" w:type="auto"/>
            <w:vAlign w:val="center"/>
            <w:hideMark/>
          </w:tcPr>
          <w:p w14:paraId="0EBA5DCE" w14:textId="77777777" w:rsidR="00106472" w:rsidRDefault="00106472" w:rsidP="00106472">
            <w:r>
              <w:t>Off 2,1</w:t>
            </w:r>
          </w:p>
        </w:tc>
      </w:tr>
      <w:tr w:rsidR="00106472" w14:paraId="3A178924" w14:textId="77777777" w:rsidTr="004E4F46">
        <w:trPr>
          <w:tblCellSpacing w:w="15" w:type="dxa"/>
        </w:trPr>
        <w:tc>
          <w:tcPr>
            <w:tcW w:w="0" w:type="auto"/>
            <w:vAlign w:val="center"/>
            <w:hideMark/>
          </w:tcPr>
          <w:p w14:paraId="7DA00632" w14:textId="77777777" w:rsidR="00106472" w:rsidRDefault="00106472" w:rsidP="00106472">
            <w:r>
              <w:t xml:space="preserve">Ich will dir zeigen </w:t>
            </w:r>
          </w:p>
        </w:tc>
        <w:tc>
          <w:tcPr>
            <w:tcW w:w="0" w:type="auto"/>
            <w:vAlign w:val="center"/>
            <w:hideMark/>
          </w:tcPr>
          <w:p w14:paraId="7F1A96C9" w14:textId="77777777" w:rsidR="00106472" w:rsidRDefault="00106472" w:rsidP="00106472">
            <w:r>
              <w:t>Off 4,1</w:t>
            </w:r>
          </w:p>
        </w:tc>
      </w:tr>
      <w:tr w:rsidR="00106472" w14:paraId="27D54944" w14:textId="77777777" w:rsidTr="004E4F46">
        <w:trPr>
          <w:tblCellSpacing w:w="15" w:type="dxa"/>
        </w:trPr>
        <w:tc>
          <w:tcPr>
            <w:tcW w:w="0" w:type="auto"/>
            <w:vAlign w:val="center"/>
            <w:hideMark/>
          </w:tcPr>
          <w:p w14:paraId="33F5081D" w14:textId="77777777" w:rsidR="00106472" w:rsidRDefault="00106472" w:rsidP="00106472">
            <w:r>
              <w:t xml:space="preserve">Schlußwort vom Thron </w:t>
            </w:r>
          </w:p>
        </w:tc>
        <w:tc>
          <w:tcPr>
            <w:tcW w:w="0" w:type="auto"/>
            <w:vAlign w:val="center"/>
            <w:hideMark/>
          </w:tcPr>
          <w:p w14:paraId="5A4518CD" w14:textId="77777777" w:rsidR="00106472" w:rsidRDefault="00106472" w:rsidP="00106472">
            <w:r>
              <w:t>Off 21,5</w:t>
            </w:r>
          </w:p>
        </w:tc>
      </w:tr>
    </w:tbl>
    <w:p w14:paraId="5CB88C5F" w14:textId="77777777" w:rsidR="00106472" w:rsidRDefault="00106472" w:rsidP="00106472">
      <w:pPr>
        <w:pStyle w:val="berschrift4"/>
        <w:rPr>
          <w:sz w:val="48"/>
          <w:szCs w:val="48"/>
          <w:lang w:eastAsia="de-DE"/>
        </w:rPr>
      </w:pPr>
      <w:r>
        <w:t>Reden der Engel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20"/>
        <w:gridCol w:w="2935"/>
      </w:tblGrid>
      <w:tr w:rsidR="00106472" w14:paraId="65C15FF6" w14:textId="77777777" w:rsidTr="00AA5DC7">
        <w:trPr>
          <w:tblCellSpacing w:w="15" w:type="dxa"/>
        </w:trPr>
        <w:tc>
          <w:tcPr>
            <w:tcW w:w="0" w:type="auto"/>
            <w:vAlign w:val="center"/>
            <w:hideMark/>
          </w:tcPr>
          <w:p w14:paraId="2EEDF62C" w14:textId="77777777" w:rsidR="00106472" w:rsidRDefault="00106472" w:rsidP="00106472">
            <w:r>
              <w:t>In Mamre und Sodom</w:t>
            </w:r>
          </w:p>
        </w:tc>
        <w:tc>
          <w:tcPr>
            <w:tcW w:w="0" w:type="auto"/>
            <w:vAlign w:val="center"/>
            <w:hideMark/>
          </w:tcPr>
          <w:p w14:paraId="7A09D1C5" w14:textId="77777777" w:rsidR="00106472" w:rsidRDefault="00106472" w:rsidP="00106472">
            <w:r>
              <w:t>1. Mo 18,1;1. Mo 19,1</w:t>
            </w:r>
          </w:p>
        </w:tc>
      </w:tr>
      <w:tr w:rsidR="00106472" w14:paraId="0D2ABE8F" w14:textId="77777777" w:rsidTr="00AA5DC7">
        <w:trPr>
          <w:tblCellSpacing w:w="15" w:type="dxa"/>
        </w:trPr>
        <w:tc>
          <w:tcPr>
            <w:tcW w:w="0" w:type="auto"/>
            <w:vAlign w:val="center"/>
            <w:hideMark/>
          </w:tcPr>
          <w:p w14:paraId="468B41B3" w14:textId="77777777" w:rsidR="00106472" w:rsidRDefault="00106472" w:rsidP="00106472">
            <w:r>
              <w:t>Bei Moses Leichnam</w:t>
            </w:r>
          </w:p>
        </w:tc>
        <w:tc>
          <w:tcPr>
            <w:tcW w:w="0" w:type="auto"/>
            <w:vAlign w:val="center"/>
            <w:hideMark/>
          </w:tcPr>
          <w:p w14:paraId="676447FE" w14:textId="77777777" w:rsidR="00106472" w:rsidRDefault="00106472" w:rsidP="00106472">
            <w:r>
              <w:t>Judas 9</w:t>
            </w:r>
          </w:p>
        </w:tc>
      </w:tr>
      <w:tr w:rsidR="00106472" w14:paraId="37F7E6B7" w14:textId="77777777" w:rsidTr="00AA5DC7">
        <w:trPr>
          <w:tblCellSpacing w:w="15" w:type="dxa"/>
        </w:trPr>
        <w:tc>
          <w:tcPr>
            <w:tcW w:w="0" w:type="auto"/>
            <w:vAlign w:val="center"/>
            <w:hideMark/>
          </w:tcPr>
          <w:p w14:paraId="3BDD1AEA" w14:textId="77777777" w:rsidR="00106472" w:rsidRDefault="00106472" w:rsidP="00106472">
            <w:r>
              <w:t>Bei der Tenne Arafna</w:t>
            </w:r>
          </w:p>
        </w:tc>
        <w:tc>
          <w:tcPr>
            <w:tcW w:w="0" w:type="auto"/>
            <w:vAlign w:val="center"/>
            <w:hideMark/>
          </w:tcPr>
          <w:p w14:paraId="2C5E47DE" w14:textId="77777777" w:rsidR="00106472" w:rsidRDefault="00106472" w:rsidP="00106472">
            <w:r>
              <w:t>2. Sa 24,1</w:t>
            </w:r>
          </w:p>
        </w:tc>
      </w:tr>
      <w:tr w:rsidR="00106472" w14:paraId="706DDB89" w14:textId="77777777" w:rsidTr="00AA5DC7">
        <w:trPr>
          <w:tblCellSpacing w:w="15" w:type="dxa"/>
        </w:trPr>
        <w:tc>
          <w:tcPr>
            <w:tcW w:w="0" w:type="auto"/>
            <w:vAlign w:val="center"/>
            <w:hideMark/>
          </w:tcPr>
          <w:p w14:paraId="3C5AD6DE" w14:textId="77777777" w:rsidR="00106472" w:rsidRDefault="00106472" w:rsidP="00106472">
            <w:r>
              <w:t>Beim Wacholderbusch</w:t>
            </w:r>
          </w:p>
        </w:tc>
        <w:tc>
          <w:tcPr>
            <w:tcW w:w="0" w:type="auto"/>
            <w:vAlign w:val="center"/>
            <w:hideMark/>
          </w:tcPr>
          <w:p w14:paraId="03F1DB11" w14:textId="77777777" w:rsidR="00106472" w:rsidRDefault="00106472" w:rsidP="00106472">
            <w:r>
              <w:t>1. Kön. 19,1</w:t>
            </w:r>
          </w:p>
        </w:tc>
      </w:tr>
      <w:tr w:rsidR="00106472" w14:paraId="30B55F7B" w14:textId="77777777" w:rsidTr="00AA5DC7">
        <w:trPr>
          <w:tblCellSpacing w:w="15" w:type="dxa"/>
        </w:trPr>
        <w:tc>
          <w:tcPr>
            <w:tcW w:w="0" w:type="auto"/>
            <w:vAlign w:val="center"/>
            <w:hideMark/>
          </w:tcPr>
          <w:p w14:paraId="418C1819" w14:textId="77777777" w:rsidR="00106472" w:rsidRDefault="00106472" w:rsidP="00106472">
            <w:r>
              <w:t>Seraphim im Heiligtum</w:t>
            </w:r>
          </w:p>
        </w:tc>
        <w:tc>
          <w:tcPr>
            <w:tcW w:w="0" w:type="auto"/>
            <w:vAlign w:val="center"/>
            <w:hideMark/>
          </w:tcPr>
          <w:p w14:paraId="36853E57" w14:textId="77777777" w:rsidR="00106472" w:rsidRDefault="00106472" w:rsidP="00106472">
            <w:r>
              <w:t>Jes 6,1</w:t>
            </w:r>
          </w:p>
        </w:tc>
      </w:tr>
      <w:tr w:rsidR="00106472" w14:paraId="0E69AFDD" w14:textId="77777777" w:rsidTr="00AA5DC7">
        <w:trPr>
          <w:tblCellSpacing w:w="15" w:type="dxa"/>
        </w:trPr>
        <w:tc>
          <w:tcPr>
            <w:tcW w:w="0" w:type="auto"/>
            <w:vAlign w:val="center"/>
            <w:hideMark/>
          </w:tcPr>
          <w:p w14:paraId="391CBD49" w14:textId="77777777" w:rsidR="00106472" w:rsidRDefault="00106472" w:rsidP="00106472">
            <w:r>
              <w:t>Cherubim am Thronwagen</w:t>
            </w:r>
          </w:p>
        </w:tc>
        <w:tc>
          <w:tcPr>
            <w:tcW w:w="0" w:type="auto"/>
            <w:vAlign w:val="center"/>
            <w:hideMark/>
          </w:tcPr>
          <w:p w14:paraId="1E967DED" w14:textId="77777777" w:rsidR="00106472" w:rsidRDefault="00106472" w:rsidP="00106472">
            <w:r>
              <w:t>Hes 3,1</w:t>
            </w:r>
          </w:p>
        </w:tc>
      </w:tr>
      <w:tr w:rsidR="00106472" w14:paraId="01A91FD7" w14:textId="77777777" w:rsidTr="00AA5DC7">
        <w:trPr>
          <w:tblCellSpacing w:w="15" w:type="dxa"/>
        </w:trPr>
        <w:tc>
          <w:tcPr>
            <w:tcW w:w="0" w:type="auto"/>
            <w:vAlign w:val="center"/>
            <w:hideMark/>
          </w:tcPr>
          <w:p w14:paraId="078C5EB2" w14:textId="77777777" w:rsidR="00106472" w:rsidRDefault="00106472" w:rsidP="00106472">
            <w:r>
              <w:t>Wächter über Nebukadnezar</w:t>
            </w:r>
          </w:p>
        </w:tc>
        <w:tc>
          <w:tcPr>
            <w:tcW w:w="0" w:type="auto"/>
            <w:vAlign w:val="center"/>
            <w:hideMark/>
          </w:tcPr>
          <w:p w14:paraId="2F1988FD" w14:textId="77777777" w:rsidR="00106472" w:rsidRDefault="00106472" w:rsidP="00106472">
            <w:r>
              <w:t>Dan 4,1</w:t>
            </w:r>
          </w:p>
        </w:tc>
      </w:tr>
      <w:tr w:rsidR="00106472" w14:paraId="0B835194" w14:textId="77777777" w:rsidTr="00AA5DC7">
        <w:trPr>
          <w:tblCellSpacing w:w="15" w:type="dxa"/>
        </w:trPr>
        <w:tc>
          <w:tcPr>
            <w:tcW w:w="0" w:type="auto"/>
            <w:vAlign w:val="center"/>
            <w:hideMark/>
          </w:tcPr>
          <w:p w14:paraId="50372AFC" w14:textId="77777777" w:rsidR="00106472" w:rsidRDefault="00106472" w:rsidP="00106472">
            <w:r>
              <w:t>Gespräch der Heiligen</w:t>
            </w:r>
          </w:p>
        </w:tc>
        <w:tc>
          <w:tcPr>
            <w:tcW w:w="0" w:type="auto"/>
            <w:vAlign w:val="center"/>
            <w:hideMark/>
          </w:tcPr>
          <w:p w14:paraId="6F78E202" w14:textId="77777777" w:rsidR="00106472" w:rsidRDefault="00106472" w:rsidP="00106472">
            <w:r>
              <w:t>Dan 8,13</w:t>
            </w:r>
          </w:p>
        </w:tc>
      </w:tr>
      <w:tr w:rsidR="00106472" w14:paraId="66E9B83D" w14:textId="77777777" w:rsidTr="00AA5DC7">
        <w:trPr>
          <w:tblCellSpacing w:w="15" w:type="dxa"/>
        </w:trPr>
        <w:tc>
          <w:tcPr>
            <w:tcW w:w="0" w:type="auto"/>
            <w:vAlign w:val="center"/>
            <w:hideMark/>
          </w:tcPr>
          <w:p w14:paraId="47DD4F24" w14:textId="77777777" w:rsidR="00106472" w:rsidRDefault="00106472" w:rsidP="00106472">
            <w:r>
              <w:t>Gabriels Auslegung</w:t>
            </w:r>
          </w:p>
        </w:tc>
        <w:tc>
          <w:tcPr>
            <w:tcW w:w="0" w:type="auto"/>
            <w:vAlign w:val="center"/>
            <w:hideMark/>
          </w:tcPr>
          <w:p w14:paraId="1031F0A6" w14:textId="77777777" w:rsidR="00106472" w:rsidRDefault="00106472" w:rsidP="00106472">
            <w:r>
              <w:t>Dan 8,17</w:t>
            </w:r>
          </w:p>
        </w:tc>
      </w:tr>
      <w:tr w:rsidR="00106472" w14:paraId="3BA20F48" w14:textId="77777777" w:rsidTr="00AA5DC7">
        <w:trPr>
          <w:tblCellSpacing w:w="15" w:type="dxa"/>
        </w:trPr>
        <w:tc>
          <w:tcPr>
            <w:tcW w:w="0" w:type="auto"/>
            <w:vAlign w:val="center"/>
            <w:hideMark/>
          </w:tcPr>
          <w:p w14:paraId="2F4DF53F" w14:textId="77777777" w:rsidR="00106472" w:rsidRDefault="00106472" w:rsidP="00106472">
            <w:r>
              <w:t xml:space="preserve">Gabriels Unterricht </w:t>
            </w:r>
          </w:p>
        </w:tc>
        <w:tc>
          <w:tcPr>
            <w:tcW w:w="0" w:type="auto"/>
            <w:vAlign w:val="center"/>
            <w:hideMark/>
          </w:tcPr>
          <w:p w14:paraId="5CC639BE" w14:textId="77777777" w:rsidR="00106472" w:rsidRDefault="00106472" w:rsidP="00106472">
            <w:r>
              <w:t>Dan 9,22</w:t>
            </w:r>
          </w:p>
        </w:tc>
      </w:tr>
      <w:tr w:rsidR="00106472" w14:paraId="34260EFE" w14:textId="77777777" w:rsidTr="00AA5DC7">
        <w:trPr>
          <w:tblCellSpacing w:w="15" w:type="dxa"/>
        </w:trPr>
        <w:tc>
          <w:tcPr>
            <w:tcW w:w="0" w:type="auto"/>
            <w:vAlign w:val="center"/>
            <w:hideMark/>
          </w:tcPr>
          <w:p w14:paraId="53310E27" w14:textId="77777777" w:rsidR="00106472" w:rsidRDefault="00106472" w:rsidP="00106472">
            <w:r>
              <w:t xml:space="preserve">Der Mann in Leinwand </w:t>
            </w:r>
          </w:p>
        </w:tc>
        <w:tc>
          <w:tcPr>
            <w:tcW w:w="0" w:type="auto"/>
            <w:vAlign w:val="center"/>
            <w:hideMark/>
          </w:tcPr>
          <w:p w14:paraId="1BF8D592" w14:textId="77777777" w:rsidR="00106472" w:rsidRDefault="00106472" w:rsidP="00106472">
            <w:r>
              <w:t>Dan 10,1</w:t>
            </w:r>
          </w:p>
        </w:tc>
      </w:tr>
      <w:tr w:rsidR="00106472" w14:paraId="6FE0AC1E" w14:textId="77777777" w:rsidTr="00AA5DC7">
        <w:trPr>
          <w:tblCellSpacing w:w="15" w:type="dxa"/>
        </w:trPr>
        <w:tc>
          <w:tcPr>
            <w:tcW w:w="0" w:type="auto"/>
            <w:vAlign w:val="center"/>
            <w:hideMark/>
          </w:tcPr>
          <w:p w14:paraId="3319EEA8" w14:textId="77777777" w:rsidR="00106472" w:rsidRDefault="00106472" w:rsidP="00106472">
            <w:r>
              <w:t xml:space="preserve">Zwei andere Männer </w:t>
            </w:r>
          </w:p>
        </w:tc>
        <w:tc>
          <w:tcPr>
            <w:tcW w:w="0" w:type="auto"/>
            <w:vAlign w:val="center"/>
            <w:hideMark/>
          </w:tcPr>
          <w:p w14:paraId="04E56858" w14:textId="77777777" w:rsidR="00106472" w:rsidRDefault="00106472" w:rsidP="00106472">
            <w:r>
              <w:t>Dan 12,5</w:t>
            </w:r>
          </w:p>
        </w:tc>
      </w:tr>
      <w:tr w:rsidR="00106472" w14:paraId="50295686" w14:textId="77777777" w:rsidTr="00AA5DC7">
        <w:trPr>
          <w:tblCellSpacing w:w="15" w:type="dxa"/>
        </w:trPr>
        <w:tc>
          <w:tcPr>
            <w:tcW w:w="0" w:type="auto"/>
            <w:vAlign w:val="center"/>
            <w:hideMark/>
          </w:tcPr>
          <w:p w14:paraId="1937E4ED" w14:textId="77777777" w:rsidR="00106472" w:rsidRDefault="00106472" w:rsidP="00106472">
            <w:r>
              <w:t xml:space="preserve">Der Engel bei Sacharia </w:t>
            </w:r>
          </w:p>
        </w:tc>
        <w:tc>
          <w:tcPr>
            <w:tcW w:w="0" w:type="auto"/>
            <w:vAlign w:val="center"/>
            <w:hideMark/>
          </w:tcPr>
          <w:p w14:paraId="10560C7A" w14:textId="77777777" w:rsidR="00106472" w:rsidRDefault="00106472" w:rsidP="00106472">
            <w:r>
              <w:t>Sac 1,1</w:t>
            </w:r>
          </w:p>
        </w:tc>
      </w:tr>
      <w:tr w:rsidR="00106472" w14:paraId="68A5FF23" w14:textId="77777777" w:rsidTr="00AA5DC7">
        <w:trPr>
          <w:tblCellSpacing w:w="15" w:type="dxa"/>
        </w:trPr>
        <w:tc>
          <w:tcPr>
            <w:tcW w:w="0" w:type="auto"/>
            <w:vAlign w:val="center"/>
            <w:hideMark/>
          </w:tcPr>
          <w:p w14:paraId="5CE920FA" w14:textId="77777777" w:rsidR="00106472" w:rsidRDefault="00106472" w:rsidP="00106472">
            <w:r>
              <w:t xml:space="preserve">Andere Engel bei Sacharia </w:t>
            </w:r>
          </w:p>
        </w:tc>
        <w:tc>
          <w:tcPr>
            <w:tcW w:w="0" w:type="auto"/>
            <w:vAlign w:val="center"/>
            <w:hideMark/>
          </w:tcPr>
          <w:p w14:paraId="76A30FE7" w14:textId="77777777" w:rsidR="00106472" w:rsidRDefault="00106472" w:rsidP="00106472">
            <w:r>
              <w:t>Sac 1,1</w:t>
            </w:r>
          </w:p>
        </w:tc>
      </w:tr>
      <w:tr w:rsidR="00106472" w14:paraId="06140270" w14:textId="77777777" w:rsidTr="00AA5DC7">
        <w:trPr>
          <w:tblCellSpacing w:w="15" w:type="dxa"/>
        </w:trPr>
        <w:tc>
          <w:tcPr>
            <w:tcW w:w="0" w:type="auto"/>
            <w:vAlign w:val="center"/>
            <w:hideMark/>
          </w:tcPr>
          <w:p w14:paraId="4339C30C" w14:textId="77777777" w:rsidR="00106472" w:rsidRDefault="00106472" w:rsidP="00106472">
            <w:r>
              <w:t xml:space="preserve">Gabriel bei Zacharias </w:t>
            </w:r>
          </w:p>
        </w:tc>
        <w:tc>
          <w:tcPr>
            <w:tcW w:w="0" w:type="auto"/>
            <w:vAlign w:val="center"/>
            <w:hideMark/>
          </w:tcPr>
          <w:p w14:paraId="19FC7B54" w14:textId="77777777" w:rsidR="00106472" w:rsidRDefault="00106472" w:rsidP="00106472">
            <w:r>
              <w:t>Luk 1</w:t>
            </w:r>
          </w:p>
        </w:tc>
      </w:tr>
      <w:tr w:rsidR="00106472" w14:paraId="5001021C" w14:textId="77777777" w:rsidTr="00AA5DC7">
        <w:trPr>
          <w:tblCellSpacing w:w="15" w:type="dxa"/>
        </w:trPr>
        <w:tc>
          <w:tcPr>
            <w:tcW w:w="0" w:type="auto"/>
            <w:vAlign w:val="center"/>
            <w:hideMark/>
          </w:tcPr>
          <w:p w14:paraId="48AE29A6" w14:textId="77777777" w:rsidR="00106472" w:rsidRDefault="00106472" w:rsidP="00106472">
            <w:r>
              <w:t xml:space="preserve">Gabriel bei Maria </w:t>
            </w:r>
          </w:p>
        </w:tc>
        <w:tc>
          <w:tcPr>
            <w:tcW w:w="0" w:type="auto"/>
            <w:vAlign w:val="center"/>
            <w:hideMark/>
          </w:tcPr>
          <w:p w14:paraId="5C80B087" w14:textId="77777777" w:rsidR="00106472" w:rsidRDefault="00106472" w:rsidP="00106472">
            <w:r>
              <w:t>Luk 1</w:t>
            </w:r>
          </w:p>
        </w:tc>
      </w:tr>
      <w:tr w:rsidR="00106472" w14:paraId="56414C83" w14:textId="77777777" w:rsidTr="00AA5DC7">
        <w:trPr>
          <w:tblCellSpacing w:w="15" w:type="dxa"/>
        </w:trPr>
        <w:tc>
          <w:tcPr>
            <w:tcW w:w="0" w:type="auto"/>
            <w:vAlign w:val="center"/>
            <w:hideMark/>
          </w:tcPr>
          <w:p w14:paraId="51BAC88F" w14:textId="77777777" w:rsidR="00106472" w:rsidRDefault="00106472" w:rsidP="00106472">
            <w:r>
              <w:t xml:space="preserve">Engel bei Joseph </w:t>
            </w:r>
          </w:p>
        </w:tc>
        <w:tc>
          <w:tcPr>
            <w:tcW w:w="0" w:type="auto"/>
            <w:vAlign w:val="center"/>
            <w:hideMark/>
          </w:tcPr>
          <w:p w14:paraId="05ACEE5E" w14:textId="77777777" w:rsidR="00106472" w:rsidRDefault="00106472" w:rsidP="00106472">
            <w:r>
              <w:t>Mat 1</w:t>
            </w:r>
          </w:p>
        </w:tc>
      </w:tr>
      <w:tr w:rsidR="00106472" w14:paraId="274E5C9A" w14:textId="77777777" w:rsidTr="00AA5DC7">
        <w:trPr>
          <w:tblCellSpacing w:w="15" w:type="dxa"/>
        </w:trPr>
        <w:tc>
          <w:tcPr>
            <w:tcW w:w="0" w:type="auto"/>
            <w:vAlign w:val="center"/>
            <w:hideMark/>
          </w:tcPr>
          <w:p w14:paraId="2221188E" w14:textId="77777777" w:rsidR="00106472" w:rsidRDefault="00106472" w:rsidP="00106472">
            <w:r>
              <w:t>Engel bei Bethlehem</w:t>
            </w:r>
          </w:p>
        </w:tc>
        <w:tc>
          <w:tcPr>
            <w:tcW w:w="0" w:type="auto"/>
            <w:vAlign w:val="center"/>
            <w:hideMark/>
          </w:tcPr>
          <w:p w14:paraId="6AB7C6B1" w14:textId="77777777" w:rsidR="00106472" w:rsidRDefault="00106472" w:rsidP="00106472">
            <w:r>
              <w:t>Luk 2</w:t>
            </w:r>
          </w:p>
        </w:tc>
      </w:tr>
      <w:tr w:rsidR="00106472" w14:paraId="5BF55970" w14:textId="77777777" w:rsidTr="00AA5DC7">
        <w:trPr>
          <w:tblCellSpacing w:w="15" w:type="dxa"/>
        </w:trPr>
        <w:tc>
          <w:tcPr>
            <w:tcW w:w="0" w:type="auto"/>
            <w:vAlign w:val="center"/>
            <w:hideMark/>
          </w:tcPr>
          <w:p w14:paraId="044353CB" w14:textId="77777777" w:rsidR="00106472" w:rsidRDefault="00106472" w:rsidP="00106472">
            <w:r>
              <w:t xml:space="preserve">Engel bei Joseph </w:t>
            </w:r>
          </w:p>
        </w:tc>
        <w:tc>
          <w:tcPr>
            <w:tcW w:w="0" w:type="auto"/>
            <w:vAlign w:val="center"/>
            <w:hideMark/>
          </w:tcPr>
          <w:p w14:paraId="25F2500A" w14:textId="77777777" w:rsidR="00106472" w:rsidRDefault="00106472" w:rsidP="00106472">
            <w:r>
              <w:t>Mat 2,1</w:t>
            </w:r>
          </w:p>
        </w:tc>
      </w:tr>
      <w:tr w:rsidR="00106472" w14:paraId="354EC7A6" w14:textId="77777777" w:rsidTr="00AA5DC7">
        <w:trPr>
          <w:tblCellSpacing w:w="15" w:type="dxa"/>
        </w:trPr>
        <w:tc>
          <w:tcPr>
            <w:tcW w:w="0" w:type="auto"/>
            <w:vAlign w:val="center"/>
            <w:hideMark/>
          </w:tcPr>
          <w:p w14:paraId="6E74F44D" w14:textId="77777777" w:rsidR="00106472" w:rsidRDefault="00106472" w:rsidP="00106472">
            <w:r>
              <w:t xml:space="preserve">Engel im Grab </w:t>
            </w:r>
          </w:p>
        </w:tc>
        <w:tc>
          <w:tcPr>
            <w:tcW w:w="0" w:type="auto"/>
            <w:vAlign w:val="center"/>
            <w:hideMark/>
          </w:tcPr>
          <w:p w14:paraId="17CD2D47" w14:textId="77777777" w:rsidR="00106472" w:rsidRDefault="00106472" w:rsidP="00106472">
            <w:r>
              <w:t>Mk. 16,1; Mat 28,1; Luk 24,1</w:t>
            </w:r>
          </w:p>
        </w:tc>
      </w:tr>
      <w:tr w:rsidR="00106472" w14:paraId="644D5436" w14:textId="77777777" w:rsidTr="00AA5DC7">
        <w:trPr>
          <w:tblCellSpacing w:w="15" w:type="dxa"/>
        </w:trPr>
        <w:tc>
          <w:tcPr>
            <w:tcW w:w="0" w:type="auto"/>
            <w:vAlign w:val="center"/>
            <w:hideMark/>
          </w:tcPr>
          <w:p w14:paraId="2A4DF064" w14:textId="77777777" w:rsidR="00106472" w:rsidRDefault="00106472" w:rsidP="00106472">
            <w:r>
              <w:t xml:space="preserve">Engel bei Magdalena </w:t>
            </w:r>
          </w:p>
        </w:tc>
        <w:tc>
          <w:tcPr>
            <w:tcW w:w="0" w:type="auto"/>
            <w:vAlign w:val="center"/>
            <w:hideMark/>
          </w:tcPr>
          <w:p w14:paraId="0B0BF1F1" w14:textId="77777777" w:rsidR="00106472" w:rsidRDefault="00106472" w:rsidP="00106472">
            <w:r>
              <w:t>Joh 20,1</w:t>
            </w:r>
          </w:p>
        </w:tc>
      </w:tr>
      <w:tr w:rsidR="00106472" w14:paraId="60DD7F2C" w14:textId="77777777" w:rsidTr="00AA5DC7">
        <w:trPr>
          <w:tblCellSpacing w:w="15" w:type="dxa"/>
        </w:trPr>
        <w:tc>
          <w:tcPr>
            <w:tcW w:w="0" w:type="auto"/>
            <w:vAlign w:val="center"/>
            <w:hideMark/>
          </w:tcPr>
          <w:p w14:paraId="05A47529" w14:textId="77777777" w:rsidR="00106472" w:rsidRDefault="00106472" w:rsidP="00106472">
            <w:r>
              <w:t xml:space="preserve">Engel bei der Himmelfahrt </w:t>
            </w:r>
          </w:p>
        </w:tc>
        <w:tc>
          <w:tcPr>
            <w:tcW w:w="0" w:type="auto"/>
            <w:vAlign w:val="center"/>
            <w:hideMark/>
          </w:tcPr>
          <w:p w14:paraId="112F5BB2" w14:textId="77777777" w:rsidR="00106472" w:rsidRDefault="00106472" w:rsidP="00106472">
            <w:r>
              <w:t>Apg. 1,1</w:t>
            </w:r>
          </w:p>
        </w:tc>
      </w:tr>
      <w:tr w:rsidR="00106472" w14:paraId="45CB92B2" w14:textId="77777777" w:rsidTr="00AA5DC7">
        <w:trPr>
          <w:tblCellSpacing w:w="15" w:type="dxa"/>
        </w:trPr>
        <w:tc>
          <w:tcPr>
            <w:tcW w:w="0" w:type="auto"/>
            <w:vAlign w:val="center"/>
            <w:hideMark/>
          </w:tcPr>
          <w:p w14:paraId="2C64AE13" w14:textId="77777777" w:rsidR="00106472" w:rsidRDefault="00106472" w:rsidP="00106472">
            <w:r>
              <w:t xml:space="preserve">Engel im Gefängnis </w:t>
            </w:r>
          </w:p>
        </w:tc>
        <w:tc>
          <w:tcPr>
            <w:tcW w:w="0" w:type="auto"/>
            <w:vAlign w:val="center"/>
            <w:hideMark/>
          </w:tcPr>
          <w:p w14:paraId="2D76E8BE" w14:textId="77777777" w:rsidR="00106472" w:rsidRDefault="00106472" w:rsidP="00106472">
            <w:r>
              <w:t>Apg. 5,1</w:t>
            </w:r>
          </w:p>
        </w:tc>
      </w:tr>
      <w:tr w:rsidR="00106472" w14:paraId="5CCCC3D0" w14:textId="77777777" w:rsidTr="00AA5DC7">
        <w:trPr>
          <w:tblCellSpacing w:w="15" w:type="dxa"/>
        </w:trPr>
        <w:tc>
          <w:tcPr>
            <w:tcW w:w="0" w:type="auto"/>
            <w:vAlign w:val="center"/>
            <w:hideMark/>
          </w:tcPr>
          <w:p w14:paraId="2DC7900E" w14:textId="77777777" w:rsidR="00106472" w:rsidRDefault="00106472" w:rsidP="00106472">
            <w:r>
              <w:t xml:space="preserve">Engel bei Philippus </w:t>
            </w:r>
          </w:p>
        </w:tc>
        <w:tc>
          <w:tcPr>
            <w:tcW w:w="0" w:type="auto"/>
            <w:vAlign w:val="center"/>
            <w:hideMark/>
          </w:tcPr>
          <w:p w14:paraId="5BEE374F" w14:textId="77777777" w:rsidR="00106472" w:rsidRDefault="00106472" w:rsidP="00106472">
            <w:r>
              <w:t>Apg. 8,1</w:t>
            </w:r>
          </w:p>
        </w:tc>
      </w:tr>
      <w:tr w:rsidR="00106472" w14:paraId="1383E6FF" w14:textId="77777777" w:rsidTr="00AA5DC7">
        <w:trPr>
          <w:tblCellSpacing w:w="15" w:type="dxa"/>
        </w:trPr>
        <w:tc>
          <w:tcPr>
            <w:tcW w:w="0" w:type="auto"/>
            <w:vAlign w:val="center"/>
            <w:hideMark/>
          </w:tcPr>
          <w:p w14:paraId="3680F4E7" w14:textId="77777777" w:rsidR="00106472" w:rsidRDefault="00106472" w:rsidP="00106472">
            <w:r>
              <w:t xml:space="preserve">Engel bei Cornelius </w:t>
            </w:r>
          </w:p>
        </w:tc>
        <w:tc>
          <w:tcPr>
            <w:tcW w:w="0" w:type="auto"/>
            <w:vAlign w:val="center"/>
            <w:hideMark/>
          </w:tcPr>
          <w:p w14:paraId="0C4022CE" w14:textId="77777777" w:rsidR="00106472" w:rsidRDefault="00106472" w:rsidP="00106472">
            <w:r>
              <w:t>Apg. 10,1</w:t>
            </w:r>
          </w:p>
        </w:tc>
      </w:tr>
      <w:tr w:rsidR="00106472" w14:paraId="64251AC4" w14:textId="77777777" w:rsidTr="00AA5DC7">
        <w:trPr>
          <w:tblCellSpacing w:w="15" w:type="dxa"/>
        </w:trPr>
        <w:tc>
          <w:tcPr>
            <w:tcW w:w="0" w:type="auto"/>
            <w:vAlign w:val="center"/>
            <w:hideMark/>
          </w:tcPr>
          <w:p w14:paraId="464173EB" w14:textId="77777777" w:rsidR="00106472" w:rsidRDefault="00106472" w:rsidP="00106472">
            <w:r>
              <w:t xml:space="preserve">Engel bei Petrus </w:t>
            </w:r>
          </w:p>
        </w:tc>
        <w:tc>
          <w:tcPr>
            <w:tcW w:w="0" w:type="auto"/>
            <w:vAlign w:val="center"/>
            <w:hideMark/>
          </w:tcPr>
          <w:p w14:paraId="5808C973" w14:textId="77777777" w:rsidR="00106472" w:rsidRDefault="00106472" w:rsidP="00106472">
            <w:r>
              <w:t>Apg. 12,1</w:t>
            </w:r>
          </w:p>
        </w:tc>
      </w:tr>
      <w:tr w:rsidR="00106472" w14:paraId="2684D12B" w14:textId="77777777" w:rsidTr="00AA5DC7">
        <w:trPr>
          <w:tblCellSpacing w:w="15" w:type="dxa"/>
        </w:trPr>
        <w:tc>
          <w:tcPr>
            <w:tcW w:w="0" w:type="auto"/>
            <w:vAlign w:val="center"/>
            <w:hideMark/>
          </w:tcPr>
          <w:p w14:paraId="7E80B0CF" w14:textId="77777777" w:rsidR="00106472" w:rsidRDefault="00106472" w:rsidP="00106472">
            <w:r>
              <w:t xml:space="preserve">Engel bei Paulus </w:t>
            </w:r>
          </w:p>
        </w:tc>
        <w:tc>
          <w:tcPr>
            <w:tcW w:w="0" w:type="auto"/>
            <w:vAlign w:val="center"/>
            <w:hideMark/>
          </w:tcPr>
          <w:p w14:paraId="2A0BECB6" w14:textId="77777777" w:rsidR="00106472" w:rsidRDefault="00106472" w:rsidP="00106472">
            <w:r>
              <w:t>Apg. 27,1</w:t>
            </w:r>
          </w:p>
        </w:tc>
      </w:tr>
      <w:tr w:rsidR="00106472" w14:paraId="4E9ED230" w14:textId="77777777" w:rsidTr="00AA5DC7">
        <w:trPr>
          <w:tblCellSpacing w:w="15" w:type="dxa"/>
        </w:trPr>
        <w:tc>
          <w:tcPr>
            <w:tcW w:w="0" w:type="auto"/>
            <w:vAlign w:val="center"/>
            <w:hideMark/>
          </w:tcPr>
          <w:p w14:paraId="50592A4C" w14:textId="77777777" w:rsidR="00106472" w:rsidRDefault="00106472" w:rsidP="00106472">
            <w:r>
              <w:t xml:space="preserve">Die vier Lebewesen </w:t>
            </w:r>
          </w:p>
        </w:tc>
        <w:tc>
          <w:tcPr>
            <w:tcW w:w="0" w:type="auto"/>
            <w:vAlign w:val="center"/>
            <w:hideMark/>
          </w:tcPr>
          <w:p w14:paraId="07B890FC" w14:textId="77777777" w:rsidR="00106472" w:rsidRDefault="00106472" w:rsidP="00106472">
            <w:r>
              <w:t>Off 4,8</w:t>
            </w:r>
          </w:p>
        </w:tc>
      </w:tr>
      <w:tr w:rsidR="00106472" w14:paraId="28207CEE" w14:textId="77777777" w:rsidTr="00AA5DC7">
        <w:trPr>
          <w:tblCellSpacing w:w="15" w:type="dxa"/>
        </w:trPr>
        <w:tc>
          <w:tcPr>
            <w:tcW w:w="0" w:type="auto"/>
            <w:vAlign w:val="center"/>
            <w:hideMark/>
          </w:tcPr>
          <w:p w14:paraId="3DF24F95" w14:textId="77777777" w:rsidR="00106472" w:rsidRDefault="00106472" w:rsidP="00106472">
            <w:r>
              <w:t xml:space="preserve">Ein starker Engel </w:t>
            </w:r>
          </w:p>
        </w:tc>
        <w:tc>
          <w:tcPr>
            <w:tcW w:w="0" w:type="auto"/>
            <w:vAlign w:val="center"/>
            <w:hideMark/>
          </w:tcPr>
          <w:p w14:paraId="13E3E04C" w14:textId="77777777" w:rsidR="00106472" w:rsidRDefault="00106472" w:rsidP="00106472">
            <w:r>
              <w:t>Off 5,2</w:t>
            </w:r>
          </w:p>
        </w:tc>
      </w:tr>
      <w:tr w:rsidR="00106472" w14:paraId="2C3B2ED9" w14:textId="77777777" w:rsidTr="00AA5DC7">
        <w:trPr>
          <w:tblCellSpacing w:w="15" w:type="dxa"/>
        </w:trPr>
        <w:tc>
          <w:tcPr>
            <w:tcW w:w="0" w:type="auto"/>
            <w:vAlign w:val="center"/>
            <w:hideMark/>
          </w:tcPr>
          <w:p w14:paraId="01658E95" w14:textId="77777777" w:rsidR="00106472" w:rsidRDefault="00106472" w:rsidP="00106472">
            <w:r>
              <w:t xml:space="preserve">Viele tausend Engel </w:t>
            </w:r>
          </w:p>
        </w:tc>
        <w:tc>
          <w:tcPr>
            <w:tcW w:w="0" w:type="auto"/>
            <w:vAlign w:val="center"/>
            <w:hideMark/>
          </w:tcPr>
          <w:p w14:paraId="301B8E9F" w14:textId="77777777" w:rsidR="00106472" w:rsidRDefault="00106472" w:rsidP="00106472">
            <w:r>
              <w:t>Off 5,12</w:t>
            </w:r>
          </w:p>
        </w:tc>
      </w:tr>
      <w:tr w:rsidR="00106472" w14:paraId="7DB993B1" w14:textId="77777777" w:rsidTr="00AA5DC7">
        <w:trPr>
          <w:tblCellSpacing w:w="15" w:type="dxa"/>
        </w:trPr>
        <w:tc>
          <w:tcPr>
            <w:tcW w:w="0" w:type="auto"/>
            <w:vAlign w:val="center"/>
            <w:hideMark/>
          </w:tcPr>
          <w:p w14:paraId="75810BF0" w14:textId="77777777" w:rsidR="00106472" w:rsidRDefault="00106472" w:rsidP="00106472">
            <w:r>
              <w:t xml:space="preserve">Die vier Tiere </w:t>
            </w:r>
          </w:p>
        </w:tc>
        <w:tc>
          <w:tcPr>
            <w:tcW w:w="0" w:type="auto"/>
            <w:vAlign w:val="center"/>
            <w:hideMark/>
          </w:tcPr>
          <w:p w14:paraId="72B3FB38" w14:textId="77777777" w:rsidR="00106472" w:rsidRDefault="00106472" w:rsidP="00106472">
            <w:r>
              <w:t>Off 6,1</w:t>
            </w:r>
          </w:p>
        </w:tc>
      </w:tr>
      <w:tr w:rsidR="00106472" w14:paraId="67586780" w14:textId="77777777" w:rsidTr="00AA5DC7">
        <w:trPr>
          <w:tblCellSpacing w:w="15" w:type="dxa"/>
        </w:trPr>
        <w:tc>
          <w:tcPr>
            <w:tcW w:w="0" w:type="auto"/>
            <w:vAlign w:val="center"/>
            <w:hideMark/>
          </w:tcPr>
          <w:p w14:paraId="5363F359" w14:textId="77777777" w:rsidR="00106472" w:rsidRDefault="00106472" w:rsidP="00106472">
            <w:r>
              <w:t xml:space="preserve">— richtiger, Lebewesen </w:t>
            </w:r>
          </w:p>
        </w:tc>
        <w:tc>
          <w:tcPr>
            <w:tcW w:w="0" w:type="auto"/>
            <w:vAlign w:val="center"/>
            <w:hideMark/>
          </w:tcPr>
          <w:p w14:paraId="3C7B7586" w14:textId="77777777" w:rsidR="00106472" w:rsidRDefault="00106472" w:rsidP="00106472">
            <w:r>
              <w:t>Off 6,3</w:t>
            </w:r>
          </w:p>
        </w:tc>
      </w:tr>
      <w:tr w:rsidR="00106472" w14:paraId="37C0CB81" w14:textId="77777777" w:rsidTr="00AA5DC7">
        <w:trPr>
          <w:tblCellSpacing w:w="15" w:type="dxa"/>
        </w:trPr>
        <w:tc>
          <w:tcPr>
            <w:tcW w:w="0" w:type="auto"/>
            <w:vAlign w:val="center"/>
            <w:hideMark/>
          </w:tcPr>
          <w:p w14:paraId="458780D3" w14:textId="77777777" w:rsidR="00106472" w:rsidRDefault="00106472" w:rsidP="00106472">
            <w:r>
              <w:t xml:space="preserve">— vielleicht Cherubim </w:t>
            </w:r>
          </w:p>
        </w:tc>
        <w:tc>
          <w:tcPr>
            <w:tcW w:w="0" w:type="auto"/>
            <w:vAlign w:val="center"/>
            <w:hideMark/>
          </w:tcPr>
          <w:p w14:paraId="7A660AFF" w14:textId="77777777" w:rsidR="00106472" w:rsidRDefault="00106472" w:rsidP="00106472">
            <w:r>
              <w:t>Off 6,5</w:t>
            </w:r>
          </w:p>
        </w:tc>
      </w:tr>
      <w:tr w:rsidR="00106472" w14:paraId="06C5159A" w14:textId="77777777" w:rsidTr="00AA5DC7">
        <w:trPr>
          <w:tblCellSpacing w:w="15" w:type="dxa"/>
        </w:trPr>
        <w:tc>
          <w:tcPr>
            <w:tcW w:w="0" w:type="auto"/>
            <w:vAlign w:val="center"/>
            <w:hideMark/>
          </w:tcPr>
          <w:p w14:paraId="7A4BD8DE" w14:textId="77777777" w:rsidR="00106472" w:rsidRDefault="00106472" w:rsidP="00106472">
            <w:r>
              <w:t xml:space="preserve">Die edelsten Geschöpfe </w:t>
            </w:r>
          </w:p>
        </w:tc>
        <w:tc>
          <w:tcPr>
            <w:tcW w:w="0" w:type="auto"/>
            <w:vAlign w:val="center"/>
            <w:hideMark/>
          </w:tcPr>
          <w:p w14:paraId="4ACBC804" w14:textId="77777777" w:rsidR="00106472" w:rsidRDefault="00106472" w:rsidP="00106472">
            <w:r>
              <w:t>Off 6,7</w:t>
            </w:r>
          </w:p>
        </w:tc>
      </w:tr>
      <w:tr w:rsidR="00106472" w14:paraId="7D828CA7" w14:textId="77777777" w:rsidTr="00AA5DC7">
        <w:trPr>
          <w:tblCellSpacing w:w="15" w:type="dxa"/>
        </w:trPr>
        <w:tc>
          <w:tcPr>
            <w:tcW w:w="0" w:type="auto"/>
            <w:vAlign w:val="center"/>
            <w:hideMark/>
          </w:tcPr>
          <w:p w14:paraId="51DA67BF" w14:textId="77777777" w:rsidR="00106472" w:rsidRDefault="00106472" w:rsidP="00106472">
            <w:r>
              <w:t xml:space="preserve">Engel mit dem Siegel </w:t>
            </w:r>
          </w:p>
        </w:tc>
        <w:tc>
          <w:tcPr>
            <w:tcW w:w="0" w:type="auto"/>
            <w:vAlign w:val="center"/>
            <w:hideMark/>
          </w:tcPr>
          <w:p w14:paraId="42CAEA12" w14:textId="77777777" w:rsidR="00106472" w:rsidRDefault="00106472" w:rsidP="00106472">
            <w:r>
              <w:t>Off 7,3</w:t>
            </w:r>
          </w:p>
        </w:tc>
      </w:tr>
      <w:tr w:rsidR="00106472" w14:paraId="631076B3" w14:textId="77777777" w:rsidTr="00AA5DC7">
        <w:trPr>
          <w:tblCellSpacing w:w="15" w:type="dxa"/>
        </w:trPr>
        <w:tc>
          <w:tcPr>
            <w:tcW w:w="0" w:type="auto"/>
            <w:vAlign w:val="center"/>
            <w:hideMark/>
          </w:tcPr>
          <w:p w14:paraId="145AD3E3" w14:textId="77777777" w:rsidR="00106472" w:rsidRDefault="00106472" w:rsidP="00106472">
            <w:r>
              <w:t xml:space="preserve">Alle Engel </w:t>
            </w:r>
          </w:p>
        </w:tc>
        <w:tc>
          <w:tcPr>
            <w:tcW w:w="0" w:type="auto"/>
            <w:vAlign w:val="center"/>
            <w:hideMark/>
          </w:tcPr>
          <w:p w14:paraId="7B7F709F" w14:textId="77777777" w:rsidR="00106472" w:rsidRDefault="00106472" w:rsidP="00106472">
            <w:r>
              <w:t>Off 7,12</w:t>
            </w:r>
          </w:p>
        </w:tc>
      </w:tr>
      <w:tr w:rsidR="00106472" w14:paraId="19F72752" w14:textId="77777777" w:rsidTr="00AA5DC7">
        <w:trPr>
          <w:tblCellSpacing w:w="15" w:type="dxa"/>
        </w:trPr>
        <w:tc>
          <w:tcPr>
            <w:tcW w:w="0" w:type="auto"/>
            <w:vAlign w:val="center"/>
            <w:hideMark/>
          </w:tcPr>
          <w:p w14:paraId="09A6A372" w14:textId="77777777" w:rsidR="00106472" w:rsidRDefault="00106472" w:rsidP="00106472">
            <w:r>
              <w:t xml:space="preserve">Adler-Engel </w:t>
            </w:r>
          </w:p>
        </w:tc>
        <w:tc>
          <w:tcPr>
            <w:tcW w:w="0" w:type="auto"/>
            <w:vAlign w:val="center"/>
            <w:hideMark/>
          </w:tcPr>
          <w:p w14:paraId="58D90DE6" w14:textId="77777777" w:rsidR="00106472" w:rsidRDefault="00106472" w:rsidP="00106472">
            <w:r>
              <w:t>Off 8,13</w:t>
            </w:r>
          </w:p>
        </w:tc>
      </w:tr>
      <w:tr w:rsidR="00106472" w14:paraId="1E6F45D8" w14:textId="77777777" w:rsidTr="00AA5DC7">
        <w:trPr>
          <w:tblCellSpacing w:w="15" w:type="dxa"/>
        </w:trPr>
        <w:tc>
          <w:tcPr>
            <w:tcW w:w="0" w:type="auto"/>
            <w:vAlign w:val="center"/>
            <w:hideMark/>
          </w:tcPr>
          <w:p w14:paraId="39AC2472" w14:textId="77777777" w:rsidR="00106472" w:rsidRDefault="00106472" w:rsidP="00106472">
            <w:r>
              <w:t xml:space="preserve">Anderer starker Engel </w:t>
            </w:r>
          </w:p>
        </w:tc>
        <w:tc>
          <w:tcPr>
            <w:tcW w:w="0" w:type="auto"/>
            <w:vAlign w:val="center"/>
            <w:hideMark/>
          </w:tcPr>
          <w:p w14:paraId="1BFEF0F9" w14:textId="77777777" w:rsidR="00106472" w:rsidRDefault="00106472" w:rsidP="00106472">
            <w:r>
              <w:t>Off 10,3</w:t>
            </w:r>
          </w:p>
        </w:tc>
      </w:tr>
      <w:tr w:rsidR="00106472" w14:paraId="6527D7BA" w14:textId="77777777" w:rsidTr="00AA5DC7">
        <w:trPr>
          <w:tblCellSpacing w:w="15" w:type="dxa"/>
        </w:trPr>
        <w:tc>
          <w:tcPr>
            <w:tcW w:w="0" w:type="auto"/>
            <w:vAlign w:val="center"/>
            <w:hideMark/>
          </w:tcPr>
          <w:p w14:paraId="2DD72A97" w14:textId="77777777" w:rsidR="00106472" w:rsidRDefault="00106472" w:rsidP="00106472">
            <w:r>
              <w:t xml:space="preserve">Drei Engel </w:t>
            </w:r>
          </w:p>
        </w:tc>
        <w:tc>
          <w:tcPr>
            <w:tcW w:w="0" w:type="auto"/>
            <w:vAlign w:val="center"/>
            <w:hideMark/>
          </w:tcPr>
          <w:p w14:paraId="3289A265" w14:textId="77777777" w:rsidR="00106472" w:rsidRDefault="00106472" w:rsidP="00106472">
            <w:r>
              <w:t>Off 14,6</w:t>
            </w:r>
          </w:p>
        </w:tc>
      </w:tr>
      <w:tr w:rsidR="00106472" w14:paraId="566BAF80" w14:textId="77777777" w:rsidTr="00AA5DC7">
        <w:trPr>
          <w:tblCellSpacing w:w="15" w:type="dxa"/>
        </w:trPr>
        <w:tc>
          <w:tcPr>
            <w:tcW w:w="0" w:type="auto"/>
            <w:vAlign w:val="center"/>
            <w:hideMark/>
          </w:tcPr>
          <w:p w14:paraId="448BEF02" w14:textId="77777777" w:rsidR="00106472" w:rsidRDefault="00106472" w:rsidP="00106472">
            <w:r>
              <w:t xml:space="preserve">Zwei Engel </w:t>
            </w:r>
          </w:p>
        </w:tc>
        <w:tc>
          <w:tcPr>
            <w:tcW w:w="0" w:type="auto"/>
            <w:vAlign w:val="center"/>
            <w:hideMark/>
          </w:tcPr>
          <w:p w14:paraId="475D03E8" w14:textId="77777777" w:rsidR="00106472" w:rsidRDefault="00106472" w:rsidP="00106472">
            <w:r>
              <w:t>Off 14,15</w:t>
            </w:r>
          </w:p>
        </w:tc>
      </w:tr>
      <w:tr w:rsidR="00106472" w14:paraId="70F97E25" w14:textId="77777777" w:rsidTr="00AA5DC7">
        <w:trPr>
          <w:tblCellSpacing w:w="15" w:type="dxa"/>
        </w:trPr>
        <w:tc>
          <w:tcPr>
            <w:tcW w:w="0" w:type="auto"/>
            <w:vAlign w:val="center"/>
            <w:hideMark/>
          </w:tcPr>
          <w:p w14:paraId="7C38A1A1" w14:textId="77777777" w:rsidR="00106472" w:rsidRDefault="00106472" w:rsidP="00106472">
            <w:r>
              <w:t xml:space="preserve">Der Engel der Wasser </w:t>
            </w:r>
          </w:p>
        </w:tc>
        <w:tc>
          <w:tcPr>
            <w:tcW w:w="0" w:type="auto"/>
            <w:vAlign w:val="center"/>
            <w:hideMark/>
          </w:tcPr>
          <w:p w14:paraId="239D9F6A" w14:textId="77777777" w:rsidR="00106472" w:rsidRDefault="00106472" w:rsidP="00106472">
            <w:r>
              <w:t>Off 16,5</w:t>
            </w:r>
          </w:p>
        </w:tc>
      </w:tr>
      <w:tr w:rsidR="00106472" w14:paraId="6425FCD5" w14:textId="77777777" w:rsidTr="00AA5DC7">
        <w:trPr>
          <w:tblCellSpacing w:w="15" w:type="dxa"/>
        </w:trPr>
        <w:tc>
          <w:tcPr>
            <w:tcW w:w="0" w:type="auto"/>
            <w:vAlign w:val="center"/>
            <w:hideMark/>
          </w:tcPr>
          <w:p w14:paraId="2E694D13" w14:textId="77777777" w:rsidR="00106472" w:rsidRDefault="00106472" w:rsidP="00106472">
            <w:r>
              <w:t xml:space="preserve">einer der Sieben </w:t>
            </w:r>
          </w:p>
        </w:tc>
        <w:tc>
          <w:tcPr>
            <w:tcW w:w="0" w:type="auto"/>
            <w:vAlign w:val="center"/>
            <w:hideMark/>
          </w:tcPr>
          <w:p w14:paraId="18BEA0A8" w14:textId="77777777" w:rsidR="00106472" w:rsidRDefault="00106472" w:rsidP="00106472">
            <w:r>
              <w:t>Off 17,1</w:t>
            </w:r>
          </w:p>
        </w:tc>
      </w:tr>
      <w:tr w:rsidR="00106472" w14:paraId="5CDB7434" w14:textId="77777777" w:rsidTr="00AA5DC7">
        <w:trPr>
          <w:tblCellSpacing w:w="15" w:type="dxa"/>
        </w:trPr>
        <w:tc>
          <w:tcPr>
            <w:tcW w:w="0" w:type="auto"/>
            <w:vAlign w:val="center"/>
            <w:hideMark/>
          </w:tcPr>
          <w:p w14:paraId="2061733D" w14:textId="77777777" w:rsidR="00106472" w:rsidRDefault="00106472" w:rsidP="00106472">
            <w:r>
              <w:t xml:space="preserve">Engel mit großer Klarheit </w:t>
            </w:r>
          </w:p>
        </w:tc>
        <w:tc>
          <w:tcPr>
            <w:tcW w:w="0" w:type="auto"/>
            <w:vAlign w:val="center"/>
            <w:hideMark/>
          </w:tcPr>
          <w:p w14:paraId="558EA84D" w14:textId="77777777" w:rsidR="00106472" w:rsidRDefault="00106472" w:rsidP="00106472">
            <w:r>
              <w:t>Off 18,1</w:t>
            </w:r>
          </w:p>
        </w:tc>
      </w:tr>
      <w:tr w:rsidR="00106472" w14:paraId="2083ED60" w14:textId="77777777" w:rsidTr="00AA5DC7">
        <w:trPr>
          <w:tblCellSpacing w:w="15" w:type="dxa"/>
        </w:trPr>
        <w:tc>
          <w:tcPr>
            <w:tcW w:w="0" w:type="auto"/>
            <w:vAlign w:val="center"/>
            <w:hideMark/>
          </w:tcPr>
          <w:p w14:paraId="6A05CDBF" w14:textId="77777777" w:rsidR="00106472" w:rsidRDefault="00106472" w:rsidP="00106472">
            <w:r>
              <w:t xml:space="preserve">Engel mit großem Stein </w:t>
            </w:r>
          </w:p>
        </w:tc>
        <w:tc>
          <w:tcPr>
            <w:tcW w:w="0" w:type="auto"/>
            <w:vAlign w:val="center"/>
            <w:hideMark/>
          </w:tcPr>
          <w:p w14:paraId="7BB316F0" w14:textId="77777777" w:rsidR="00106472" w:rsidRDefault="00106472" w:rsidP="00106472">
            <w:r>
              <w:t>Off 18,21</w:t>
            </w:r>
          </w:p>
        </w:tc>
      </w:tr>
      <w:tr w:rsidR="00106472" w14:paraId="20FDA0DC" w14:textId="77777777" w:rsidTr="00AA5DC7">
        <w:trPr>
          <w:tblCellSpacing w:w="15" w:type="dxa"/>
        </w:trPr>
        <w:tc>
          <w:tcPr>
            <w:tcW w:w="0" w:type="auto"/>
            <w:vAlign w:val="center"/>
            <w:hideMark/>
          </w:tcPr>
          <w:p w14:paraId="00363CD8" w14:textId="77777777" w:rsidR="00106472" w:rsidRDefault="00106472" w:rsidP="00106472">
            <w:r>
              <w:t xml:space="preserve">Engel - Johannes Mitknecht </w:t>
            </w:r>
          </w:p>
        </w:tc>
        <w:tc>
          <w:tcPr>
            <w:tcW w:w="0" w:type="auto"/>
            <w:vAlign w:val="center"/>
            <w:hideMark/>
          </w:tcPr>
          <w:p w14:paraId="3BC8CA17" w14:textId="77777777" w:rsidR="00106472" w:rsidRDefault="00106472" w:rsidP="00106472">
            <w:r>
              <w:t>Off 19,10</w:t>
            </w:r>
          </w:p>
        </w:tc>
      </w:tr>
      <w:tr w:rsidR="00106472" w14:paraId="002E597F" w14:textId="77777777" w:rsidTr="00AA5DC7">
        <w:trPr>
          <w:tblCellSpacing w:w="15" w:type="dxa"/>
        </w:trPr>
        <w:tc>
          <w:tcPr>
            <w:tcW w:w="0" w:type="auto"/>
            <w:vAlign w:val="center"/>
            <w:hideMark/>
          </w:tcPr>
          <w:p w14:paraId="3D10EB3E" w14:textId="77777777" w:rsidR="00106472" w:rsidRDefault="00106472" w:rsidP="00106472">
            <w:r>
              <w:t xml:space="preserve">Engel in der Sonne </w:t>
            </w:r>
          </w:p>
        </w:tc>
        <w:tc>
          <w:tcPr>
            <w:tcW w:w="0" w:type="auto"/>
            <w:vAlign w:val="center"/>
            <w:hideMark/>
          </w:tcPr>
          <w:p w14:paraId="4D1D82C3" w14:textId="77777777" w:rsidR="00106472" w:rsidRDefault="00106472" w:rsidP="00106472">
            <w:r>
              <w:t>Off 19,17</w:t>
            </w:r>
          </w:p>
        </w:tc>
      </w:tr>
      <w:tr w:rsidR="00106472" w14:paraId="12604C0D" w14:textId="77777777" w:rsidTr="00AA5DC7">
        <w:trPr>
          <w:tblCellSpacing w:w="15" w:type="dxa"/>
        </w:trPr>
        <w:tc>
          <w:tcPr>
            <w:tcW w:w="0" w:type="auto"/>
            <w:vAlign w:val="center"/>
            <w:hideMark/>
          </w:tcPr>
          <w:p w14:paraId="0D2C0AC5" w14:textId="77777777" w:rsidR="00106472" w:rsidRDefault="00106472" w:rsidP="00106472">
            <w:r>
              <w:t xml:space="preserve">Die große Stimme </w:t>
            </w:r>
          </w:p>
        </w:tc>
        <w:tc>
          <w:tcPr>
            <w:tcW w:w="0" w:type="auto"/>
            <w:vAlign w:val="center"/>
            <w:hideMark/>
          </w:tcPr>
          <w:p w14:paraId="6DA5F2CB" w14:textId="77777777" w:rsidR="00106472" w:rsidRDefault="00106472" w:rsidP="00106472">
            <w:r>
              <w:t>Off 21,3</w:t>
            </w:r>
          </w:p>
        </w:tc>
      </w:tr>
      <w:tr w:rsidR="00106472" w14:paraId="71A6DEBC" w14:textId="77777777" w:rsidTr="00AA5DC7">
        <w:trPr>
          <w:tblCellSpacing w:w="15" w:type="dxa"/>
        </w:trPr>
        <w:tc>
          <w:tcPr>
            <w:tcW w:w="0" w:type="auto"/>
            <w:vAlign w:val="center"/>
            <w:hideMark/>
          </w:tcPr>
          <w:p w14:paraId="13525216" w14:textId="77777777" w:rsidR="00106472" w:rsidRDefault="00106472" w:rsidP="00106472">
            <w:r>
              <w:t xml:space="preserve">Der Dazwischenredende </w:t>
            </w:r>
          </w:p>
        </w:tc>
        <w:tc>
          <w:tcPr>
            <w:tcW w:w="0" w:type="auto"/>
            <w:vAlign w:val="center"/>
            <w:hideMark/>
          </w:tcPr>
          <w:p w14:paraId="5823D4C8" w14:textId="77777777" w:rsidR="00106472" w:rsidRDefault="00106472" w:rsidP="00106472">
            <w:r>
              <w:t>Off 21,5</w:t>
            </w:r>
          </w:p>
        </w:tc>
      </w:tr>
      <w:tr w:rsidR="00106472" w14:paraId="0F7A1A63" w14:textId="77777777" w:rsidTr="00AA5DC7">
        <w:trPr>
          <w:tblCellSpacing w:w="15" w:type="dxa"/>
        </w:trPr>
        <w:tc>
          <w:tcPr>
            <w:tcW w:w="0" w:type="auto"/>
            <w:vAlign w:val="center"/>
            <w:hideMark/>
          </w:tcPr>
          <w:p w14:paraId="29BBC996" w14:textId="77777777" w:rsidR="00106472" w:rsidRDefault="00106472" w:rsidP="00106472">
            <w:r>
              <w:t xml:space="preserve">Der die Braut zeigt </w:t>
            </w:r>
          </w:p>
        </w:tc>
        <w:tc>
          <w:tcPr>
            <w:tcW w:w="0" w:type="auto"/>
            <w:vAlign w:val="center"/>
            <w:hideMark/>
          </w:tcPr>
          <w:p w14:paraId="24313990" w14:textId="77777777" w:rsidR="00106472" w:rsidRDefault="00106472" w:rsidP="00106472">
            <w:r>
              <w:t>Off 21,9</w:t>
            </w:r>
          </w:p>
        </w:tc>
      </w:tr>
      <w:tr w:rsidR="00106472" w14:paraId="5A4ABBA3" w14:textId="77777777" w:rsidTr="00AA5DC7">
        <w:trPr>
          <w:tblCellSpacing w:w="15" w:type="dxa"/>
        </w:trPr>
        <w:tc>
          <w:tcPr>
            <w:tcW w:w="0" w:type="auto"/>
            <w:vAlign w:val="center"/>
            <w:hideMark/>
          </w:tcPr>
          <w:p w14:paraId="5A530FF8" w14:textId="77777777" w:rsidR="00106472" w:rsidRDefault="00106472" w:rsidP="00106472">
            <w:r>
              <w:t xml:space="preserve">Der Schlußredner </w:t>
            </w:r>
          </w:p>
        </w:tc>
        <w:tc>
          <w:tcPr>
            <w:tcW w:w="0" w:type="auto"/>
            <w:vAlign w:val="center"/>
            <w:hideMark/>
          </w:tcPr>
          <w:p w14:paraId="3F988C4A" w14:textId="77777777" w:rsidR="00106472" w:rsidRDefault="00106472" w:rsidP="00106472">
            <w:r>
              <w:t>Off 22,6; Off 22,9</w:t>
            </w:r>
          </w:p>
        </w:tc>
      </w:tr>
    </w:tbl>
    <w:p w14:paraId="525104A3" w14:textId="421113B9" w:rsidR="000F5606" w:rsidRDefault="000F5606" w:rsidP="00106472">
      <w:pPr>
        <w:pStyle w:val="berschrift4"/>
        <w:rPr>
          <w:sz w:val="48"/>
          <w:szCs w:val="48"/>
          <w:lang w:eastAsia="de-DE"/>
        </w:rPr>
      </w:pPr>
      <w:r>
        <w:t>2. Timotheus 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47"/>
        <w:gridCol w:w="1255"/>
      </w:tblGrid>
      <w:tr w:rsidR="000F5606" w14:paraId="5D129ECA" w14:textId="77777777" w:rsidTr="000F5606">
        <w:trPr>
          <w:tblCellSpacing w:w="15" w:type="dxa"/>
        </w:trPr>
        <w:tc>
          <w:tcPr>
            <w:tcW w:w="0" w:type="auto"/>
            <w:vAlign w:val="center"/>
            <w:hideMark/>
          </w:tcPr>
          <w:p w14:paraId="092BB387" w14:textId="77777777" w:rsidR="000F5606" w:rsidRDefault="000F5606">
            <w:r>
              <w:t>Des ungeistlichen Geschwätzes entschlage dich</w:t>
            </w:r>
          </w:p>
        </w:tc>
        <w:tc>
          <w:tcPr>
            <w:tcW w:w="0" w:type="auto"/>
            <w:vAlign w:val="center"/>
            <w:hideMark/>
          </w:tcPr>
          <w:p w14:paraId="6C92F6CA" w14:textId="77777777" w:rsidR="000F5606" w:rsidRDefault="000F5606">
            <w:r>
              <w:t>2. Tim. 2,16</w:t>
            </w:r>
          </w:p>
        </w:tc>
      </w:tr>
      <w:tr w:rsidR="000F5606" w14:paraId="2F2BFA72" w14:textId="77777777" w:rsidTr="000F5606">
        <w:trPr>
          <w:tblCellSpacing w:w="15" w:type="dxa"/>
        </w:trPr>
        <w:tc>
          <w:tcPr>
            <w:tcW w:w="0" w:type="auto"/>
            <w:vAlign w:val="center"/>
            <w:hideMark/>
          </w:tcPr>
          <w:p w14:paraId="2E628B84" w14:textId="77777777" w:rsidR="000F5606" w:rsidRDefault="000F5606">
            <w:r>
              <w:t>Entschlage dich der törichten, unnützen Fragen</w:t>
            </w:r>
          </w:p>
        </w:tc>
        <w:tc>
          <w:tcPr>
            <w:tcW w:w="0" w:type="auto"/>
            <w:vAlign w:val="center"/>
            <w:hideMark/>
          </w:tcPr>
          <w:p w14:paraId="158F2285" w14:textId="77777777" w:rsidR="000F5606" w:rsidRDefault="000F5606">
            <w:r>
              <w:t>2. Tim. 2,23</w:t>
            </w:r>
          </w:p>
        </w:tc>
      </w:tr>
      <w:tr w:rsidR="000F5606" w14:paraId="6FB31AEA" w14:textId="77777777" w:rsidTr="000F5606">
        <w:trPr>
          <w:tblCellSpacing w:w="15" w:type="dxa"/>
        </w:trPr>
        <w:tc>
          <w:tcPr>
            <w:tcW w:w="0" w:type="auto"/>
            <w:vAlign w:val="center"/>
            <w:hideMark/>
          </w:tcPr>
          <w:p w14:paraId="4533AEBF" w14:textId="77777777" w:rsidR="000F5606" w:rsidRDefault="000F5606">
            <w:r>
              <w:t>Reinige dich von solchen Leuten</w:t>
            </w:r>
          </w:p>
        </w:tc>
        <w:tc>
          <w:tcPr>
            <w:tcW w:w="0" w:type="auto"/>
            <w:vAlign w:val="center"/>
            <w:hideMark/>
          </w:tcPr>
          <w:p w14:paraId="6AC3AC3A" w14:textId="77777777" w:rsidR="000F5606" w:rsidRDefault="000F5606">
            <w:r>
              <w:t>2. Tim. 2,21</w:t>
            </w:r>
          </w:p>
        </w:tc>
      </w:tr>
      <w:tr w:rsidR="000F5606" w14:paraId="70B7EC28" w14:textId="77777777" w:rsidTr="000F5606">
        <w:trPr>
          <w:tblCellSpacing w:w="15" w:type="dxa"/>
        </w:trPr>
        <w:tc>
          <w:tcPr>
            <w:tcW w:w="0" w:type="auto"/>
            <w:vAlign w:val="center"/>
            <w:hideMark/>
          </w:tcPr>
          <w:p w14:paraId="451C67C9" w14:textId="77777777" w:rsidR="000F5606" w:rsidRDefault="000F5606">
            <w:r>
              <w:t>Fliehe die Lüste der Jugend</w:t>
            </w:r>
          </w:p>
        </w:tc>
        <w:tc>
          <w:tcPr>
            <w:tcW w:w="0" w:type="auto"/>
            <w:vAlign w:val="center"/>
            <w:hideMark/>
          </w:tcPr>
          <w:p w14:paraId="6DC66FB2" w14:textId="77777777" w:rsidR="000F5606" w:rsidRDefault="000F5606">
            <w:r>
              <w:t>2. Tim. 2,22</w:t>
            </w:r>
          </w:p>
        </w:tc>
      </w:tr>
      <w:tr w:rsidR="000F5606" w14:paraId="3241257B" w14:textId="77777777" w:rsidTr="000F5606">
        <w:trPr>
          <w:tblCellSpacing w:w="15" w:type="dxa"/>
        </w:trPr>
        <w:tc>
          <w:tcPr>
            <w:tcW w:w="0" w:type="auto"/>
            <w:vAlign w:val="center"/>
            <w:hideMark/>
          </w:tcPr>
          <w:p w14:paraId="5AEBBB55" w14:textId="77777777" w:rsidR="000F5606" w:rsidRDefault="000F5606">
            <w:r>
              <w:t>Jage nach der Gerechtigkeit</w:t>
            </w:r>
          </w:p>
        </w:tc>
        <w:tc>
          <w:tcPr>
            <w:tcW w:w="0" w:type="auto"/>
            <w:vAlign w:val="center"/>
            <w:hideMark/>
          </w:tcPr>
          <w:p w14:paraId="207E8F03" w14:textId="77777777" w:rsidR="000F5606" w:rsidRDefault="000F5606">
            <w:r>
              <w:t>2. Tim. 2,22</w:t>
            </w:r>
          </w:p>
        </w:tc>
      </w:tr>
    </w:tbl>
    <w:p w14:paraId="4D37DCF5" w14:textId="77777777" w:rsidR="00106472" w:rsidRDefault="00106472" w:rsidP="00106472">
      <w:pPr>
        <w:pStyle w:val="berschrift3"/>
        <w:rPr>
          <w:sz w:val="48"/>
          <w:szCs w:val="48"/>
          <w:lang w:eastAsia="de-DE"/>
        </w:rPr>
      </w:pPr>
      <w:r>
        <w:t>Sechs Namen in 2. Timotheus 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80"/>
        <w:gridCol w:w="1255"/>
      </w:tblGrid>
      <w:tr w:rsidR="00106472" w14:paraId="10255F6B" w14:textId="77777777" w:rsidTr="005F3B75">
        <w:trPr>
          <w:tblCellSpacing w:w="15" w:type="dxa"/>
        </w:trPr>
        <w:tc>
          <w:tcPr>
            <w:tcW w:w="0" w:type="auto"/>
            <w:vAlign w:val="center"/>
            <w:hideMark/>
          </w:tcPr>
          <w:p w14:paraId="7324938B" w14:textId="77777777" w:rsidR="00106472" w:rsidRDefault="00106472" w:rsidP="005F3B75">
            <w:r>
              <w:t>Sei stark, mein Sohn, durch die Gnade</w:t>
            </w:r>
          </w:p>
        </w:tc>
        <w:tc>
          <w:tcPr>
            <w:tcW w:w="0" w:type="auto"/>
            <w:vAlign w:val="center"/>
            <w:hideMark/>
          </w:tcPr>
          <w:p w14:paraId="5D3D34F4" w14:textId="77777777" w:rsidR="00106472" w:rsidRDefault="00106472" w:rsidP="005F3B75">
            <w:r>
              <w:t>2. Tim. 2,1</w:t>
            </w:r>
          </w:p>
        </w:tc>
      </w:tr>
      <w:tr w:rsidR="00106472" w14:paraId="28F7A9D4" w14:textId="77777777" w:rsidTr="005F3B75">
        <w:trPr>
          <w:tblCellSpacing w:w="15" w:type="dxa"/>
        </w:trPr>
        <w:tc>
          <w:tcPr>
            <w:tcW w:w="0" w:type="auto"/>
            <w:vAlign w:val="center"/>
            <w:hideMark/>
          </w:tcPr>
          <w:p w14:paraId="04CA3922" w14:textId="77777777" w:rsidR="00106472" w:rsidRDefault="00106472" w:rsidP="005F3B75">
            <w:r>
              <w:t>Leide mit als ein guter Streiter Christi</w:t>
            </w:r>
          </w:p>
        </w:tc>
        <w:tc>
          <w:tcPr>
            <w:tcW w:w="0" w:type="auto"/>
            <w:vAlign w:val="center"/>
            <w:hideMark/>
          </w:tcPr>
          <w:p w14:paraId="5CFE75BD" w14:textId="77777777" w:rsidR="00106472" w:rsidRDefault="00106472" w:rsidP="005F3B75">
            <w:r>
              <w:t>2. Tim. 2,3</w:t>
            </w:r>
          </w:p>
        </w:tc>
      </w:tr>
      <w:tr w:rsidR="00106472" w14:paraId="0174452B" w14:textId="77777777" w:rsidTr="005F3B75">
        <w:trPr>
          <w:tblCellSpacing w:w="15" w:type="dxa"/>
        </w:trPr>
        <w:tc>
          <w:tcPr>
            <w:tcW w:w="0" w:type="auto"/>
            <w:vAlign w:val="center"/>
            <w:hideMark/>
          </w:tcPr>
          <w:p w14:paraId="403AFF82" w14:textId="77777777" w:rsidR="00106472" w:rsidRDefault="00106472" w:rsidP="005F3B75">
            <w:r>
              <w:t>Der Ackermann soll am ersten genießen</w:t>
            </w:r>
          </w:p>
        </w:tc>
        <w:tc>
          <w:tcPr>
            <w:tcW w:w="0" w:type="auto"/>
            <w:vAlign w:val="center"/>
            <w:hideMark/>
          </w:tcPr>
          <w:p w14:paraId="326901BC" w14:textId="77777777" w:rsidR="00106472" w:rsidRDefault="00106472" w:rsidP="005F3B75">
            <w:r>
              <w:t>2. Tim. 2,6</w:t>
            </w:r>
          </w:p>
        </w:tc>
      </w:tr>
      <w:tr w:rsidR="00106472" w14:paraId="7D823DA3" w14:textId="77777777" w:rsidTr="005F3B75">
        <w:trPr>
          <w:tblCellSpacing w:w="15" w:type="dxa"/>
        </w:trPr>
        <w:tc>
          <w:tcPr>
            <w:tcW w:w="0" w:type="auto"/>
            <w:vAlign w:val="center"/>
            <w:hideMark/>
          </w:tcPr>
          <w:p w14:paraId="648E3B1D" w14:textId="77777777" w:rsidR="00106472" w:rsidRDefault="00106472" w:rsidP="005F3B75">
            <w:r>
              <w:t>Sei ein unsträflicher Arbeiter</w:t>
            </w:r>
          </w:p>
        </w:tc>
        <w:tc>
          <w:tcPr>
            <w:tcW w:w="0" w:type="auto"/>
            <w:vAlign w:val="center"/>
            <w:hideMark/>
          </w:tcPr>
          <w:p w14:paraId="3F7EC617" w14:textId="77777777" w:rsidR="00106472" w:rsidRDefault="00106472" w:rsidP="005F3B75">
            <w:r>
              <w:t>2. Tim. 2,15</w:t>
            </w:r>
          </w:p>
        </w:tc>
      </w:tr>
      <w:tr w:rsidR="00106472" w14:paraId="6E1BD7E7" w14:textId="77777777" w:rsidTr="005F3B75">
        <w:trPr>
          <w:tblCellSpacing w:w="15" w:type="dxa"/>
        </w:trPr>
        <w:tc>
          <w:tcPr>
            <w:tcW w:w="0" w:type="auto"/>
            <w:vAlign w:val="center"/>
            <w:hideMark/>
          </w:tcPr>
          <w:p w14:paraId="08839BE4" w14:textId="77777777" w:rsidR="00106472" w:rsidRDefault="00106472" w:rsidP="005F3B75">
            <w:r>
              <w:t>Ein geheiligtes Gefäß</w:t>
            </w:r>
          </w:p>
        </w:tc>
        <w:tc>
          <w:tcPr>
            <w:tcW w:w="0" w:type="auto"/>
            <w:vAlign w:val="center"/>
            <w:hideMark/>
          </w:tcPr>
          <w:p w14:paraId="3C002F1A" w14:textId="77777777" w:rsidR="00106472" w:rsidRDefault="00106472" w:rsidP="005F3B75">
            <w:r>
              <w:t>2. Tim. 2,21</w:t>
            </w:r>
          </w:p>
        </w:tc>
      </w:tr>
      <w:tr w:rsidR="00106472" w14:paraId="6E8ABE1A" w14:textId="77777777" w:rsidTr="005F3B75">
        <w:trPr>
          <w:tblCellSpacing w:w="15" w:type="dxa"/>
        </w:trPr>
        <w:tc>
          <w:tcPr>
            <w:tcW w:w="0" w:type="auto"/>
            <w:vAlign w:val="center"/>
            <w:hideMark/>
          </w:tcPr>
          <w:p w14:paraId="3D36A27E" w14:textId="77777777" w:rsidR="00106472" w:rsidRDefault="00106472" w:rsidP="005F3B75">
            <w:r>
              <w:t>Ein Knecht des Herrn, freundlich gegen jeden</w:t>
            </w:r>
          </w:p>
        </w:tc>
        <w:tc>
          <w:tcPr>
            <w:tcW w:w="0" w:type="auto"/>
            <w:vAlign w:val="center"/>
            <w:hideMark/>
          </w:tcPr>
          <w:p w14:paraId="74049310" w14:textId="77777777" w:rsidR="00106472" w:rsidRDefault="00106472" w:rsidP="005F3B75">
            <w:r>
              <w:t>2. Tim. 2,24</w:t>
            </w:r>
          </w:p>
        </w:tc>
      </w:tr>
    </w:tbl>
    <w:p w14:paraId="66D098BC" w14:textId="77777777" w:rsidR="00106472" w:rsidRDefault="00106472" w:rsidP="00106472">
      <w:pPr>
        <w:pStyle w:val="berschrift3"/>
        <w:rPr>
          <w:sz w:val="48"/>
          <w:szCs w:val="48"/>
          <w:lang w:eastAsia="de-DE"/>
        </w:rPr>
      </w:pPr>
      <w:r>
        <w:t>Siebenfacher Segen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74"/>
        <w:gridCol w:w="1229"/>
      </w:tblGrid>
      <w:tr w:rsidR="00106472" w14:paraId="32ED28C5" w14:textId="77777777" w:rsidTr="00F62714">
        <w:trPr>
          <w:tblCellSpacing w:w="15" w:type="dxa"/>
        </w:trPr>
        <w:tc>
          <w:tcPr>
            <w:tcW w:w="0" w:type="auto"/>
            <w:vAlign w:val="center"/>
            <w:hideMark/>
          </w:tcPr>
          <w:p w14:paraId="6B80574F" w14:textId="77777777" w:rsidR="00106472" w:rsidRDefault="00106472" w:rsidP="00F62714">
            <w:r>
              <w:t>Meinen Frieden gebe ich euch</w:t>
            </w:r>
          </w:p>
        </w:tc>
        <w:tc>
          <w:tcPr>
            <w:tcW w:w="0" w:type="auto"/>
            <w:vAlign w:val="center"/>
            <w:hideMark/>
          </w:tcPr>
          <w:p w14:paraId="35A26AEF" w14:textId="77777777" w:rsidR="00106472" w:rsidRDefault="00106472" w:rsidP="00F62714">
            <w:r>
              <w:t>Joh 14,27</w:t>
            </w:r>
          </w:p>
        </w:tc>
      </w:tr>
      <w:tr w:rsidR="00106472" w14:paraId="3C51A061" w14:textId="77777777" w:rsidTr="00F62714">
        <w:trPr>
          <w:tblCellSpacing w:w="15" w:type="dxa"/>
        </w:trPr>
        <w:tc>
          <w:tcPr>
            <w:tcW w:w="0" w:type="auto"/>
            <w:vAlign w:val="center"/>
            <w:hideMark/>
          </w:tcPr>
          <w:p w14:paraId="4F41CE27" w14:textId="77777777" w:rsidR="00106472" w:rsidRDefault="00106472" w:rsidP="00F62714">
            <w:r>
              <w:t>Meine Liebe, bleibt in ihr</w:t>
            </w:r>
          </w:p>
        </w:tc>
        <w:tc>
          <w:tcPr>
            <w:tcW w:w="0" w:type="auto"/>
            <w:vAlign w:val="center"/>
            <w:hideMark/>
          </w:tcPr>
          <w:p w14:paraId="2A8E9E0A" w14:textId="77777777" w:rsidR="00106472" w:rsidRDefault="00106472" w:rsidP="00F62714">
            <w:r>
              <w:t>Joh 15,9</w:t>
            </w:r>
          </w:p>
        </w:tc>
      </w:tr>
      <w:tr w:rsidR="00106472" w14:paraId="05617CD2" w14:textId="77777777" w:rsidTr="00F62714">
        <w:trPr>
          <w:tblCellSpacing w:w="15" w:type="dxa"/>
        </w:trPr>
        <w:tc>
          <w:tcPr>
            <w:tcW w:w="0" w:type="auto"/>
            <w:vAlign w:val="center"/>
            <w:hideMark/>
          </w:tcPr>
          <w:p w14:paraId="22826C4D" w14:textId="77777777" w:rsidR="00106472" w:rsidRDefault="00106472" w:rsidP="00F62714">
            <w:r>
              <w:t>Meine Freude bleibe in euch</w:t>
            </w:r>
          </w:p>
        </w:tc>
        <w:tc>
          <w:tcPr>
            <w:tcW w:w="0" w:type="auto"/>
            <w:vAlign w:val="center"/>
            <w:hideMark/>
          </w:tcPr>
          <w:p w14:paraId="00818F42" w14:textId="77777777" w:rsidR="00106472" w:rsidRDefault="00106472" w:rsidP="00F62714">
            <w:r>
              <w:t>Joh 15,11</w:t>
            </w:r>
          </w:p>
        </w:tc>
      </w:tr>
      <w:tr w:rsidR="00106472" w14:paraId="5C53991F" w14:textId="77777777" w:rsidTr="00F62714">
        <w:trPr>
          <w:tblCellSpacing w:w="15" w:type="dxa"/>
        </w:trPr>
        <w:tc>
          <w:tcPr>
            <w:tcW w:w="0" w:type="auto"/>
            <w:vAlign w:val="center"/>
            <w:hideMark/>
          </w:tcPr>
          <w:p w14:paraId="07FE2D5B" w14:textId="77777777" w:rsidR="00106472" w:rsidRDefault="00106472" w:rsidP="00F62714">
            <w:r>
              <w:t>Meine Gnade ist genug für dich</w:t>
            </w:r>
          </w:p>
        </w:tc>
        <w:tc>
          <w:tcPr>
            <w:tcW w:w="0" w:type="auto"/>
            <w:vAlign w:val="center"/>
            <w:hideMark/>
          </w:tcPr>
          <w:p w14:paraId="3D1EA959" w14:textId="77777777" w:rsidR="00106472" w:rsidRDefault="00106472" w:rsidP="00F62714">
            <w:r>
              <w:t>2. Kor. 12,9</w:t>
            </w:r>
          </w:p>
        </w:tc>
      </w:tr>
      <w:tr w:rsidR="00106472" w14:paraId="1D28A6A1" w14:textId="77777777" w:rsidTr="00F62714">
        <w:trPr>
          <w:tblCellSpacing w:w="15" w:type="dxa"/>
        </w:trPr>
        <w:tc>
          <w:tcPr>
            <w:tcW w:w="0" w:type="auto"/>
            <w:vAlign w:val="center"/>
            <w:hideMark/>
          </w:tcPr>
          <w:p w14:paraId="0E262BDB" w14:textId="77777777" w:rsidR="00106472" w:rsidRDefault="00106472" w:rsidP="00F62714">
            <w:r>
              <w:t>Meine Kraft ist in dir mächtig</w:t>
            </w:r>
          </w:p>
        </w:tc>
        <w:tc>
          <w:tcPr>
            <w:tcW w:w="0" w:type="auto"/>
            <w:vAlign w:val="center"/>
            <w:hideMark/>
          </w:tcPr>
          <w:p w14:paraId="696D321E" w14:textId="77777777" w:rsidR="00106472" w:rsidRDefault="00106472" w:rsidP="00F62714">
            <w:r>
              <w:t>2. Kor. 12,9</w:t>
            </w:r>
          </w:p>
        </w:tc>
      </w:tr>
      <w:tr w:rsidR="00106472" w14:paraId="57AC826A" w14:textId="77777777" w:rsidTr="00F62714">
        <w:trPr>
          <w:tblCellSpacing w:w="15" w:type="dxa"/>
        </w:trPr>
        <w:tc>
          <w:tcPr>
            <w:tcW w:w="0" w:type="auto"/>
            <w:vAlign w:val="center"/>
            <w:hideMark/>
          </w:tcPr>
          <w:p w14:paraId="3B8D4063" w14:textId="77777777" w:rsidR="00106472" w:rsidRDefault="00106472" w:rsidP="00F62714">
            <w:r>
              <w:t>Meine Ruhe kommt zu dir</w:t>
            </w:r>
          </w:p>
        </w:tc>
        <w:tc>
          <w:tcPr>
            <w:tcW w:w="0" w:type="auto"/>
            <w:vAlign w:val="center"/>
            <w:hideMark/>
          </w:tcPr>
          <w:p w14:paraId="34EBDDE6" w14:textId="77777777" w:rsidR="00106472" w:rsidRDefault="00106472" w:rsidP="00F62714">
            <w:r>
              <w:t>Heb 4,5</w:t>
            </w:r>
          </w:p>
        </w:tc>
      </w:tr>
      <w:tr w:rsidR="00106472" w14:paraId="4305E6B0" w14:textId="77777777" w:rsidTr="00F62714">
        <w:trPr>
          <w:tblCellSpacing w:w="15" w:type="dxa"/>
        </w:trPr>
        <w:tc>
          <w:tcPr>
            <w:tcW w:w="0" w:type="auto"/>
            <w:vAlign w:val="center"/>
            <w:hideMark/>
          </w:tcPr>
          <w:p w14:paraId="10140FC0" w14:textId="77777777" w:rsidR="00106472" w:rsidRDefault="00106472" w:rsidP="00F62714">
            <w:r>
              <w:t>Meine Herrlichkeit sollen sie sehen</w:t>
            </w:r>
          </w:p>
        </w:tc>
        <w:tc>
          <w:tcPr>
            <w:tcW w:w="0" w:type="auto"/>
            <w:vAlign w:val="center"/>
            <w:hideMark/>
          </w:tcPr>
          <w:p w14:paraId="6CACFA29" w14:textId="77777777" w:rsidR="00106472" w:rsidRDefault="00106472" w:rsidP="00F62714">
            <w:r>
              <w:t>Joh 17,24</w:t>
            </w:r>
          </w:p>
        </w:tc>
      </w:tr>
    </w:tbl>
    <w:p w14:paraId="51D3FC4E" w14:textId="77777777" w:rsidR="00106472" w:rsidRDefault="00106472" w:rsidP="00106472">
      <w:pPr>
        <w:pStyle w:val="berschrift3"/>
        <w:rPr>
          <w:sz w:val="48"/>
          <w:szCs w:val="48"/>
          <w:lang w:eastAsia="de-DE"/>
        </w:rPr>
      </w:pPr>
      <w:r>
        <w:t>Wertvolle Dinge im 1. Petrusbrief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35"/>
        <w:gridCol w:w="1042"/>
      </w:tblGrid>
      <w:tr w:rsidR="00106472" w14:paraId="639987A4" w14:textId="77777777" w:rsidTr="000A113B">
        <w:trPr>
          <w:tblCellSpacing w:w="15" w:type="dxa"/>
        </w:trPr>
        <w:tc>
          <w:tcPr>
            <w:tcW w:w="0" w:type="auto"/>
            <w:vAlign w:val="center"/>
            <w:hideMark/>
          </w:tcPr>
          <w:p w14:paraId="4C8315E0" w14:textId="77777777" w:rsidR="00106472" w:rsidRDefault="00106472" w:rsidP="000A113B">
            <w:r>
              <w:t>Euer Glaube, wertvoller als Gold</w:t>
            </w:r>
          </w:p>
        </w:tc>
        <w:tc>
          <w:tcPr>
            <w:tcW w:w="0" w:type="auto"/>
            <w:vAlign w:val="center"/>
            <w:hideMark/>
          </w:tcPr>
          <w:p w14:paraId="5BEB0E89" w14:textId="77777777" w:rsidR="00106472" w:rsidRDefault="00106472" w:rsidP="000A113B">
            <w:r>
              <w:t>1. Pet. 1,7</w:t>
            </w:r>
          </w:p>
        </w:tc>
      </w:tr>
      <w:tr w:rsidR="00106472" w14:paraId="54FD7D0A" w14:textId="77777777" w:rsidTr="000A113B">
        <w:trPr>
          <w:tblCellSpacing w:w="15" w:type="dxa"/>
        </w:trPr>
        <w:tc>
          <w:tcPr>
            <w:tcW w:w="0" w:type="auto"/>
            <w:vAlign w:val="center"/>
            <w:hideMark/>
          </w:tcPr>
          <w:p w14:paraId="13F591AC" w14:textId="77777777" w:rsidR="00106472" w:rsidRDefault="00106472" w:rsidP="000A113B">
            <w:r>
              <w:t>Der lebendige Stein, bei Gott wertvoll</w:t>
            </w:r>
          </w:p>
        </w:tc>
        <w:tc>
          <w:tcPr>
            <w:tcW w:w="0" w:type="auto"/>
            <w:vAlign w:val="center"/>
            <w:hideMark/>
          </w:tcPr>
          <w:p w14:paraId="4EE226F6" w14:textId="77777777" w:rsidR="00106472" w:rsidRDefault="00106472" w:rsidP="000A113B">
            <w:r>
              <w:t>1. Pet. 2,4</w:t>
            </w:r>
          </w:p>
        </w:tc>
      </w:tr>
      <w:tr w:rsidR="00106472" w14:paraId="6E631788" w14:textId="77777777" w:rsidTr="000A113B">
        <w:trPr>
          <w:tblCellSpacing w:w="15" w:type="dxa"/>
        </w:trPr>
        <w:tc>
          <w:tcPr>
            <w:tcW w:w="0" w:type="auto"/>
            <w:vAlign w:val="center"/>
            <w:hideMark/>
          </w:tcPr>
          <w:p w14:paraId="1BB2C206" w14:textId="77777777" w:rsidR="00106472" w:rsidRDefault="00106472" w:rsidP="000A113B">
            <w:r>
              <w:t>Der wertvolle Eckstein in Zion</w:t>
            </w:r>
          </w:p>
        </w:tc>
        <w:tc>
          <w:tcPr>
            <w:tcW w:w="0" w:type="auto"/>
            <w:vAlign w:val="center"/>
            <w:hideMark/>
          </w:tcPr>
          <w:p w14:paraId="33CA2E68" w14:textId="77777777" w:rsidR="00106472" w:rsidRDefault="00106472" w:rsidP="000A113B">
            <w:r>
              <w:t>1. Pet. 2,6</w:t>
            </w:r>
          </w:p>
        </w:tc>
      </w:tr>
      <w:tr w:rsidR="00106472" w14:paraId="7D890953" w14:textId="77777777" w:rsidTr="000A113B">
        <w:trPr>
          <w:tblCellSpacing w:w="15" w:type="dxa"/>
        </w:trPr>
        <w:tc>
          <w:tcPr>
            <w:tcW w:w="0" w:type="auto"/>
            <w:vAlign w:val="center"/>
            <w:hideMark/>
          </w:tcPr>
          <w:p w14:paraId="6A8AAEBF" w14:textId="77777777" w:rsidR="00106472" w:rsidRDefault="00106472" w:rsidP="000A113B">
            <w:r>
              <w:t>Euch, die ihr glaubt, ist er wertvoll</w:t>
            </w:r>
          </w:p>
        </w:tc>
        <w:tc>
          <w:tcPr>
            <w:tcW w:w="0" w:type="auto"/>
            <w:vAlign w:val="center"/>
            <w:hideMark/>
          </w:tcPr>
          <w:p w14:paraId="655EB66B" w14:textId="77777777" w:rsidR="00106472" w:rsidRDefault="00106472" w:rsidP="000A113B">
            <w:r>
              <w:t>1. Pet. 2,7</w:t>
            </w:r>
          </w:p>
        </w:tc>
      </w:tr>
      <w:tr w:rsidR="00106472" w14:paraId="6BB55657" w14:textId="77777777" w:rsidTr="000A113B">
        <w:trPr>
          <w:tblCellSpacing w:w="15" w:type="dxa"/>
        </w:trPr>
        <w:tc>
          <w:tcPr>
            <w:tcW w:w="0" w:type="auto"/>
            <w:vAlign w:val="center"/>
            <w:hideMark/>
          </w:tcPr>
          <w:p w14:paraId="0D37A8EC" w14:textId="77777777" w:rsidR="00106472" w:rsidRDefault="00106472" w:rsidP="000A113B">
            <w:r>
              <w:t>Mit stillem Geiste, das ist wertvoll bei Gott</w:t>
            </w:r>
          </w:p>
        </w:tc>
        <w:tc>
          <w:tcPr>
            <w:tcW w:w="0" w:type="auto"/>
            <w:vAlign w:val="center"/>
            <w:hideMark/>
          </w:tcPr>
          <w:p w14:paraId="2B580B46" w14:textId="77777777" w:rsidR="00106472" w:rsidRDefault="00106472" w:rsidP="000A113B">
            <w:r>
              <w:t>1. Pet. 3,4</w:t>
            </w:r>
          </w:p>
        </w:tc>
      </w:tr>
    </w:tbl>
    <w:p w14:paraId="1F70FEEA" w14:textId="77777777" w:rsidR="00106472" w:rsidRDefault="00106472" w:rsidP="00106472">
      <w:pPr>
        <w:pStyle w:val="berschrift3"/>
        <w:rPr>
          <w:sz w:val="48"/>
          <w:szCs w:val="48"/>
          <w:lang w:eastAsia="de-DE"/>
        </w:rPr>
      </w:pPr>
      <w:r>
        <w:t>Sieben "Nicht mehr" in der Offenbarung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21"/>
        <w:gridCol w:w="889"/>
      </w:tblGrid>
      <w:tr w:rsidR="00106472" w14:paraId="1AFAF3A8" w14:textId="77777777" w:rsidTr="00DA1168">
        <w:trPr>
          <w:tblCellSpacing w:w="15" w:type="dxa"/>
        </w:trPr>
        <w:tc>
          <w:tcPr>
            <w:tcW w:w="0" w:type="auto"/>
            <w:vAlign w:val="center"/>
            <w:hideMark/>
          </w:tcPr>
          <w:p w14:paraId="4CF00982" w14:textId="77777777" w:rsidR="00106472" w:rsidRDefault="00106472" w:rsidP="00DA1168">
            <w:r>
              <w:t>Das Meer ist nicht mehr</w:t>
            </w:r>
          </w:p>
        </w:tc>
        <w:tc>
          <w:tcPr>
            <w:tcW w:w="0" w:type="auto"/>
            <w:vAlign w:val="center"/>
            <w:hideMark/>
          </w:tcPr>
          <w:p w14:paraId="2FA9AA67" w14:textId="77777777" w:rsidR="00106472" w:rsidRDefault="00106472" w:rsidP="00DA1168">
            <w:r>
              <w:t>Off 21,1</w:t>
            </w:r>
          </w:p>
        </w:tc>
      </w:tr>
      <w:tr w:rsidR="00106472" w14:paraId="4E5F5404" w14:textId="77777777" w:rsidTr="00DA1168">
        <w:trPr>
          <w:tblCellSpacing w:w="15" w:type="dxa"/>
        </w:trPr>
        <w:tc>
          <w:tcPr>
            <w:tcW w:w="0" w:type="auto"/>
            <w:vAlign w:val="center"/>
            <w:hideMark/>
          </w:tcPr>
          <w:p w14:paraId="28623D63" w14:textId="77777777" w:rsidR="00106472" w:rsidRDefault="00106472" w:rsidP="00DA1168">
            <w:r>
              <w:t>Der Tod wird nicht mehr sein</w:t>
            </w:r>
          </w:p>
        </w:tc>
        <w:tc>
          <w:tcPr>
            <w:tcW w:w="0" w:type="auto"/>
            <w:vAlign w:val="center"/>
            <w:hideMark/>
          </w:tcPr>
          <w:p w14:paraId="5BD9D222" w14:textId="77777777" w:rsidR="00106472" w:rsidRDefault="00106472" w:rsidP="00DA1168">
            <w:r>
              <w:t>Off 21,4</w:t>
            </w:r>
          </w:p>
        </w:tc>
      </w:tr>
      <w:tr w:rsidR="00106472" w14:paraId="463E5109" w14:textId="77777777" w:rsidTr="00DA1168">
        <w:trPr>
          <w:tblCellSpacing w:w="15" w:type="dxa"/>
        </w:trPr>
        <w:tc>
          <w:tcPr>
            <w:tcW w:w="0" w:type="auto"/>
            <w:vAlign w:val="center"/>
            <w:hideMark/>
          </w:tcPr>
          <w:p w14:paraId="3A270C59" w14:textId="77777777" w:rsidR="00106472" w:rsidRDefault="00106472" w:rsidP="00DA1168">
            <w:r>
              <w:t>Noch Leid</w:t>
            </w:r>
          </w:p>
        </w:tc>
        <w:tc>
          <w:tcPr>
            <w:tcW w:w="0" w:type="auto"/>
            <w:vAlign w:val="center"/>
            <w:hideMark/>
          </w:tcPr>
          <w:p w14:paraId="07118595" w14:textId="77777777" w:rsidR="00106472" w:rsidRDefault="00106472" w:rsidP="00DA1168">
            <w:r>
              <w:t>Off 21,4</w:t>
            </w:r>
          </w:p>
        </w:tc>
      </w:tr>
      <w:tr w:rsidR="00106472" w14:paraId="69436A25" w14:textId="77777777" w:rsidTr="00DA1168">
        <w:trPr>
          <w:tblCellSpacing w:w="15" w:type="dxa"/>
        </w:trPr>
        <w:tc>
          <w:tcPr>
            <w:tcW w:w="0" w:type="auto"/>
            <w:vAlign w:val="center"/>
            <w:hideMark/>
          </w:tcPr>
          <w:p w14:paraId="5FB7B10A" w14:textId="77777777" w:rsidR="00106472" w:rsidRDefault="00106472" w:rsidP="00DA1168">
            <w:r>
              <w:t>Noch Geschrei</w:t>
            </w:r>
          </w:p>
        </w:tc>
        <w:tc>
          <w:tcPr>
            <w:tcW w:w="0" w:type="auto"/>
            <w:vAlign w:val="center"/>
            <w:hideMark/>
          </w:tcPr>
          <w:p w14:paraId="250FC69E" w14:textId="77777777" w:rsidR="00106472" w:rsidRDefault="00106472" w:rsidP="00DA1168">
            <w:r>
              <w:t>Off 21,4</w:t>
            </w:r>
          </w:p>
        </w:tc>
      </w:tr>
      <w:tr w:rsidR="00106472" w14:paraId="2D3ECFC9" w14:textId="77777777" w:rsidTr="00DA1168">
        <w:trPr>
          <w:tblCellSpacing w:w="15" w:type="dxa"/>
        </w:trPr>
        <w:tc>
          <w:tcPr>
            <w:tcW w:w="0" w:type="auto"/>
            <w:vAlign w:val="center"/>
            <w:hideMark/>
          </w:tcPr>
          <w:p w14:paraId="5A4C09F9" w14:textId="77777777" w:rsidR="00106472" w:rsidRDefault="00106472" w:rsidP="00DA1168">
            <w:r>
              <w:t>Noch Schmerz</w:t>
            </w:r>
          </w:p>
        </w:tc>
        <w:tc>
          <w:tcPr>
            <w:tcW w:w="0" w:type="auto"/>
            <w:vAlign w:val="center"/>
            <w:hideMark/>
          </w:tcPr>
          <w:p w14:paraId="32276AF4" w14:textId="77777777" w:rsidR="00106472" w:rsidRDefault="00106472" w:rsidP="00DA1168">
            <w:r>
              <w:t>Off 21,4</w:t>
            </w:r>
          </w:p>
        </w:tc>
      </w:tr>
      <w:tr w:rsidR="00106472" w14:paraId="1F5CF458" w14:textId="77777777" w:rsidTr="00DA1168">
        <w:trPr>
          <w:tblCellSpacing w:w="15" w:type="dxa"/>
        </w:trPr>
        <w:tc>
          <w:tcPr>
            <w:tcW w:w="0" w:type="auto"/>
            <w:vAlign w:val="center"/>
            <w:hideMark/>
          </w:tcPr>
          <w:p w14:paraId="5DB60DE3" w14:textId="77777777" w:rsidR="00106472" w:rsidRDefault="00106472" w:rsidP="00DA1168">
            <w:r>
              <w:t xml:space="preserve">Kein Verbanntes mehr </w:t>
            </w:r>
          </w:p>
        </w:tc>
        <w:tc>
          <w:tcPr>
            <w:tcW w:w="0" w:type="auto"/>
            <w:vAlign w:val="center"/>
            <w:hideMark/>
          </w:tcPr>
          <w:p w14:paraId="2C3F9C53" w14:textId="77777777" w:rsidR="00106472" w:rsidRDefault="00106472" w:rsidP="00DA1168">
            <w:r>
              <w:t>Off 22,3</w:t>
            </w:r>
          </w:p>
        </w:tc>
      </w:tr>
      <w:tr w:rsidR="00106472" w14:paraId="72F79519" w14:textId="77777777" w:rsidTr="00DA1168">
        <w:trPr>
          <w:tblCellSpacing w:w="15" w:type="dxa"/>
        </w:trPr>
        <w:tc>
          <w:tcPr>
            <w:tcW w:w="0" w:type="auto"/>
            <w:vAlign w:val="center"/>
            <w:hideMark/>
          </w:tcPr>
          <w:p w14:paraId="4C16A5CA" w14:textId="77777777" w:rsidR="00106472" w:rsidRDefault="00106472" w:rsidP="00DA1168">
            <w:r>
              <w:t>Keine Nacht mehr</w:t>
            </w:r>
          </w:p>
        </w:tc>
        <w:tc>
          <w:tcPr>
            <w:tcW w:w="0" w:type="auto"/>
            <w:vAlign w:val="center"/>
            <w:hideMark/>
          </w:tcPr>
          <w:p w14:paraId="1BE31DB6" w14:textId="77777777" w:rsidR="00106472" w:rsidRDefault="00106472" w:rsidP="00DA1168">
            <w:r>
              <w:t>Off 22,5</w:t>
            </w:r>
          </w:p>
        </w:tc>
      </w:tr>
    </w:tbl>
    <w:p w14:paraId="3BE03893" w14:textId="77777777" w:rsidR="00106472" w:rsidRDefault="00106472" w:rsidP="00106472">
      <w:pPr>
        <w:pStyle w:val="berschrift3"/>
        <w:rPr>
          <w:sz w:val="48"/>
          <w:szCs w:val="48"/>
          <w:lang w:eastAsia="de-DE"/>
        </w:rPr>
      </w:pPr>
      <w:r>
        <w:t>Sieben Seligpreisungen in der Offenbarung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54"/>
        <w:gridCol w:w="1009"/>
      </w:tblGrid>
      <w:tr w:rsidR="00106472" w14:paraId="71F6BC70" w14:textId="77777777" w:rsidTr="00F54466">
        <w:trPr>
          <w:tblCellSpacing w:w="15" w:type="dxa"/>
        </w:trPr>
        <w:tc>
          <w:tcPr>
            <w:tcW w:w="0" w:type="auto"/>
            <w:vAlign w:val="center"/>
            <w:hideMark/>
          </w:tcPr>
          <w:p w14:paraId="23E72FBA" w14:textId="77777777" w:rsidR="00106472" w:rsidRDefault="00106472" w:rsidP="00F54466">
            <w:r>
              <w:t>Selig ist, der da liest die Worte</w:t>
            </w:r>
          </w:p>
        </w:tc>
        <w:tc>
          <w:tcPr>
            <w:tcW w:w="0" w:type="auto"/>
            <w:vAlign w:val="center"/>
            <w:hideMark/>
          </w:tcPr>
          <w:p w14:paraId="771EC19E" w14:textId="77777777" w:rsidR="00106472" w:rsidRDefault="00106472" w:rsidP="00F54466">
            <w:r>
              <w:t>Off 1,3</w:t>
            </w:r>
          </w:p>
        </w:tc>
      </w:tr>
      <w:tr w:rsidR="00106472" w14:paraId="006DFDF1" w14:textId="77777777" w:rsidTr="00F54466">
        <w:trPr>
          <w:tblCellSpacing w:w="15" w:type="dxa"/>
        </w:trPr>
        <w:tc>
          <w:tcPr>
            <w:tcW w:w="0" w:type="auto"/>
            <w:vAlign w:val="center"/>
            <w:hideMark/>
          </w:tcPr>
          <w:p w14:paraId="21A80036" w14:textId="77777777" w:rsidR="00106472" w:rsidRDefault="00106472" w:rsidP="00F54466">
            <w:r>
              <w:t>Selig sind die Toten, die im Herrn sterben</w:t>
            </w:r>
          </w:p>
        </w:tc>
        <w:tc>
          <w:tcPr>
            <w:tcW w:w="0" w:type="auto"/>
            <w:vAlign w:val="center"/>
            <w:hideMark/>
          </w:tcPr>
          <w:p w14:paraId="451CE445" w14:textId="77777777" w:rsidR="00106472" w:rsidRDefault="00106472" w:rsidP="00F54466">
            <w:r>
              <w:t>Off 2,18</w:t>
            </w:r>
          </w:p>
        </w:tc>
      </w:tr>
      <w:tr w:rsidR="00106472" w14:paraId="04A77CC8" w14:textId="77777777" w:rsidTr="00F54466">
        <w:trPr>
          <w:tblCellSpacing w:w="15" w:type="dxa"/>
        </w:trPr>
        <w:tc>
          <w:tcPr>
            <w:tcW w:w="0" w:type="auto"/>
            <w:vAlign w:val="center"/>
            <w:hideMark/>
          </w:tcPr>
          <w:p w14:paraId="16B3B5FC" w14:textId="77777777" w:rsidR="00106472" w:rsidRDefault="00106472" w:rsidP="00F54466">
            <w:r>
              <w:t>Selig ist, der da wacht</w:t>
            </w:r>
          </w:p>
        </w:tc>
        <w:tc>
          <w:tcPr>
            <w:tcW w:w="0" w:type="auto"/>
            <w:vAlign w:val="center"/>
            <w:hideMark/>
          </w:tcPr>
          <w:p w14:paraId="07593734" w14:textId="77777777" w:rsidR="00106472" w:rsidRDefault="00106472" w:rsidP="00F54466">
            <w:r>
              <w:t>Off 16,15</w:t>
            </w:r>
          </w:p>
        </w:tc>
      </w:tr>
      <w:tr w:rsidR="00106472" w14:paraId="0ACE4BAA" w14:textId="77777777" w:rsidTr="00F54466">
        <w:trPr>
          <w:tblCellSpacing w:w="15" w:type="dxa"/>
        </w:trPr>
        <w:tc>
          <w:tcPr>
            <w:tcW w:w="0" w:type="auto"/>
            <w:vAlign w:val="center"/>
            <w:hideMark/>
          </w:tcPr>
          <w:p w14:paraId="286AA6F0" w14:textId="77777777" w:rsidR="00106472" w:rsidRDefault="00106472" w:rsidP="00F54466">
            <w:r>
              <w:t>Selig sind, die zum Abendmahl berufen sind</w:t>
            </w:r>
          </w:p>
        </w:tc>
        <w:tc>
          <w:tcPr>
            <w:tcW w:w="0" w:type="auto"/>
            <w:vAlign w:val="center"/>
            <w:hideMark/>
          </w:tcPr>
          <w:p w14:paraId="1E930FB5" w14:textId="77777777" w:rsidR="00106472" w:rsidRDefault="00106472" w:rsidP="00F54466">
            <w:r>
              <w:t>Off 19,9</w:t>
            </w:r>
          </w:p>
        </w:tc>
      </w:tr>
      <w:tr w:rsidR="00106472" w14:paraId="08D06975" w14:textId="77777777" w:rsidTr="00F54466">
        <w:trPr>
          <w:tblCellSpacing w:w="15" w:type="dxa"/>
        </w:trPr>
        <w:tc>
          <w:tcPr>
            <w:tcW w:w="0" w:type="auto"/>
            <w:vAlign w:val="center"/>
            <w:hideMark/>
          </w:tcPr>
          <w:p w14:paraId="27397DBB" w14:textId="77777777" w:rsidR="00106472" w:rsidRDefault="00106472" w:rsidP="00F54466">
            <w:r>
              <w:t>Selig ist, der teil hat an der ersten Auferstehung</w:t>
            </w:r>
          </w:p>
        </w:tc>
        <w:tc>
          <w:tcPr>
            <w:tcW w:w="0" w:type="auto"/>
            <w:vAlign w:val="center"/>
            <w:hideMark/>
          </w:tcPr>
          <w:p w14:paraId="63993D45" w14:textId="77777777" w:rsidR="00106472" w:rsidRDefault="00106472" w:rsidP="00F54466">
            <w:r>
              <w:t>Off 20,6</w:t>
            </w:r>
          </w:p>
        </w:tc>
      </w:tr>
      <w:tr w:rsidR="00106472" w14:paraId="66327426" w14:textId="77777777" w:rsidTr="00F54466">
        <w:trPr>
          <w:tblCellSpacing w:w="15" w:type="dxa"/>
        </w:trPr>
        <w:tc>
          <w:tcPr>
            <w:tcW w:w="0" w:type="auto"/>
            <w:vAlign w:val="center"/>
            <w:hideMark/>
          </w:tcPr>
          <w:p w14:paraId="3E6A6028" w14:textId="77777777" w:rsidR="00106472" w:rsidRDefault="00106472" w:rsidP="00F54466">
            <w:r>
              <w:t>Selig ist, der da hält die Worte</w:t>
            </w:r>
          </w:p>
        </w:tc>
        <w:tc>
          <w:tcPr>
            <w:tcW w:w="0" w:type="auto"/>
            <w:vAlign w:val="center"/>
            <w:hideMark/>
          </w:tcPr>
          <w:p w14:paraId="11F7B048" w14:textId="77777777" w:rsidR="00106472" w:rsidRDefault="00106472" w:rsidP="00F54466">
            <w:r>
              <w:t>Off 22,7</w:t>
            </w:r>
          </w:p>
        </w:tc>
      </w:tr>
      <w:tr w:rsidR="00106472" w14:paraId="4E453168" w14:textId="77777777" w:rsidTr="00F54466">
        <w:trPr>
          <w:tblCellSpacing w:w="15" w:type="dxa"/>
        </w:trPr>
        <w:tc>
          <w:tcPr>
            <w:tcW w:w="0" w:type="auto"/>
            <w:vAlign w:val="center"/>
            <w:hideMark/>
          </w:tcPr>
          <w:p w14:paraId="389EC646" w14:textId="77777777" w:rsidR="00106472" w:rsidRDefault="00106472" w:rsidP="00F54466">
            <w:r>
              <w:t>Selig sind, die seine Gebote halten</w:t>
            </w:r>
          </w:p>
        </w:tc>
        <w:tc>
          <w:tcPr>
            <w:tcW w:w="0" w:type="auto"/>
            <w:vAlign w:val="center"/>
            <w:hideMark/>
          </w:tcPr>
          <w:p w14:paraId="3E29378F" w14:textId="77777777" w:rsidR="00106472" w:rsidRDefault="00106472" w:rsidP="00F54466">
            <w:r>
              <w:t>Off 22,14</w:t>
            </w:r>
          </w:p>
        </w:tc>
      </w:tr>
    </w:tbl>
    <w:p w14:paraId="7D52FDFD" w14:textId="77777777" w:rsidR="00106472" w:rsidRDefault="00106472" w:rsidP="00106472">
      <w:pPr>
        <w:pStyle w:val="berschrift3"/>
        <w:rPr>
          <w:sz w:val="48"/>
          <w:szCs w:val="48"/>
          <w:lang w:eastAsia="de-DE"/>
        </w:rPr>
      </w:pPr>
      <w:r>
        <w:t>Zusammenstellungen zum 1. Johannesbrief</w:t>
      </w:r>
    </w:p>
    <w:p w14:paraId="73E6C925" w14:textId="77777777" w:rsidR="00106472" w:rsidRDefault="00106472" w:rsidP="00106472">
      <w:pPr>
        <w:pStyle w:val="berschrift4"/>
      </w:pPr>
      <w:r>
        <w:t>«Wir erkennen» im 1. Johannesbrief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94"/>
        <w:gridCol w:w="1189"/>
      </w:tblGrid>
      <w:tr w:rsidR="00106472" w14:paraId="716F0BEC" w14:textId="77777777" w:rsidTr="004B5D1C">
        <w:trPr>
          <w:tblCellSpacing w:w="15" w:type="dxa"/>
        </w:trPr>
        <w:tc>
          <w:tcPr>
            <w:tcW w:w="0" w:type="auto"/>
            <w:vAlign w:val="center"/>
            <w:hideMark/>
          </w:tcPr>
          <w:p w14:paraId="77BF828E" w14:textId="77777777" w:rsidR="00106472" w:rsidRDefault="00106472" w:rsidP="004B5D1C">
            <w:r>
              <w:t xml:space="preserve">Wir erkennen, daß wir in ihm sind </w:t>
            </w:r>
          </w:p>
        </w:tc>
        <w:tc>
          <w:tcPr>
            <w:tcW w:w="0" w:type="auto"/>
            <w:vAlign w:val="center"/>
            <w:hideMark/>
          </w:tcPr>
          <w:p w14:paraId="09007401" w14:textId="77777777" w:rsidR="00106472" w:rsidRDefault="00106472" w:rsidP="004B5D1C">
            <w:r>
              <w:t>1. Joh. 2,5</w:t>
            </w:r>
          </w:p>
        </w:tc>
      </w:tr>
      <w:tr w:rsidR="00106472" w14:paraId="7BEDCEA8" w14:textId="77777777" w:rsidTr="004B5D1C">
        <w:trPr>
          <w:tblCellSpacing w:w="15" w:type="dxa"/>
        </w:trPr>
        <w:tc>
          <w:tcPr>
            <w:tcW w:w="0" w:type="auto"/>
            <w:vAlign w:val="center"/>
            <w:hideMark/>
          </w:tcPr>
          <w:p w14:paraId="4C295A77" w14:textId="77777777" w:rsidR="00106472" w:rsidRDefault="00106472" w:rsidP="004B5D1C">
            <w:r>
              <w:t>Wir erkennen, daß die letzte Stunde ist</w:t>
            </w:r>
          </w:p>
        </w:tc>
        <w:tc>
          <w:tcPr>
            <w:tcW w:w="0" w:type="auto"/>
            <w:vAlign w:val="center"/>
            <w:hideMark/>
          </w:tcPr>
          <w:p w14:paraId="69805946" w14:textId="77777777" w:rsidR="00106472" w:rsidRDefault="00106472" w:rsidP="004B5D1C">
            <w:r>
              <w:t>1. Joh. 2,18</w:t>
            </w:r>
          </w:p>
        </w:tc>
      </w:tr>
      <w:tr w:rsidR="00106472" w14:paraId="131D2DF7" w14:textId="77777777" w:rsidTr="004B5D1C">
        <w:trPr>
          <w:tblCellSpacing w:w="15" w:type="dxa"/>
        </w:trPr>
        <w:tc>
          <w:tcPr>
            <w:tcW w:w="0" w:type="auto"/>
            <w:vAlign w:val="center"/>
            <w:hideMark/>
          </w:tcPr>
          <w:p w14:paraId="6D1E0960" w14:textId="77777777" w:rsidR="00106472" w:rsidRDefault="00106472" w:rsidP="004B5D1C">
            <w:r>
              <w:t>Wir erkennen, daß wir aus der Wahrheit sind</w:t>
            </w:r>
          </w:p>
        </w:tc>
        <w:tc>
          <w:tcPr>
            <w:tcW w:w="0" w:type="auto"/>
            <w:vAlign w:val="center"/>
            <w:hideMark/>
          </w:tcPr>
          <w:p w14:paraId="345A9BF1" w14:textId="77777777" w:rsidR="00106472" w:rsidRDefault="00106472" w:rsidP="004B5D1C">
            <w:r>
              <w:t>1. Joh. 3,19</w:t>
            </w:r>
          </w:p>
        </w:tc>
      </w:tr>
      <w:tr w:rsidR="00106472" w14:paraId="15FB9974" w14:textId="77777777" w:rsidTr="004B5D1C">
        <w:trPr>
          <w:tblCellSpacing w:w="15" w:type="dxa"/>
        </w:trPr>
        <w:tc>
          <w:tcPr>
            <w:tcW w:w="0" w:type="auto"/>
            <w:vAlign w:val="center"/>
            <w:hideMark/>
          </w:tcPr>
          <w:p w14:paraId="61792629" w14:textId="77777777" w:rsidR="00106472" w:rsidRDefault="00106472" w:rsidP="004B5D1C">
            <w:r>
              <w:t>Wir erkennen, daß wir in ihm bleiben</w:t>
            </w:r>
          </w:p>
        </w:tc>
        <w:tc>
          <w:tcPr>
            <w:tcW w:w="0" w:type="auto"/>
            <w:vAlign w:val="center"/>
            <w:hideMark/>
          </w:tcPr>
          <w:p w14:paraId="7FB9CD08" w14:textId="77777777" w:rsidR="00106472" w:rsidRDefault="00106472" w:rsidP="004B5D1C">
            <w:r>
              <w:t>1. Joh. 4,13</w:t>
            </w:r>
          </w:p>
        </w:tc>
      </w:tr>
      <w:tr w:rsidR="00106472" w14:paraId="34F44997" w14:textId="77777777" w:rsidTr="004B5D1C">
        <w:trPr>
          <w:tblCellSpacing w:w="15" w:type="dxa"/>
        </w:trPr>
        <w:tc>
          <w:tcPr>
            <w:tcW w:w="0" w:type="auto"/>
            <w:vAlign w:val="center"/>
            <w:hideMark/>
          </w:tcPr>
          <w:p w14:paraId="703AC031" w14:textId="77777777" w:rsidR="00106472" w:rsidRDefault="00106472" w:rsidP="004B5D1C">
            <w:r>
              <w:t>Wir erkennen, daß er in uns bleibt</w:t>
            </w:r>
          </w:p>
        </w:tc>
        <w:tc>
          <w:tcPr>
            <w:tcW w:w="0" w:type="auto"/>
            <w:vAlign w:val="center"/>
            <w:hideMark/>
          </w:tcPr>
          <w:p w14:paraId="18EC1BD4" w14:textId="77777777" w:rsidR="00106472" w:rsidRDefault="00106472" w:rsidP="004B5D1C">
            <w:r>
              <w:t>1. Joh. 3,24</w:t>
            </w:r>
          </w:p>
        </w:tc>
      </w:tr>
      <w:tr w:rsidR="00106472" w14:paraId="67FFD6BD" w14:textId="77777777" w:rsidTr="004B5D1C">
        <w:trPr>
          <w:tblCellSpacing w:w="15" w:type="dxa"/>
        </w:trPr>
        <w:tc>
          <w:tcPr>
            <w:tcW w:w="0" w:type="auto"/>
            <w:vAlign w:val="center"/>
            <w:hideMark/>
          </w:tcPr>
          <w:p w14:paraId="1AB7FAD4" w14:textId="77777777" w:rsidR="00106472" w:rsidRDefault="00106472" w:rsidP="004B5D1C">
            <w:r>
              <w:t xml:space="preserve">Wir erkennen, daß wir Gottes Kinder lieben </w:t>
            </w:r>
          </w:p>
        </w:tc>
        <w:tc>
          <w:tcPr>
            <w:tcW w:w="0" w:type="auto"/>
            <w:vAlign w:val="center"/>
            <w:hideMark/>
          </w:tcPr>
          <w:p w14:paraId="1F1E49BF" w14:textId="77777777" w:rsidR="00106472" w:rsidRDefault="00106472" w:rsidP="004B5D1C">
            <w:r>
              <w:t>1. Joh. 5,2</w:t>
            </w:r>
          </w:p>
        </w:tc>
      </w:tr>
    </w:tbl>
    <w:p w14:paraId="5CDDECE5" w14:textId="77777777" w:rsidR="00106472" w:rsidRDefault="00106472" w:rsidP="00106472">
      <w:pPr>
        <w:pStyle w:val="berschrift4"/>
      </w:pPr>
      <w:r>
        <w:t>Sieben «Wir wissen» im 1. Johannesbrief</w:t>
      </w:r>
    </w:p>
    <w:p w14:paraId="48D5FE08" w14:textId="77777777" w:rsidR="00106472" w:rsidRDefault="00106472" w:rsidP="00106472">
      <w:pPr>
        <w:pStyle w:val="StandardWeb"/>
      </w:pPr>
      <w:r>
        <w:t xml:space="preserve">Wir wissen,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307"/>
        <w:gridCol w:w="1189"/>
      </w:tblGrid>
      <w:tr w:rsidR="00106472" w14:paraId="1EF52D02" w14:textId="77777777" w:rsidTr="004B5D1C">
        <w:trPr>
          <w:tblCellSpacing w:w="15" w:type="dxa"/>
        </w:trPr>
        <w:tc>
          <w:tcPr>
            <w:tcW w:w="0" w:type="auto"/>
            <w:vAlign w:val="center"/>
            <w:hideMark/>
          </w:tcPr>
          <w:p w14:paraId="547F67E0" w14:textId="77777777" w:rsidR="00106472" w:rsidRDefault="00106472" w:rsidP="004B5D1C">
            <w:r>
              <w:t xml:space="preserve">… daß der Sohn Gottes gekommen ist </w:t>
            </w:r>
          </w:p>
        </w:tc>
        <w:tc>
          <w:tcPr>
            <w:tcW w:w="0" w:type="auto"/>
            <w:vAlign w:val="center"/>
            <w:hideMark/>
          </w:tcPr>
          <w:p w14:paraId="36C0D697" w14:textId="77777777" w:rsidR="00106472" w:rsidRDefault="00106472" w:rsidP="004B5D1C">
            <w:r>
              <w:t>1. Joh. 5,20</w:t>
            </w:r>
          </w:p>
        </w:tc>
      </w:tr>
      <w:tr w:rsidR="00106472" w14:paraId="15778773" w14:textId="77777777" w:rsidTr="004B5D1C">
        <w:trPr>
          <w:tblCellSpacing w:w="15" w:type="dxa"/>
        </w:trPr>
        <w:tc>
          <w:tcPr>
            <w:tcW w:w="0" w:type="auto"/>
            <w:vAlign w:val="center"/>
            <w:hideMark/>
          </w:tcPr>
          <w:p w14:paraId="3ECC6A83" w14:textId="77777777" w:rsidR="00106472" w:rsidRDefault="00106472" w:rsidP="004B5D1C">
            <w:r>
              <w:t>… daß wir von Gott sind</w:t>
            </w:r>
          </w:p>
        </w:tc>
        <w:tc>
          <w:tcPr>
            <w:tcW w:w="0" w:type="auto"/>
            <w:vAlign w:val="center"/>
            <w:hideMark/>
          </w:tcPr>
          <w:p w14:paraId="431EF3B0" w14:textId="77777777" w:rsidR="00106472" w:rsidRDefault="00106472" w:rsidP="004B5D1C">
            <w:r>
              <w:t>1. Joh. 5,19</w:t>
            </w:r>
          </w:p>
        </w:tc>
      </w:tr>
      <w:tr w:rsidR="00106472" w14:paraId="3BAB1989" w14:textId="77777777" w:rsidTr="004B5D1C">
        <w:trPr>
          <w:tblCellSpacing w:w="15" w:type="dxa"/>
        </w:trPr>
        <w:tc>
          <w:tcPr>
            <w:tcW w:w="0" w:type="auto"/>
            <w:vAlign w:val="center"/>
            <w:hideMark/>
          </w:tcPr>
          <w:p w14:paraId="2593F875" w14:textId="77777777" w:rsidR="00106472" w:rsidRDefault="00106472" w:rsidP="004B5D1C">
            <w:r>
              <w:t xml:space="preserve">… daß die ganze Welt im Argen liegt </w:t>
            </w:r>
          </w:p>
        </w:tc>
        <w:tc>
          <w:tcPr>
            <w:tcW w:w="0" w:type="auto"/>
            <w:vAlign w:val="center"/>
            <w:hideMark/>
          </w:tcPr>
          <w:p w14:paraId="38AF6464" w14:textId="77777777" w:rsidR="00106472" w:rsidRDefault="00106472" w:rsidP="004B5D1C">
            <w:r>
              <w:t>1. Joh. 5,19</w:t>
            </w:r>
          </w:p>
        </w:tc>
      </w:tr>
      <w:tr w:rsidR="00106472" w14:paraId="22BA196E" w14:textId="77777777" w:rsidTr="004B5D1C">
        <w:trPr>
          <w:tblCellSpacing w:w="15" w:type="dxa"/>
        </w:trPr>
        <w:tc>
          <w:tcPr>
            <w:tcW w:w="0" w:type="auto"/>
            <w:vAlign w:val="center"/>
            <w:hideMark/>
          </w:tcPr>
          <w:p w14:paraId="2DFF6201" w14:textId="77777777" w:rsidR="00106472" w:rsidRDefault="00106472" w:rsidP="004B5D1C">
            <w:r>
              <w:t xml:space="preserve">… daß wir aus dem Tode ins Leben gekommen sind </w:t>
            </w:r>
          </w:p>
        </w:tc>
        <w:tc>
          <w:tcPr>
            <w:tcW w:w="0" w:type="auto"/>
            <w:vAlign w:val="center"/>
            <w:hideMark/>
          </w:tcPr>
          <w:p w14:paraId="395F93E9" w14:textId="77777777" w:rsidR="00106472" w:rsidRDefault="00106472" w:rsidP="004B5D1C">
            <w:r>
              <w:t>1. Joh. 5,14</w:t>
            </w:r>
          </w:p>
        </w:tc>
      </w:tr>
      <w:tr w:rsidR="00106472" w14:paraId="02257429" w14:textId="77777777" w:rsidTr="004B5D1C">
        <w:trPr>
          <w:tblCellSpacing w:w="15" w:type="dxa"/>
        </w:trPr>
        <w:tc>
          <w:tcPr>
            <w:tcW w:w="0" w:type="auto"/>
            <w:vAlign w:val="center"/>
            <w:hideMark/>
          </w:tcPr>
          <w:p w14:paraId="586E44E3" w14:textId="77777777" w:rsidR="00106472" w:rsidRDefault="00106472" w:rsidP="004B5D1C">
            <w:r>
              <w:t xml:space="preserve">… daß er erschien, damit er unsere Sünden wegnähme </w:t>
            </w:r>
          </w:p>
        </w:tc>
        <w:tc>
          <w:tcPr>
            <w:tcW w:w="0" w:type="auto"/>
            <w:vAlign w:val="center"/>
            <w:hideMark/>
          </w:tcPr>
          <w:p w14:paraId="19558D96" w14:textId="77777777" w:rsidR="00106472" w:rsidRDefault="00106472" w:rsidP="004B5D1C">
            <w:r>
              <w:t>1. Joh. 3,5</w:t>
            </w:r>
          </w:p>
        </w:tc>
      </w:tr>
      <w:tr w:rsidR="00106472" w14:paraId="5C393922" w14:textId="77777777" w:rsidTr="004B5D1C">
        <w:trPr>
          <w:tblCellSpacing w:w="15" w:type="dxa"/>
        </w:trPr>
        <w:tc>
          <w:tcPr>
            <w:tcW w:w="0" w:type="auto"/>
            <w:vAlign w:val="center"/>
            <w:hideMark/>
          </w:tcPr>
          <w:p w14:paraId="71E5F300" w14:textId="77777777" w:rsidR="00106472" w:rsidRDefault="00106472" w:rsidP="004B5D1C">
            <w:r>
              <w:t xml:space="preserve">… daß er uns hört </w:t>
            </w:r>
          </w:p>
        </w:tc>
        <w:tc>
          <w:tcPr>
            <w:tcW w:w="0" w:type="auto"/>
            <w:vAlign w:val="center"/>
            <w:hideMark/>
          </w:tcPr>
          <w:p w14:paraId="1DA84A5B" w14:textId="77777777" w:rsidR="00106472" w:rsidRDefault="00106472" w:rsidP="004B5D1C">
            <w:r>
              <w:t>1. Joh. 5,15</w:t>
            </w:r>
          </w:p>
        </w:tc>
      </w:tr>
      <w:tr w:rsidR="00106472" w14:paraId="76C3DFE5" w14:textId="77777777" w:rsidTr="004B5D1C">
        <w:trPr>
          <w:tblCellSpacing w:w="15" w:type="dxa"/>
        </w:trPr>
        <w:tc>
          <w:tcPr>
            <w:tcW w:w="0" w:type="auto"/>
            <w:vAlign w:val="center"/>
            <w:hideMark/>
          </w:tcPr>
          <w:p w14:paraId="1A51B069" w14:textId="77777777" w:rsidR="00106472" w:rsidRDefault="00106472" w:rsidP="004B5D1C">
            <w:r>
              <w:t xml:space="preserve">… daß wir ihm gleich sein werden </w:t>
            </w:r>
          </w:p>
        </w:tc>
        <w:tc>
          <w:tcPr>
            <w:tcW w:w="0" w:type="auto"/>
            <w:vAlign w:val="center"/>
            <w:hideMark/>
          </w:tcPr>
          <w:p w14:paraId="4AE96491" w14:textId="77777777" w:rsidR="00106472" w:rsidRDefault="00106472" w:rsidP="004B5D1C">
            <w:r>
              <w:t>1. Joh. 3,2</w:t>
            </w:r>
          </w:p>
        </w:tc>
      </w:tr>
    </w:tbl>
    <w:p w14:paraId="5A28F92C" w14:textId="77777777" w:rsidR="00106472" w:rsidRDefault="00106472" w:rsidP="00106472">
      <w:pPr>
        <w:pStyle w:val="berschrift3"/>
        <w:rPr>
          <w:sz w:val="48"/>
          <w:szCs w:val="48"/>
          <w:lang w:eastAsia="de-DE"/>
        </w:rPr>
      </w:pPr>
      <w:r>
        <w:t>Zusammenstellungen zum Hebräerbrief</w:t>
      </w:r>
    </w:p>
    <w:p w14:paraId="70EBF642" w14:textId="77777777" w:rsidR="00106472" w:rsidRDefault="00106472" w:rsidP="00106472">
      <w:pPr>
        <w:pStyle w:val="berschrift4"/>
      </w:pPr>
      <w:r>
        <w:t>Vierzehn bessere Dinge im Hebräerbrief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47"/>
        <w:gridCol w:w="1075"/>
      </w:tblGrid>
      <w:tr w:rsidR="00106472" w14:paraId="226F1F7E" w14:textId="77777777" w:rsidTr="001E46AC">
        <w:trPr>
          <w:tblCellSpacing w:w="15" w:type="dxa"/>
        </w:trPr>
        <w:tc>
          <w:tcPr>
            <w:tcW w:w="0" w:type="auto"/>
            <w:vAlign w:val="center"/>
            <w:hideMark/>
          </w:tcPr>
          <w:p w14:paraId="275323AF" w14:textId="77777777" w:rsidR="00106472" w:rsidRDefault="00106472" w:rsidP="001E46AC">
            <w:r>
              <w:t xml:space="preserve">Jesus ist soviel besser als die Engel </w:t>
            </w:r>
          </w:p>
        </w:tc>
        <w:tc>
          <w:tcPr>
            <w:tcW w:w="0" w:type="auto"/>
            <w:vAlign w:val="center"/>
            <w:hideMark/>
          </w:tcPr>
          <w:p w14:paraId="3B8CC505" w14:textId="77777777" w:rsidR="00106472" w:rsidRDefault="00106472" w:rsidP="001E46AC">
            <w:r>
              <w:t>Heb 1,4</w:t>
            </w:r>
          </w:p>
        </w:tc>
      </w:tr>
      <w:tr w:rsidR="00106472" w14:paraId="78B9A2AB" w14:textId="77777777" w:rsidTr="001E46AC">
        <w:trPr>
          <w:tblCellSpacing w:w="15" w:type="dxa"/>
        </w:trPr>
        <w:tc>
          <w:tcPr>
            <w:tcW w:w="0" w:type="auto"/>
            <w:vAlign w:val="center"/>
            <w:hideMark/>
          </w:tcPr>
          <w:p w14:paraId="1C17F3FA" w14:textId="77777777" w:rsidR="00106472" w:rsidRDefault="00106472" w:rsidP="001E46AC">
            <w:r>
              <w:t>Wir versehen uns besseres zu euch</w:t>
            </w:r>
          </w:p>
        </w:tc>
        <w:tc>
          <w:tcPr>
            <w:tcW w:w="0" w:type="auto"/>
            <w:vAlign w:val="center"/>
            <w:hideMark/>
          </w:tcPr>
          <w:p w14:paraId="5DF77112" w14:textId="77777777" w:rsidR="00106472" w:rsidRDefault="00106472" w:rsidP="001E46AC">
            <w:r>
              <w:t>Heb 6,9</w:t>
            </w:r>
          </w:p>
        </w:tc>
      </w:tr>
      <w:tr w:rsidR="00106472" w14:paraId="41909B61" w14:textId="77777777" w:rsidTr="001E46AC">
        <w:trPr>
          <w:tblCellSpacing w:w="15" w:type="dxa"/>
        </w:trPr>
        <w:tc>
          <w:tcPr>
            <w:tcW w:w="0" w:type="auto"/>
            <w:vAlign w:val="center"/>
            <w:hideMark/>
          </w:tcPr>
          <w:p w14:paraId="04A25FE1" w14:textId="77777777" w:rsidR="00106472" w:rsidRDefault="00106472" w:rsidP="001E46AC">
            <w:r>
              <w:t>Geringeres wird von dem Besseren gesegnet</w:t>
            </w:r>
          </w:p>
        </w:tc>
        <w:tc>
          <w:tcPr>
            <w:tcW w:w="0" w:type="auto"/>
            <w:vAlign w:val="center"/>
            <w:hideMark/>
          </w:tcPr>
          <w:p w14:paraId="6444E1A0" w14:textId="77777777" w:rsidR="00106472" w:rsidRDefault="00106472" w:rsidP="001E46AC">
            <w:r>
              <w:t>Heb 7,7</w:t>
            </w:r>
          </w:p>
        </w:tc>
      </w:tr>
      <w:tr w:rsidR="00106472" w14:paraId="6945949B" w14:textId="77777777" w:rsidTr="001E46AC">
        <w:trPr>
          <w:tblCellSpacing w:w="15" w:type="dxa"/>
        </w:trPr>
        <w:tc>
          <w:tcPr>
            <w:tcW w:w="0" w:type="auto"/>
            <w:vAlign w:val="center"/>
            <w:hideMark/>
          </w:tcPr>
          <w:p w14:paraId="63A5B36D" w14:textId="77777777" w:rsidR="00106472" w:rsidRDefault="00106472" w:rsidP="001E46AC">
            <w:r>
              <w:t>Wird eingeführt eine bessere Hoffnung</w:t>
            </w:r>
          </w:p>
        </w:tc>
        <w:tc>
          <w:tcPr>
            <w:tcW w:w="0" w:type="auto"/>
            <w:vAlign w:val="center"/>
            <w:hideMark/>
          </w:tcPr>
          <w:p w14:paraId="66E1389C" w14:textId="77777777" w:rsidR="00106472" w:rsidRDefault="00106472" w:rsidP="001E46AC">
            <w:r>
              <w:t>Heb 7,19</w:t>
            </w:r>
          </w:p>
        </w:tc>
      </w:tr>
      <w:tr w:rsidR="00106472" w14:paraId="015135D7" w14:textId="77777777" w:rsidTr="001E46AC">
        <w:trPr>
          <w:tblCellSpacing w:w="15" w:type="dxa"/>
        </w:trPr>
        <w:tc>
          <w:tcPr>
            <w:tcW w:w="0" w:type="auto"/>
            <w:vAlign w:val="center"/>
            <w:hideMark/>
          </w:tcPr>
          <w:p w14:paraId="2D62F9A4" w14:textId="77777777" w:rsidR="00106472" w:rsidRDefault="00106472" w:rsidP="001E46AC">
            <w:r>
              <w:t>Ausrichter eines viel besseren Testamentes</w:t>
            </w:r>
          </w:p>
        </w:tc>
        <w:tc>
          <w:tcPr>
            <w:tcW w:w="0" w:type="auto"/>
            <w:vAlign w:val="center"/>
            <w:hideMark/>
          </w:tcPr>
          <w:p w14:paraId="490FE1AB" w14:textId="77777777" w:rsidR="00106472" w:rsidRDefault="00106472" w:rsidP="001E46AC">
            <w:r>
              <w:t>Heb 7,22</w:t>
            </w:r>
          </w:p>
        </w:tc>
      </w:tr>
      <w:tr w:rsidR="00106472" w14:paraId="72FCD6DD" w14:textId="77777777" w:rsidTr="001E46AC">
        <w:trPr>
          <w:tblCellSpacing w:w="15" w:type="dxa"/>
        </w:trPr>
        <w:tc>
          <w:tcPr>
            <w:tcW w:w="0" w:type="auto"/>
            <w:vAlign w:val="center"/>
            <w:hideMark/>
          </w:tcPr>
          <w:p w14:paraId="238B2EFB" w14:textId="77777777" w:rsidR="00106472" w:rsidRDefault="00106472" w:rsidP="001E46AC">
            <w:r>
              <w:t>Er hat ein besseres Amt</w:t>
            </w:r>
          </w:p>
        </w:tc>
        <w:tc>
          <w:tcPr>
            <w:tcW w:w="0" w:type="auto"/>
            <w:vAlign w:val="center"/>
            <w:hideMark/>
          </w:tcPr>
          <w:p w14:paraId="2D961DAA" w14:textId="77777777" w:rsidR="00106472" w:rsidRDefault="00106472" w:rsidP="001E46AC">
            <w:r>
              <w:t>Heb 8,6</w:t>
            </w:r>
          </w:p>
        </w:tc>
      </w:tr>
      <w:tr w:rsidR="00106472" w14:paraId="63438B03" w14:textId="77777777" w:rsidTr="001E46AC">
        <w:trPr>
          <w:tblCellSpacing w:w="15" w:type="dxa"/>
        </w:trPr>
        <w:tc>
          <w:tcPr>
            <w:tcW w:w="0" w:type="auto"/>
            <w:vAlign w:val="center"/>
            <w:hideMark/>
          </w:tcPr>
          <w:p w14:paraId="68CBC525" w14:textId="77777777" w:rsidR="00106472" w:rsidRDefault="00106472" w:rsidP="001E46AC">
            <w:r>
              <w:t xml:space="preserve">Ist eines besseren Testamentes Mittler </w:t>
            </w:r>
          </w:p>
        </w:tc>
        <w:tc>
          <w:tcPr>
            <w:tcW w:w="0" w:type="auto"/>
            <w:vAlign w:val="center"/>
            <w:hideMark/>
          </w:tcPr>
          <w:p w14:paraId="6C571167" w14:textId="77777777" w:rsidR="00106472" w:rsidRDefault="00106472" w:rsidP="001E46AC">
            <w:r>
              <w:t>Heb 8,6</w:t>
            </w:r>
          </w:p>
        </w:tc>
      </w:tr>
      <w:tr w:rsidR="00106472" w14:paraId="1CDAE30F" w14:textId="77777777" w:rsidTr="001E46AC">
        <w:trPr>
          <w:tblCellSpacing w:w="15" w:type="dxa"/>
        </w:trPr>
        <w:tc>
          <w:tcPr>
            <w:tcW w:w="0" w:type="auto"/>
            <w:vAlign w:val="center"/>
            <w:hideMark/>
          </w:tcPr>
          <w:p w14:paraId="3138CFD4" w14:textId="77777777" w:rsidR="00106472" w:rsidRDefault="00106472" w:rsidP="001E46AC">
            <w:r>
              <w:t xml:space="preserve">Dieses steht auf besseren Verheißungen </w:t>
            </w:r>
          </w:p>
        </w:tc>
        <w:tc>
          <w:tcPr>
            <w:tcW w:w="0" w:type="auto"/>
            <w:vAlign w:val="center"/>
            <w:hideMark/>
          </w:tcPr>
          <w:p w14:paraId="6B89B468" w14:textId="77777777" w:rsidR="00106472" w:rsidRDefault="00106472" w:rsidP="001E46AC">
            <w:r>
              <w:t>Heb 8,6</w:t>
            </w:r>
          </w:p>
        </w:tc>
      </w:tr>
      <w:tr w:rsidR="00106472" w14:paraId="5183895E" w14:textId="77777777" w:rsidTr="001E46AC">
        <w:trPr>
          <w:tblCellSpacing w:w="15" w:type="dxa"/>
        </w:trPr>
        <w:tc>
          <w:tcPr>
            <w:tcW w:w="0" w:type="auto"/>
            <w:vAlign w:val="center"/>
            <w:hideMark/>
          </w:tcPr>
          <w:p w14:paraId="144571DF" w14:textId="77777777" w:rsidR="00106472" w:rsidRDefault="00106472" w:rsidP="001E46AC">
            <w:r>
              <w:t xml:space="preserve">Müssen bessere Opfer haben </w:t>
            </w:r>
          </w:p>
        </w:tc>
        <w:tc>
          <w:tcPr>
            <w:tcW w:w="0" w:type="auto"/>
            <w:vAlign w:val="center"/>
            <w:hideMark/>
          </w:tcPr>
          <w:p w14:paraId="472E2D10" w14:textId="77777777" w:rsidR="00106472" w:rsidRDefault="00106472" w:rsidP="001E46AC">
            <w:r>
              <w:t>Heb 9,23</w:t>
            </w:r>
          </w:p>
        </w:tc>
      </w:tr>
      <w:tr w:rsidR="00106472" w14:paraId="41D6C57F" w14:textId="77777777" w:rsidTr="001E46AC">
        <w:trPr>
          <w:tblCellSpacing w:w="15" w:type="dxa"/>
        </w:trPr>
        <w:tc>
          <w:tcPr>
            <w:tcW w:w="0" w:type="auto"/>
            <w:vAlign w:val="center"/>
            <w:hideMark/>
          </w:tcPr>
          <w:p w14:paraId="3E39AAB9" w14:textId="77777777" w:rsidR="00106472" w:rsidRDefault="00106472" w:rsidP="001E46AC">
            <w:r>
              <w:t xml:space="preserve">Ihr habt eine bessere Habe im Himmel </w:t>
            </w:r>
          </w:p>
        </w:tc>
        <w:tc>
          <w:tcPr>
            <w:tcW w:w="0" w:type="auto"/>
            <w:vAlign w:val="center"/>
            <w:hideMark/>
          </w:tcPr>
          <w:p w14:paraId="4557514D" w14:textId="77777777" w:rsidR="00106472" w:rsidRDefault="00106472" w:rsidP="001E46AC">
            <w:r>
              <w:t>Heb 10,34</w:t>
            </w:r>
          </w:p>
        </w:tc>
      </w:tr>
      <w:tr w:rsidR="00106472" w14:paraId="5BEE810B" w14:textId="77777777" w:rsidTr="001E46AC">
        <w:trPr>
          <w:tblCellSpacing w:w="15" w:type="dxa"/>
        </w:trPr>
        <w:tc>
          <w:tcPr>
            <w:tcW w:w="0" w:type="auto"/>
            <w:vAlign w:val="center"/>
            <w:hideMark/>
          </w:tcPr>
          <w:p w14:paraId="676380C3" w14:textId="77777777" w:rsidR="00106472" w:rsidRDefault="00106472" w:rsidP="001E46AC">
            <w:r>
              <w:t xml:space="preserve">Ein besseres Vaterland </w:t>
            </w:r>
          </w:p>
        </w:tc>
        <w:tc>
          <w:tcPr>
            <w:tcW w:w="0" w:type="auto"/>
            <w:vAlign w:val="center"/>
            <w:hideMark/>
          </w:tcPr>
          <w:p w14:paraId="6F4F9AB2" w14:textId="77777777" w:rsidR="00106472" w:rsidRDefault="00106472" w:rsidP="001E46AC">
            <w:r>
              <w:t>Heb 11,16</w:t>
            </w:r>
          </w:p>
        </w:tc>
      </w:tr>
      <w:tr w:rsidR="00106472" w14:paraId="348F7F20" w14:textId="77777777" w:rsidTr="001E46AC">
        <w:trPr>
          <w:tblCellSpacing w:w="15" w:type="dxa"/>
        </w:trPr>
        <w:tc>
          <w:tcPr>
            <w:tcW w:w="0" w:type="auto"/>
            <w:vAlign w:val="center"/>
            <w:hideMark/>
          </w:tcPr>
          <w:p w14:paraId="67D96FDD" w14:textId="77777777" w:rsidR="00106472" w:rsidRDefault="00106472" w:rsidP="001E46AC">
            <w:r>
              <w:t xml:space="preserve">Die Auferstehung, die besser ist </w:t>
            </w:r>
          </w:p>
        </w:tc>
        <w:tc>
          <w:tcPr>
            <w:tcW w:w="0" w:type="auto"/>
            <w:vAlign w:val="center"/>
            <w:hideMark/>
          </w:tcPr>
          <w:p w14:paraId="1BA56E91" w14:textId="77777777" w:rsidR="00106472" w:rsidRDefault="00106472" w:rsidP="001E46AC">
            <w:r>
              <w:t>Heb 11,35</w:t>
            </w:r>
          </w:p>
        </w:tc>
      </w:tr>
      <w:tr w:rsidR="00106472" w14:paraId="66AE715B" w14:textId="77777777" w:rsidTr="001E46AC">
        <w:trPr>
          <w:tblCellSpacing w:w="15" w:type="dxa"/>
        </w:trPr>
        <w:tc>
          <w:tcPr>
            <w:tcW w:w="0" w:type="auto"/>
            <w:vAlign w:val="center"/>
            <w:hideMark/>
          </w:tcPr>
          <w:p w14:paraId="000CCF49" w14:textId="77777777" w:rsidR="00106472" w:rsidRDefault="00106472" w:rsidP="001E46AC">
            <w:r>
              <w:t xml:space="preserve">Gott hat etwas Besseres für uns ersehen </w:t>
            </w:r>
          </w:p>
        </w:tc>
        <w:tc>
          <w:tcPr>
            <w:tcW w:w="0" w:type="auto"/>
            <w:vAlign w:val="center"/>
            <w:hideMark/>
          </w:tcPr>
          <w:p w14:paraId="0678E323" w14:textId="77777777" w:rsidR="00106472" w:rsidRDefault="00106472" w:rsidP="001E46AC">
            <w:r>
              <w:t>Heb 11,40</w:t>
            </w:r>
          </w:p>
        </w:tc>
      </w:tr>
      <w:tr w:rsidR="00106472" w14:paraId="0244E245" w14:textId="77777777" w:rsidTr="001E46AC">
        <w:trPr>
          <w:tblCellSpacing w:w="15" w:type="dxa"/>
        </w:trPr>
        <w:tc>
          <w:tcPr>
            <w:tcW w:w="0" w:type="auto"/>
            <w:vAlign w:val="center"/>
            <w:hideMark/>
          </w:tcPr>
          <w:p w14:paraId="4D3FAE08" w14:textId="77777777" w:rsidR="00106472" w:rsidRDefault="00106472" w:rsidP="001E46AC">
            <w:r>
              <w:t xml:space="preserve">Jesu Blut, das besser redet denn Abels </w:t>
            </w:r>
          </w:p>
        </w:tc>
        <w:tc>
          <w:tcPr>
            <w:tcW w:w="0" w:type="auto"/>
            <w:vAlign w:val="center"/>
            <w:hideMark/>
          </w:tcPr>
          <w:p w14:paraId="1F0447D8" w14:textId="77777777" w:rsidR="00106472" w:rsidRDefault="00106472" w:rsidP="001E46AC">
            <w:r>
              <w:t>Heb 12,24</w:t>
            </w:r>
          </w:p>
        </w:tc>
      </w:tr>
    </w:tbl>
    <w:p w14:paraId="27A91868" w14:textId="77777777" w:rsidR="00106472" w:rsidRDefault="00106472" w:rsidP="00106472">
      <w:pPr>
        <w:pStyle w:val="berschrift4"/>
      </w:pPr>
      <w:r>
        <w:t>Sieben "Vollkommen" im Hebräerbrief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28"/>
        <w:gridCol w:w="955"/>
      </w:tblGrid>
      <w:tr w:rsidR="00106472" w14:paraId="50C041C3" w14:textId="77777777" w:rsidTr="001E46AC">
        <w:trPr>
          <w:tblCellSpacing w:w="15" w:type="dxa"/>
        </w:trPr>
        <w:tc>
          <w:tcPr>
            <w:tcW w:w="0" w:type="auto"/>
            <w:vAlign w:val="center"/>
            <w:hideMark/>
          </w:tcPr>
          <w:p w14:paraId="1D1A0F20" w14:textId="77777777" w:rsidR="00106472" w:rsidRDefault="00106472" w:rsidP="001E46AC">
            <w:r>
              <w:t>1. Das Gesetz konnte nichts vollkommen machen</w:t>
            </w:r>
          </w:p>
        </w:tc>
        <w:tc>
          <w:tcPr>
            <w:tcW w:w="0" w:type="auto"/>
            <w:vAlign w:val="center"/>
            <w:hideMark/>
          </w:tcPr>
          <w:p w14:paraId="0BC2F1BB" w14:textId="77777777" w:rsidR="00106472" w:rsidRDefault="00106472" w:rsidP="001E46AC">
            <w:r>
              <w:t>Heb 7,19</w:t>
            </w:r>
          </w:p>
        </w:tc>
      </w:tr>
      <w:tr w:rsidR="00106472" w14:paraId="49003727" w14:textId="77777777" w:rsidTr="001E46AC">
        <w:trPr>
          <w:tblCellSpacing w:w="15" w:type="dxa"/>
        </w:trPr>
        <w:tc>
          <w:tcPr>
            <w:tcW w:w="0" w:type="auto"/>
            <w:vAlign w:val="center"/>
            <w:hideMark/>
          </w:tcPr>
          <w:p w14:paraId="7AA7C3D5" w14:textId="77777777" w:rsidR="00106472" w:rsidRDefault="00106472" w:rsidP="001E46AC">
            <w:r>
              <w:t>2. Opfer können nichts vollkommen machen</w:t>
            </w:r>
          </w:p>
        </w:tc>
        <w:tc>
          <w:tcPr>
            <w:tcW w:w="0" w:type="auto"/>
            <w:vAlign w:val="center"/>
            <w:hideMark/>
          </w:tcPr>
          <w:p w14:paraId="1110B519" w14:textId="77777777" w:rsidR="00106472" w:rsidRDefault="00106472" w:rsidP="001E46AC">
            <w:r>
              <w:t>Heb 9,9</w:t>
            </w:r>
          </w:p>
        </w:tc>
      </w:tr>
      <w:tr w:rsidR="00106472" w14:paraId="3CA1FF20" w14:textId="77777777" w:rsidTr="001E46AC">
        <w:trPr>
          <w:tblCellSpacing w:w="15" w:type="dxa"/>
        </w:trPr>
        <w:tc>
          <w:tcPr>
            <w:tcW w:w="0" w:type="auto"/>
            <w:vAlign w:val="center"/>
            <w:hideMark/>
          </w:tcPr>
          <w:p w14:paraId="2850C06A" w14:textId="77777777" w:rsidR="00106472" w:rsidRDefault="00106472" w:rsidP="001E46AC">
            <w:r>
              <w:t>3. Der Sohn, der vollkommen ist</w:t>
            </w:r>
          </w:p>
        </w:tc>
        <w:tc>
          <w:tcPr>
            <w:tcW w:w="0" w:type="auto"/>
            <w:vAlign w:val="center"/>
            <w:hideMark/>
          </w:tcPr>
          <w:p w14:paraId="3CF275E7" w14:textId="77777777" w:rsidR="00106472" w:rsidRDefault="00106472" w:rsidP="001E46AC">
            <w:r>
              <w:t>Heb 7,28</w:t>
            </w:r>
          </w:p>
        </w:tc>
      </w:tr>
      <w:tr w:rsidR="00106472" w14:paraId="47EB48A0" w14:textId="77777777" w:rsidTr="001E46AC">
        <w:trPr>
          <w:tblCellSpacing w:w="15" w:type="dxa"/>
        </w:trPr>
        <w:tc>
          <w:tcPr>
            <w:tcW w:w="0" w:type="auto"/>
            <w:vAlign w:val="center"/>
            <w:hideMark/>
          </w:tcPr>
          <w:p w14:paraId="2DC55128" w14:textId="77777777" w:rsidR="00106472" w:rsidRDefault="00106472" w:rsidP="001E46AC">
            <w:r>
              <w:t>4. Durch Leiden vollkommen gemacht</w:t>
            </w:r>
          </w:p>
        </w:tc>
        <w:tc>
          <w:tcPr>
            <w:tcW w:w="0" w:type="auto"/>
            <w:vAlign w:val="center"/>
            <w:hideMark/>
          </w:tcPr>
          <w:p w14:paraId="05C73FE8" w14:textId="77777777" w:rsidR="00106472" w:rsidRDefault="00106472" w:rsidP="001E46AC">
            <w:r>
              <w:t>Heb 2,10</w:t>
            </w:r>
          </w:p>
        </w:tc>
      </w:tr>
      <w:tr w:rsidR="00106472" w14:paraId="646FC051" w14:textId="77777777" w:rsidTr="001E46AC">
        <w:trPr>
          <w:tblCellSpacing w:w="15" w:type="dxa"/>
        </w:trPr>
        <w:tc>
          <w:tcPr>
            <w:tcW w:w="0" w:type="auto"/>
            <w:vAlign w:val="center"/>
            <w:hideMark/>
          </w:tcPr>
          <w:p w14:paraId="284DF572" w14:textId="77777777" w:rsidR="00106472" w:rsidRDefault="00106472" w:rsidP="001E46AC">
            <w:r>
              <w:t>5. Durch eine vollkommene Hütte</w:t>
            </w:r>
          </w:p>
        </w:tc>
        <w:tc>
          <w:tcPr>
            <w:tcW w:w="0" w:type="auto"/>
            <w:vAlign w:val="center"/>
            <w:hideMark/>
          </w:tcPr>
          <w:p w14:paraId="51CDEFA7" w14:textId="77777777" w:rsidR="00106472" w:rsidRDefault="00106472" w:rsidP="001E46AC">
            <w:r>
              <w:t>Heb 9,11</w:t>
            </w:r>
          </w:p>
        </w:tc>
      </w:tr>
      <w:tr w:rsidR="00106472" w14:paraId="50B8DFD0" w14:textId="77777777" w:rsidTr="001E46AC">
        <w:trPr>
          <w:tblCellSpacing w:w="15" w:type="dxa"/>
        </w:trPr>
        <w:tc>
          <w:tcPr>
            <w:tcW w:w="0" w:type="auto"/>
            <w:vAlign w:val="center"/>
            <w:hideMark/>
          </w:tcPr>
          <w:p w14:paraId="2E31DDC9" w14:textId="77777777" w:rsidR="00106472" w:rsidRDefault="00106472" w:rsidP="001E46AC">
            <w:r>
              <w:t xml:space="preserve">6. Den Vollkommenen gehört starke Speise </w:t>
            </w:r>
          </w:p>
        </w:tc>
        <w:tc>
          <w:tcPr>
            <w:tcW w:w="0" w:type="auto"/>
            <w:vAlign w:val="center"/>
            <w:hideMark/>
          </w:tcPr>
          <w:p w14:paraId="4A16333F" w14:textId="77777777" w:rsidR="00106472" w:rsidRDefault="00106472" w:rsidP="001E46AC">
            <w:r>
              <w:t>Heb 5,14</w:t>
            </w:r>
          </w:p>
        </w:tc>
      </w:tr>
      <w:tr w:rsidR="00106472" w14:paraId="4DFB8A5A" w14:textId="77777777" w:rsidTr="001E46AC">
        <w:trPr>
          <w:tblCellSpacing w:w="15" w:type="dxa"/>
        </w:trPr>
        <w:tc>
          <w:tcPr>
            <w:tcW w:w="0" w:type="auto"/>
            <w:vAlign w:val="center"/>
            <w:hideMark/>
          </w:tcPr>
          <w:p w14:paraId="5F6F05ED" w14:textId="77777777" w:rsidR="00106472" w:rsidRDefault="00106472" w:rsidP="001E46AC">
            <w:r>
              <w:t xml:space="preserve">7. Darum wollen wir zur Vollkommenheit fahren </w:t>
            </w:r>
          </w:p>
        </w:tc>
        <w:tc>
          <w:tcPr>
            <w:tcW w:w="0" w:type="auto"/>
            <w:vAlign w:val="center"/>
            <w:hideMark/>
          </w:tcPr>
          <w:p w14:paraId="41434D5C" w14:textId="77777777" w:rsidR="00106472" w:rsidRDefault="00106472" w:rsidP="001E46AC">
            <w:r>
              <w:t>Heb 6,1</w:t>
            </w:r>
          </w:p>
        </w:tc>
      </w:tr>
    </w:tbl>
    <w:p w14:paraId="45F786EC" w14:textId="77777777" w:rsidR="00106472" w:rsidRDefault="00106472" w:rsidP="00106472">
      <w:pPr>
        <w:pStyle w:val="berschrift4"/>
      </w:pPr>
      <w:r>
        <w:t>Vierzehn ewige Dinge im Hebräerbrief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40"/>
        <w:gridCol w:w="1075"/>
      </w:tblGrid>
      <w:tr w:rsidR="00106472" w14:paraId="4854C535" w14:textId="77777777" w:rsidTr="001E46AC">
        <w:trPr>
          <w:tblCellSpacing w:w="15" w:type="dxa"/>
        </w:trPr>
        <w:tc>
          <w:tcPr>
            <w:tcW w:w="0" w:type="auto"/>
            <w:vAlign w:val="center"/>
            <w:hideMark/>
          </w:tcPr>
          <w:p w14:paraId="43FFD89C" w14:textId="77777777" w:rsidR="00106472" w:rsidRDefault="00106472" w:rsidP="001E46AC">
            <w:r>
              <w:t>Der Sohn, der ewig und vollkommen ist</w:t>
            </w:r>
          </w:p>
        </w:tc>
        <w:tc>
          <w:tcPr>
            <w:tcW w:w="0" w:type="auto"/>
            <w:vAlign w:val="center"/>
            <w:hideMark/>
          </w:tcPr>
          <w:p w14:paraId="4925C073" w14:textId="77777777" w:rsidR="00106472" w:rsidRDefault="00106472" w:rsidP="001E46AC">
            <w:r>
              <w:t>Heb 7,28</w:t>
            </w:r>
          </w:p>
        </w:tc>
      </w:tr>
      <w:tr w:rsidR="00106472" w14:paraId="2DAA3B6E" w14:textId="77777777" w:rsidTr="001E46AC">
        <w:trPr>
          <w:tblCellSpacing w:w="15" w:type="dxa"/>
        </w:trPr>
        <w:tc>
          <w:tcPr>
            <w:tcW w:w="0" w:type="auto"/>
            <w:vAlign w:val="center"/>
            <w:hideMark/>
          </w:tcPr>
          <w:p w14:paraId="771E5C64" w14:textId="77777777" w:rsidR="00106472" w:rsidRDefault="00106472" w:rsidP="001E46AC">
            <w:r>
              <w:t>Du bist ein Priester in Ewigkeit</w:t>
            </w:r>
          </w:p>
        </w:tc>
        <w:tc>
          <w:tcPr>
            <w:tcW w:w="0" w:type="auto"/>
            <w:vAlign w:val="center"/>
            <w:hideMark/>
          </w:tcPr>
          <w:p w14:paraId="62CB55DF" w14:textId="77777777" w:rsidR="00106472" w:rsidRDefault="00106472" w:rsidP="001E46AC">
            <w:r>
              <w:t>Heb. 5,6</w:t>
            </w:r>
          </w:p>
        </w:tc>
      </w:tr>
      <w:tr w:rsidR="00106472" w14:paraId="489A8354" w14:textId="77777777" w:rsidTr="001E46AC">
        <w:trPr>
          <w:tblCellSpacing w:w="15" w:type="dxa"/>
        </w:trPr>
        <w:tc>
          <w:tcPr>
            <w:tcW w:w="0" w:type="auto"/>
            <w:vAlign w:val="center"/>
            <w:hideMark/>
          </w:tcPr>
          <w:p w14:paraId="76B6C89E" w14:textId="77777777" w:rsidR="00106472" w:rsidRDefault="00106472" w:rsidP="001E46AC">
            <w:r>
              <w:t>Jesus, ein Hohepriester in Ewigkeit</w:t>
            </w:r>
          </w:p>
        </w:tc>
        <w:tc>
          <w:tcPr>
            <w:tcW w:w="0" w:type="auto"/>
            <w:vAlign w:val="center"/>
            <w:hideMark/>
          </w:tcPr>
          <w:p w14:paraId="5D3B578C" w14:textId="77777777" w:rsidR="00106472" w:rsidRDefault="00106472" w:rsidP="001E46AC">
            <w:r>
              <w:t>Heb 6,20</w:t>
            </w:r>
          </w:p>
        </w:tc>
      </w:tr>
      <w:tr w:rsidR="00106472" w14:paraId="3D185739" w14:textId="77777777" w:rsidTr="001E46AC">
        <w:trPr>
          <w:tblCellSpacing w:w="15" w:type="dxa"/>
        </w:trPr>
        <w:tc>
          <w:tcPr>
            <w:tcW w:w="0" w:type="auto"/>
            <w:vAlign w:val="center"/>
            <w:hideMark/>
          </w:tcPr>
          <w:p w14:paraId="6AAD15D0" w14:textId="77777777" w:rsidR="00106472" w:rsidRDefault="00106472" w:rsidP="001E46AC">
            <w:r>
              <w:t>Dein Stuhl währt von Ewigkeit zu Ewigkeit</w:t>
            </w:r>
          </w:p>
        </w:tc>
        <w:tc>
          <w:tcPr>
            <w:tcW w:w="0" w:type="auto"/>
            <w:vAlign w:val="center"/>
            <w:hideMark/>
          </w:tcPr>
          <w:p w14:paraId="0D2AC6C6" w14:textId="77777777" w:rsidR="00106472" w:rsidRDefault="00106472" w:rsidP="001E46AC">
            <w:r>
              <w:t>Heb 1,8</w:t>
            </w:r>
          </w:p>
        </w:tc>
      </w:tr>
      <w:tr w:rsidR="00106472" w14:paraId="60E50931" w14:textId="77777777" w:rsidTr="001E46AC">
        <w:trPr>
          <w:tblCellSpacing w:w="15" w:type="dxa"/>
        </w:trPr>
        <w:tc>
          <w:tcPr>
            <w:tcW w:w="0" w:type="auto"/>
            <w:vAlign w:val="center"/>
            <w:hideMark/>
          </w:tcPr>
          <w:p w14:paraId="69D6EF82" w14:textId="77777777" w:rsidR="00106472" w:rsidRDefault="00106472" w:rsidP="001E46AC">
            <w:r>
              <w:t>Jesus Christus, derselbe in Ewigkeit</w:t>
            </w:r>
          </w:p>
        </w:tc>
        <w:tc>
          <w:tcPr>
            <w:tcW w:w="0" w:type="auto"/>
            <w:vAlign w:val="center"/>
            <w:hideMark/>
          </w:tcPr>
          <w:p w14:paraId="75AF4B34" w14:textId="77777777" w:rsidR="00106472" w:rsidRDefault="00106472" w:rsidP="001E46AC">
            <w:r>
              <w:t>Heb 13,8</w:t>
            </w:r>
          </w:p>
        </w:tc>
      </w:tr>
      <w:tr w:rsidR="00106472" w14:paraId="6303D586" w14:textId="77777777" w:rsidTr="001E46AC">
        <w:trPr>
          <w:tblCellSpacing w:w="15" w:type="dxa"/>
        </w:trPr>
        <w:tc>
          <w:tcPr>
            <w:tcW w:w="0" w:type="auto"/>
            <w:vAlign w:val="center"/>
            <w:hideMark/>
          </w:tcPr>
          <w:p w14:paraId="4D9E8E04" w14:textId="77777777" w:rsidR="00106472" w:rsidRDefault="00106472" w:rsidP="001E46AC">
            <w:r>
              <w:t>Er bleibt ewig</w:t>
            </w:r>
          </w:p>
        </w:tc>
        <w:tc>
          <w:tcPr>
            <w:tcW w:w="0" w:type="auto"/>
            <w:vAlign w:val="center"/>
            <w:hideMark/>
          </w:tcPr>
          <w:p w14:paraId="56BB1AE6" w14:textId="77777777" w:rsidR="00106472" w:rsidRDefault="00106472" w:rsidP="001E46AC">
            <w:r>
              <w:t>Heb 7,24</w:t>
            </w:r>
          </w:p>
        </w:tc>
      </w:tr>
      <w:tr w:rsidR="00106472" w14:paraId="1C49C5A5" w14:textId="77777777" w:rsidTr="001E46AC">
        <w:trPr>
          <w:tblCellSpacing w:w="15" w:type="dxa"/>
        </w:trPr>
        <w:tc>
          <w:tcPr>
            <w:tcW w:w="0" w:type="auto"/>
            <w:vAlign w:val="center"/>
            <w:hideMark/>
          </w:tcPr>
          <w:p w14:paraId="25236C11" w14:textId="77777777" w:rsidR="00106472" w:rsidRDefault="00106472" w:rsidP="001E46AC">
            <w:r>
              <w:t>Ist allen eine Ursache zur ewigen Seligkeit</w:t>
            </w:r>
          </w:p>
        </w:tc>
        <w:tc>
          <w:tcPr>
            <w:tcW w:w="0" w:type="auto"/>
            <w:vAlign w:val="center"/>
            <w:hideMark/>
          </w:tcPr>
          <w:p w14:paraId="5AF5A1B7" w14:textId="77777777" w:rsidR="00106472" w:rsidRDefault="00106472" w:rsidP="001E46AC">
            <w:r>
              <w:t>Heb 5,9</w:t>
            </w:r>
          </w:p>
        </w:tc>
      </w:tr>
      <w:tr w:rsidR="00106472" w14:paraId="3F09D27D" w14:textId="77777777" w:rsidTr="001E46AC">
        <w:trPr>
          <w:tblCellSpacing w:w="15" w:type="dxa"/>
        </w:trPr>
        <w:tc>
          <w:tcPr>
            <w:tcW w:w="0" w:type="auto"/>
            <w:vAlign w:val="center"/>
            <w:hideMark/>
          </w:tcPr>
          <w:p w14:paraId="55300E73" w14:textId="77777777" w:rsidR="00106472" w:rsidRDefault="00106472" w:rsidP="001E46AC">
            <w:r>
              <w:t>Hat sich selbst dem ewigen Gott geopfert</w:t>
            </w:r>
          </w:p>
        </w:tc>
        <w:tc>
          <w:tcPr>
            <w:tcW w:w="0" w:type="auto"/>
            <w:vAlign w:val="center"/>
            <w:hideMark/>
          </w:tcPr>
          <w:p w14:paraId="2FA744DE" w14:textId="77777777" w:rsidR="00106472" w:rsidRDefault="00106472" w:rsidP="001E46AC">
            <w:r>
              <w:t>Heb 9,14</w:t>
            </w:r>
          </w:p>
        </w:tc>
      </w:tr>
      <w:tr w:rsidR="00106472" w14:paraId="16D7001F" w14:textId="77777777" w:rsidTr="001E46AC">
        <w:trPr>
          <w:tblCellSpacing w:w="15" w:type="dxa"/>
        </w:trPr>
        <w:tc>
          <w:tcPr>
            <w:tcW w:w="0" w:type="auto"/>
            <w:vAlign w:val="center"/>
            <w:hideMark/>
          </w:tcPr>
          <w:p w14:paraId="76DCD714" w14:textId="77777777" w:rsidR="00106472" w:rsidRDefault="00106472" w:rsidP="001E46AC">
            <w:r>
              <w:t>Mit einem Opfer hat er in Ewigkeit vollendet</w:t>
            </w:r>
          </w:p>
        </w:tc>
        <w:tc>
          <w:tcPr>
            <w:tcW w:w="0" w:type="auto"/>
            <w:vAlign w:val="center"/>
            <w:hideMark/>
          </w:tcPr>
          <w:p w14:paraId="11341A06" w14:textId="77777777" w:rsidR="00106472" w:rsidRDefault="00106472" w:rsidP="001E46AC">
            <w:r>
              <w:t>Heb 10,14</w:t>
            </w:r>
          </w:p>
        </w:tc>
      </w:tr>
      <w:tr w:rsidR="00106472" w14:paraId="490B76A8" w14:textId="77777777" w:rsidTr="001E46AC">
        <w:trPr>
          <w:tblCellSpacing w:w="15" w:type="dxa"/>
        </w:trPr>
        <w:tc>
          <w:tcPr>
            <w:tcW w:w="0" w:type="auto"/>
            <w:vAlign w:val="center"/>
            <w:hideMark/>
          </w:tcPr>
          <w:p w14:paraId="512C519E" w14:textId="77777777" w:rsidR="00106472" w:rsidRDefault="00106472" w:rsidP="001E46AC">
            <w:r>
              <w:t xml:space="preserve">Hat für die Sünden geopfert, das ewig gilt </w:t>
            </w:r>
          </w:p>
        </w:tc>
        <w:tc>
          <w:tcPr>
            <w:tcW w:w="0" w:type="auto"/>
            <w:vAlign w:val="center"/>
            <w:hideMark/>
          </w:tcPr>
          <w:p w14:paraId="2C44089F" w14:textId="77777777" w:rsidR="00106472" w:rsidRDefault="00106472" w:rsidP="001E46AC">
            <w:r>
              <w:t>Heb 10,12</w:t>
            </w:r>
          </w:p>
        </w:tc>
      </w:tr>
      <w:tr w:rsidR="00106472" w14:paraId="041813DF" w14:textId="77777777" w:rsidTr="001E46AC">
        <w:trPr>
          <w:tblCellSpacing w:w="15" w:type="dxa"/>
        </w:trPr>
        <w:tc>
          <w:tcPr>
            <w:tcW w:w="0" w:type="auto"/>
            <w:vAlign w:val="center"/>
            <w:hideMark/>
          </w:tcPr>
          <w:p w14:paraId="57D3DC07" w14:textId="77777777" w:rsidR="00106472" w:rsidRDefault="00106472" w:rsidP="001E46AC">
            <w:r>
              <w:t xml:space="preserve">Durch das Blut des ewigen Testamentes </w:t>
            </w:r>
          </w:p>
        </w:tc>
        <w:tc>
          <w:tcPr>
            <w:tcW w:w="0" w:type="auto"/>
            <w:vAlign w:val="center"/>
            <w:hideMark/>
          </w:tcPr>
          <w:p w14:paraId="75ACDFF1" w14:textId="77777777" w:rsidR="00106472" w:rsidRDefault="00106472" w:rsidP="001E46AC">
            <w:r>
              <w:t>Heb 13,20</w:t>
            </w:r>
          </w:p>
        </w:tc>
      </w:tr>
      <w:tr w:rsidR="00106472" w14:paraId="06502E63" w14:textId="77777777" w:rsidTr="001E46AC">
        <w:trPr>
          <w:tblCellSpacing w:w="15" w:type="dxa"/>
        </w:trPr>
        <w:tc>
          <w:tcPr>
            <w:tcW w:w="0" w:type="auto"/>
            <w:vAlign w:val="center"/>
            <w:hideMark/>
          </w:tcPr>
          <w:p w14:paraId="2ABEF41B" w14:textId="77777777" w:rsidR="00106472" w:rsidRDefault="00106472" w:rsidP="001E46AC">
            <w:r>
              <w:t>Hat eine ewige Erlösung gefunden</w:t>
            </w:r>
          </w:p>
        </w:tc>
        <w:tc>
          <w:tcPr>
            <w:tcW w:w="0" w:type="auto"/>
            <w:vAlign w:val="center"/>
            <w:hideMark/>
          </w:tcPr>
          <w:p w14:paraId="7AA77C15" w14:textId="77777777" w:rsidR="00106472" w:rsidRDefault="00106472" w:rsidP="001E46AC">
            <w:r>
              <w:t>Heb 9,12</w:t>
            </w:r>
          </w:p>
        </w:tc>
      </w:tr>
      <w:tr w:rsidR="00106472" w14:paraId="01CB9D54" w14:textId="77777777" w:rsidTr="001E46AC">
        <w:trPr>
          <w:tblCellSpacing w:w="15" w:type="dxa"/>
        </w:trPr>
        <w:tc>
          <w:tcPr>
            <w:tcW w:w="0" w:type="auto"/>
            <w:vAlign w:val="center"/>
            <w:hideMark/>
          </w:tcPr>
          <w:p w14:paraId="4D105013" w14:textId="77777777" w:rsidR="00106472" w:rsidRDefault="00106472" w:rsidP="001E46AC">
            <w:r>
              <w:t xml:space="preserve">Vom ewigen Gericht </w:t>
            </w:r>
          </w:p>
        </w:tc>
        <w:tc>
          <w:tcPr>
            <w:tcW w:w="0" w:type="auto"/>
            <w:vAlign w:val="center"/>
            <w:hideMark/>
          </w:tcPr>
          <w:p w14:paraId="05DCC704" w14:textId="77777777" w:rsidR="00106472" w:rsidRDefault="00106472" w:rsidP="001E46AC">
            <w:r>
              <w:t>Heb 6,2</w:t>
            </w:r>
          </w:p>
        </w:tc>
      </w:tr>
      <w:tr w:rsidR="00106472" w14:paraId="3C79C8DA" w14:textId="77777777" w:rsidTr="001E46AC">
        <w:trPr>
          <w:tblCellSpacing w:w="15" w:type="dxa"/>
        </w:trPr>
        <w:tc>
          <w:tcPr>
            <w:tcW w:w="0" w:type="auto"/>
            <w:vAlign w:val="center"/>
            <w:hideMark/>
          </w:tcPr>
          <w:p w14:paraId="7B5F4DD1" w14:textId="77777777" w:rsidR="00106472" w:rsidRDefault="00106472" w:rsidP="001E46AC">
            <w:r>
              <w:t xml:space="preserve">Daß die Berufenen das ewige Erbe empfangen </w:t>
            </w:r>
          </w:p>
        </w:tc>
        <w:tc>
          <w:tcPr>
            <w:tcW w:w="0" w:type="auto"/>
            <w:vAlign w:val="center"/>
            <w:hideMark/>
          </w:tcPr>
          <w:p w14:paraId="123954E0" w14:textId="77777777" w:rsidR="00106472" w:rsidRDefault="00106472" w:rsidP="001E46AC">
            <w:r>
              <w:t>Heb 9,15</w:t>
            </w:r>
          </w:p>
        </w:tc>
      </w:tr>
    </w:tbl>
    <w:p w14:paraId="271B24DE" w14:textId="77777777" w:rsidR="00106472" w:rsidRDefault="00106472" w:rsidP="00106472">
      <w:pPr>
        <w:pStyle w:val="berschrift4"/>
      </w:pPr>
      <w:r>
        <w:t>Vier «Immer» im Hebräerbrief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28"/>
        <w:gridCol w:w="955"/>
      </w:tblGrid>
      <w:tr w:rsidR="00106472" w14:paraId="77D0FEAC" w14:textId="77777777" w:rsidTr="001E46AC">
        <w:trPr>
          <w:tblCellSpacing w:w="15" w:type="dxa"/>
        </w:trPr>
        <w:tc>
          <w:tcPr>
            <w:tcW w:w="0" w:type="auto"/>
            <w:vAlign w:val="center"/>
            <w:hideMark/>
          </w:tcPr>
          <w:p w14:paraId="57623209" w14:textId="77777777" w:rsidR="00106472" w:rsidRDefault="00106472" w:rsidP="001E46AC">
            <w:r>
              <w:t xml:space="preserve">Die Sünde, die uns immer anklebt </w:t>
            </w:r>
          </w:p>
        </w:tc>
        <w:tc>
          <w:tcPr>
            <w:tcW w:w="0" w:type="auto"/>
            <w:vAlign w:val="center"/>
            <w:hideMark/>
          </w:tcPr>
          <w:p w14:paraId="6D2677DB" w14:textId="77777777" w:rsidR="00106472" w:rsidRDefault="00106472" w:rsidP="001E46AC">
            <w:r>
              <w:t>Heb 12,1</w:t>
            </w:r>
          </w:p>
        </w:tc>
      </w:tr>
      <w:tr w:rsidR="00106472" w14:paraId="2A32370D" w14:textId="77777777" w:rsidTr="001E46AC">
        <w:trPr>
          <w:tblCellSpacing w:w="15" w:type="dxa"/>
        </w:trPr>
        <w:tc>
          <w:tcPr>
            <w:tcW w:w="0" w:type="auto"/>
            <w:vAlign w:val="center"/>
            <w:hideMark/>
          </w:tcPr>
          <w:p w14:paraId="27C6FEE7" w14:textId="77777777" w:rsidR="00106472" w:rsidRDefault="00106472" w:rsidP="001E46AC">
            <w:r>
              <w:t xml:space="preserve">Jesus kann auch immer selig machen </w:t>
            </w:r>
          </w:p>
        </w:tc>
        <w:tc>
          <w:tcPr>
            <w:tcW w:w="0" w:type="auto"/>
            <w:vAlign w:val="center"/>
            <w:hideMark/>
          </w:tcPr>
          <w:p w14:paraId="182DA57C" w14:textId="77777777" w:rsidR="00106472" w:rsidRDefault="00106472" w:rsidP="001E46AC">
            <w:r>
              <w:t>Heb 7,25</w:t>
            </w:r>
          </w:p>
        </w:tc>
      </w:tr>
      <w:tr w:rsidR="00106472" w14:paraId="2AB4B487" w14:textId="77777777" w:rsidTr="001E46AC">
        <w:trPr>
          <w:tblCellSpacing w:w="15" w:type="dxa"/>
        </w:trPr>
        <w:tc>
          <w:tcPr>
            <w:tcW w:w="0" w:type="auto"/>
            <w:vAlign w:val="center"/>
            <w:hideMark/>
          </w:tcPr>
          <w:p w14:paraId="6376BF9E" w14:textId="77777777" w:rsidR="00106472" w:rsidRDefault="00106472" w:rsidP="001E46AC">
            <w:r>
              <w:t xml:space="preserve">Immer irren sie mit dem Herzen </w:t>
            </w:r>
          </w:p>
        </w:tc>
        <w:tc>
          <w:tcPr>
            <w:tcW w:w="0" w:type="auto"/>
            <w:vAlign w:val="center"/>
            <w:hideMark/>
          </w:tcPr>
          <w:p w14:paraId="5DA1FEB1" w14:textId="77777777" w:rsidR="00106472" w:rsidRDefault="00106472" w:rsidP="001E46AC">
            <w:r>
              <w:t>Heb 3,10</w:t>
            </w:r>
          </w:p>
        </w:tc>
      </w:tr>
      <w:tr w:rsidR="00106472" w14:paraId="6668C14F" w14:textId="77777777" w:rsidTr="001E46AC">
        <w:trPr>
          <w:tblCellSpacing w:w="15" w:type="dxa"/>
        </w:trPr>
        <w:tc>
          <w:tcPr>
            <w:tcW w:w="0" w:type="auto"/>
            <w:vAlign w:val="center"/>
            <w:hideMark/>
          </w:tcPr>
          <w:p w14:paraId="717E6BEB" w14:textId="77777777" w:rsidR="00106472" w:rsidRDefault="00106472" w:rsidP="001E46AC">
            <w:r>
              <w:t xml:space="preserve">Jesus lebt immer und bittet für sie </w:t>
            </w:r>
          </w:p>
        </w:tc>
        <w:tc>
          <w:tcPr>
            <w:tcW w:w="0" w:type="auto"/>
            <w:vAlign w:val="center"/>
            <w:hideMark/>
          </w:tcPr>
          <w:p w14:paraId="19FEFE26" w14:textId="77777777" w:rsidR="00106472" w:rsidRDefault="00106472" w:rsidP="001E46AC">
            <w:r>
              <w:t>Heb 7,25</w:t>
            </w:r>
          </w:p>
        </w:tc>
      </w:tr>
    </w:tbl>
    <w:p w14:paraId="5BCCD4CE" w14:textId="77777777" w:rsidR="00106472" w:rsidRDefault="00106472" w:rsidP="00106472">
      <w:pPr>
        <w:pStyle w:val="berschrift4"/>
      </w:pPr>
      <w:r>
        <w:t>Vierzehn «Laßt uns» im Hebräerbrief</w:t>
      </w:r>
    </w:p>
    <w:p w14:paraId="5C0CCC42" w14:textId="77777777" w:rsidR="00106472" w:rsidRDefault="00106472" w:rsidP="00106472">
      <w:pPr>
        <w:pStyle w:val="StandardWeb"/>
      </w:pPr>
      <w:r>
        <w:t xml:space="preserve">Laßt uns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88"/>
        <w:gridCol w:w="1075"/>
      </w:tblGrid>
      <w:tr w:rsidR="00106472" w14:paraId="626C3D3A" w14:textId="77777777" w:rsidTr="001E46AC">
        <w:trPr>
          <w:tblCellSpacing w:w="15" w:type="dxa"/>
        </w:trPr>
        <w:tc>
          <w:tcPr>
            <w:tcW w:w="0" w:type="auto"/>
            <w:vAlign w:val="center"/>
            <w:hideMark/>
          </w:tcPr>
          <w:p w14:paraId="7204EF9E" w14:textId="77777777" w:rsidR="00106472" w:rsidRDefault="00106472" w:rsidP="001E46AC">
            <w:r>
              <w:t>… halten an dem Bekenntnis</w:t>
            </w:r>
          </w:p>
        </w:tc>
        <w:tc>
          <w:tcPr>
            <w:tcW w:w="0" w:type="auto"/>
            <w:vAlign w:val="center"/>
            <w:hideMark/>
          </w:tcPr>
          <w:p w14:paraId="426972F7" w14:textId="77777777" w:rsidR="00106472" w:rsidRDefault="00106472" w:rsidP="001E46AC">
            <w:r>
              <w:t>Heb 4,14</w:t>
            </w:r>
          </w:p>
        </w:tc>
      </w:tr>
      <w:tr w:rsidR="00106472" w14:paraId="6867758B" w14:textId="77777777" w:rsidTr="001E46AC">
        <w:trPr>
          <w:tblCellSpacing w:w="15" w:type="dxa"/>
        </w:trPr>
        <w:tc>
          <w:tcPr>
            <w:tcW w:w="0" w:type="auto"/>
            <w:vAlign w:val="center"/>
            <w:hideMark/>
          </w:tcPr>
          <w:p w14:paraId="6D75CF8E" w14:textId="77777777" w:rsidR="00106472" w:rsidRDefault="00106472" w:rsidP="001E46AC">
            <w:r>
              <w:t xml:space="preserve">… hinzutreten mit Freudigkeit </w:t>
            </w:r>
          </w:p>
        </w:tc>
        <w:tc>
          <w:tcPr>
            <w:tcW w:w="0" w:type="auto"/>
            <w:vAlign w:val="center"/>
            <w:hideMark/>
          </w:tcPr>
          <w:p w14:paraId="5BA87398" w14:textId="77777777" w:rsidR="00106472" w:rsidRDefault="00106472" w:rsidP="001E46AC">
            <w:r>
              <w:t>Heb 4,16</w:t>
            </w:r>
          </w:p>
        </w:tc>
      </w:tr>
      <w:tr w:rsidR="00106472" w14:paraId="73836063" w14:textId="77777777" w:rsidTr="001E46AC">
        <w:trPr>
          <w:tblCellSpacing w:w="15" w:type="dxa"/>
        </w:trPr>
        <w:tc>
          <w:tcPr>
            <w:tcW w:w="0" w:type="auto"/>
            <w:vAlign w:val="center"/>
            <w:hideMark/>
          </w:tcPr>
          <w:p w14:paraId="641541D7" w14:textId="77777777" w:rsidR="00106472" w:rsidRDefault="00106472" w:rsidP="001E46AC">
            <w:r>
              <w:t>… halten … und nicht wanken</w:t>
            </w:r>
          </w:p>
        </w:tc>
        <w:tc>
          <w:tcPr>
            <w:tcW w:w="0" w:type="auto"/>
            <w:vAlign w:val="center"/>
            <w:hideMark/>
          </w:tcPr>
          <w:p w14:paraId="1E8BC7F9" w14:textId="77777777" w:rsidR="00106472" w:rsidRDefault="00106472" w:rsidP="001E46AC">
            <w:r>
              <w:t>Heb 10,23</w:t>
            </w:r>
          </w:p>
        </w:tc>
      </w:tr>
      <w:tr w:rsidR="00106472" w14:paraId="70DD5D61" w14:textId="77777777" w:rsidTr="001E46AC">
        <w:trPr>
          <w:tblCellSpacing w:w="15" w:type="dxa"/>
        </w:trPr>
        <w:tc>
          <w:tcPr>
            <w:tcW w:w="0" w:type="auto"/>
            <w:vAlign w:val="center"/>
            <w:hideMark/>
          </w:tcPr>
          <w:p w14:paraId="1215BA5E" w14:textId="77777777" w:rsidR="00106472" w:rsidRDefault="00106472" w:rsidP="001E46AC">
            <w:r>
              <w:t xml:space="preserve">… hinzugehen mit wahrhaftigem Herzen </w:t>
            </w:r>
          </w:p>
        </w:tc>
        <w:tc>
          <w:tcPr>
            <w:tcW w:w="0" w:type="auto"/>
            <w:vAlign w:val="center"/>
            <w:hideMark/>
          </w:tcPr>
          <w:p w14:paraId="669B5A20" w14:textId="77777777" w:rsidR="00106472" w:rsidRDefault="00106472" w:rsidP="001E46AC">
            <w:r>
              <w:t>Heb 10,22</w:t>
            </w:r>
          </w:p>
        </w:tc>
      </w:tr>
      <w:tr w:rsidR="00106472" w14:paraId="267988E4" w14:textId="77777777" w:rsidTr="001E46AC">
        <w:trPr>
          <w:tblCellSpacing w:w="15" w:type="dxa"/>
        </w:trPr>
        <w:tc>
          <w:tcPr>
            <w:tcW w:w="0" w:type="auto"/>
            <w:vAlign w:val="center"/>
            <w:hideMark/>
          </w:tcPr>
          <w:p w14:paraId="775457AF" w14:textId="77777777" w:rsidR="00106472" w:rsidRDefault="00106472" w:rsidP="001E46AC">
            <w:r>
              <w:t xml:space="preserve">… ablegen die Sünde </w:t>
            </w:r>
          </w:p>
        </w:tc>
        <w:tc>
          <w:tcPr>
            <w:tcW w:w="0" w:type="auto"/>
            <w:vAlign w:val="center"/>
            <w:hideMark/>
          </w:tcPr>
          <w:p w14:paraId="79B4C1BE" w14:textId="77777777" w:rsidR="00106472" w:rsidRDefault="00106472" w:rsidP="001E46AC">
            <w:r>
              <w:t>Heb 12,1</w:t>
            </w:r>
          </w:p>
        </w:tc>
      </w:tr>
      <w:tr w:rsidR="00106472" w14:paraId="40EF2088" w14:textId="77777777" w:rsidTr="001E46AC">
        <w:trPr>
          <w:tblCellSpacing w:w="15" w:type="dxa"/>
        </w:trPr>
        <w:tc>
          <w:tcPr>
            <w:tcW w:w="0" w:type="auto"/>
            <w:vAlign w:val="center"/>
            <w:hideMark/>
          </w:tcPr>
          <w:p w14:paraId="1F8557D7" w14:textId="77777777" w:rsidR="00106472" w:rsidRDefault="00106472" w:rsidP="001E46AC">
            <w:r>
              <w:t xml:space="preserve">… laufen mit Geduld </w:t>
            </w:r>
          </w:p>
        </w:tc>
        <w:tc>
          <w:tcPr>
            <w:tcW w:w="0" w:type="auto"/>
            <w:vAlign w:val="center"/>
            <w:hideMark/>
          </w:tcPr>
          <w:p w14:paraId="598791BF" w14:textId="77777777" w:rsidR="00106472" w:rsidRDefault="00106472" w:rsidP="001E46AC">
            <w:r>
              <w:t>Heb 12,1</w:t>
            </w:r>
          </w:p>
        </w:tc>
      </w:tr>
      <w:tr w:rsidR="00106472" w14:paraId="2FDC7B53" w14:textId="77777777" w:rsidTr="001E46AC">
        <w:trPr>
          <w:tblCellSpacing w:w="15" w:type="dxa"/>
        </w:trPr>
        <w:tc>
          <w:tcPr>
            <w:tcW w:w="0" w:type="auto"/>
            <w:vAlign w:val="center"/>
            <w:hideMark/>
          </w:tcPr>
          <w:p w14:paraId="30BFDA92" w14:textId="77777777" w:rsidR="00106472" w:rsidRDefault="00106472" w:rsidP="001E46AC">
            <w:r>
              <w:t xml:space="preserve">… aufsehen auf Jesus </w:t>
            </w:r>
          </w:p>
        </w:tc>
        <w:tc>
          <w:tcPr>
            <w:tcW w:w="0" w:type="auto"/>
            <w:vAlign w:val="center"/>
            <w:hideMark/>
          </w:tcPr>
          <w:p w14:paraId="4B30F2B9" w14:textId="77777777" w:rsidR="00106472" w:rsidRDefault="00106472" w:rsidP="001E46AC">
            <w:r>
              <w:t>Heb 12,2</w:t>
            </w:r>
          </w:p>
        </w:tc>
      </w:tr>
      <w:tr w:rsidR="00106472" w14:paraId="5C35D82B" w14:textId="77777777" w:rsidTr="001E46AC">
        <w:trPr>
          <w:tblCellSpacing w:w="15" w:type="dxa"/>
        </w:trPr>
        <w:tc>
          <w:tcPr>
            <w:tcW w:w="0" w:type="auto"/>
            <w:vAlign w:val="center"/>
            <w:hideMark/>
          </w:tcPr>
          <w:p w14:paraId="3873EA02" w14:textId="77777777" w:rsidR="00106472" w:rsidRDefault="00106472" w:rsidP="001E46AC">
            <w:r>
              <w:t xml:space="preserve">… einander reizen zur Liebe </w:t>
            </w:r>
          </w:p>
        </w:tc>
        <w:tc>
          <w:tcPr>
            <w:tcW w:w="0" w:type="auto"/>
            <w:vAlign w:val="center"/>
            <w:hideMark/>
          </w:tcPr>
          <w:p w14:paraId="51E513CF" w14:textId="77777777" w:rsidR="00106472" w:rsidRDefault="00106472" w:rsidP="001E46AC">
            <w:r>
              <w:t>Heb 10,24</w:t>
            </w:r>
          </w:p>
        </w:tc>
      </w:tr>
      <w:tr w:rsidR="00106472" w14:paraId="7653BADD" w14:textId="77777777" w:rsidTr="001E46AC">
        <w:trPr>
          <w:tblCellSpacing w:w="15" w:type="dxa"/>
        </w:trPr>
        <w:tc>
          <w:tcPr>
            <w:tcW w:w="0" w:type="auto"/>
            <w:vAlign w:val="center"/>
            <w:hideMark/>
          </w:tcPr>
          <w:p w14:paraId="18B2E003" w14:textId="77777777" w:rsidR="00106472" w:rsidRDefault="00106472" w:rsidP="001E46AC">
            <w:r>
              <w:t xml:space="preserve">… opfern und seinen Namen bekennen </w:t>
            </w:r>
          </w:p>
        </w:tc>
        <w:tc>
          <w:tcPr>
            <w:tcW w:w="0" w:type="auto"/>
            <w:vAlign w:val="center"/>
            <w:hideMark/>
          </w:tcPr>
          <w:p w14:paraId="21488645" w14:textId="77777777" w:rsidR="00106472" w:rsidRDefault="00106472" w:rsidP="001E46AC">
            <w:r>
              <w:t>Heb 13,15</w:t>
            </w:r>
          </w:p>
        </w:tc>
      </w:tr>
      <w:tr w:rsidR="00106472" w14:paraId="12CE0479" w14:textId="77777777" w:rsidTr="001E46AC">
        <w:trPr>
          <w:tblCellSpacing w:w="15" w:type="dxa"/>
        </w:trPr>
        <w:tc>
          <w:tcPr>
            <w:tcW w:w="0" w:type="auto"/>
            <w:vAlign w:val="center"/>
            <w:hideMark/>
          </w:tcPr>
          <w:p w14:paraId="05349A2A" w14:textId="77777777" w:rsidR="00106472" w:rsidRDefault="00106472" w:rsidP="001E46AC">
            <w:r>
              <w:t xml:space="preserve">… nicht mit fremden Lehren umgehen </w:t>
            </w:r>
          </w:p>
        </w:tc>
        <w:tc>
          <w:tcPr>
            <w:tcW w:w="0" w:type="auto"/>
            <w:vAlign w:val="center"/>
            <w:hideMark/>
          </w:tcPr>
          <w:p w14:paraId="4E0AE3B2" w14:textId="77777777" w:rsidR="00106472" w:rsidRDefault="00106472" w:rsidP="001E46AC">
            <w:r>
              <w:t>Heb 13,9</w:t>
            </w:r>
          </w:p>
        </w:tc>
      </w:tr>
      <w:tr w:rsidR="00106472" w14:paraId="524C19FA" w14:textId="77777777" w:rsidTr="001E46AC">
        <w:trPr>
          <w:tblCellSpacing w:w="15" w:type="dxa"/>
        </w:trPr>
        <w:tc>
          <w:tcPr>
            <w:tcW w:w="0" w:type="auto"/>
            <w:vAlign w:val="center"/>
            <w:hideMark/>
          </w:tcPr>
          <w:p w14:paraId="048E6383" w14:textId="77777777" w:rsidR="00106472" w:rsidRDefault="00106472" w:rsidP="001E46AC">
            <w:r>
              <w:t xml:space="preserve">… genügen an dem, das da ist </w:t>
            </w:r>
          </w:p>
        </w:tc>
        <w:tc>
          <w:tcPr>
            <w:tcW w:w="0" w:type="auto"/>
            <w:vAlign w:val="center"/>
            <w:hideMark/>
          </w:tcPr>
          <w:p w14:paraId="658C4BFD" w14:textId="77777777" w:rsidR="00106472" w:rsidRDefault="00106472" w:rsidP="001E46AC">
            <w:r>
              <w:t>Heb 13,5</w:t>
            </w:r>
          </w:p>
        </w:tc>
      </w:tr>
      <w:tr w:rsidR="00106472" w14:paraId="16786836" w14:textId="77777777" w:rsidTr="001E46AC">
        <w:trPr>
          <w:tblCellSpacing w:w="15" w:type="dxa"/>
        </w:trPr>
        <w:tc>
          <w:tcPr>
            <w:tcW w:w="0" w:type="auto"/>
            <w:vAlign w:val="center"/>
            <w:hideMark/>
          </w:tcPr>
          <w:p w14:paraId="4C8D6955" w14:textId="77777777" w:rsidR="00106472" w:rsidRDefault="00106472" w:rsidP="001E46AC">
            <w:r>
              <w:t xml:space="preserve">… seine Schmach tragen </w:t>
            </w:r>
          </w:p>
        </w:tc>
        <w:tc>
          <w:tcPr>
            <w:tcW w:w="0" w:type="auto"/>
            <w:vAlign w:val="center"/>
            <w:hideMark/>
          </w:tcPr>
          <w:p w14:paraId="680EAFBA" w14:textId="77777777" w:rsidR="00106472" w:rsidRDefault="00106472" w:rsidP="001E46AC">
            <w:r>
              <w:t>Heb 13,13</w:t>
            </w:r>
          </w:p>
        </w:tc>
      </w:tr>
      <w:tr w:rsidR="00106472" w14:paraId="705BFCE0" w14:textId="77777777" w:rsidTr="001E46AC">
        <w:trPr>
          <w:tblCellSpacing w:w="15" w:type="dxa"/>
        </w:trPr>
        <w:tc>
          <w:tcPr>
            <w:tcW w:w="0" w:type="auto"/>
            <w:vAlign w:val="center"/>
            <w:hideMark/>
          </w:tcPr>
          <w:p w14:paraId="244299D7" w14:textId="77777777" w:rsidR="00106472" w:rsidRDefault="00106472" w:rsidP="001E46AC">
            <w:r>
              <w:t xml:space="preserve">… nicht versäumen, zu seiner Ruhe zu kommen </w:t>
            </w:r>
          </w:p>
        </w:tc>
        <w:tc>
          <w:tcPr>
            <w:tcW w:w="0" w:type="auto"/>
            <w:vAlign w:val="center"/>
            <w:hideMark/>
          </w:tcPr>
          <w:p w14:paraId="2A1485C1" w14:textId="77777777" w:rsidR="00106472" w:rsidRDefault="00106472" w:rsidP="001E46AC">
            <w:r>
              <w:t>Heb 4,1</w:t>
            </w:r>
          </w:p>
        </w:tc>
      </w:tr>
      <w:tr w:rsidR="00106472" w14:paraId="594D078B" w14:textId="77777777" w:rsidTr="001E46AC">
        <w:trPr>
          <w:tblCellSpacing w:w="15" w:type="dxa"/>
        </w:trPr>
        <w:tc>
          <w:tcPr>
            <w:tcW w:w="0" w:type="auto"/>
            <w:vAlign w:val="center"/>
            <w:hideMark/>
          </w:tcPr>
          <w:p w14:paraId="14010D52" w14:textId="77777777" w:rsidR="00106472" w:rsidRDefault="00106472" w:rsidP="001E46AC">
            <w:r>
              <w:t xml:space="preserve">… Fleiß tun, einzukommen zu der Ruhe </w:t>
            </w:r>
          </w:p>
        </w:tc>
        <w:tc>
          <w:tcPr>
            <w:tcW w:w="0" w:type="auto"/>
            <w:vAlign w:val="center"/>
            <w:hideMark/>
          </w:tcPr>
          <w:p w14:paraId="0768C4A8" w14:textId="77777777" w:rsidR="00106472" w:rsidRDefault="00106472" w:rsidP="001E46AC">
            <w:r>
              <w:t>Heb 4,11</w:t>
            </w:r>
          </w:p>
        </w:tc>
      </w:tr>
    </w:tbl>
    <w:p w14:paraId="7B274745" w14:textId="77777777" w:rsidR="00106472" w:rsidRPr="000F5606" w:rsidRDefault="00106472" w:rsidP="00106472">
      <w:pPr>
        <w:rPr>
          <w:lang w:eastAsia="de-DE"/>
        </w:rPr>
      </w:pPr>
    </w:p>
    <w:p w14:paraId="56381678" w14:textId="77777777" w:rsidR="00106472" w:rsidRDefault="00106472" w:rsidP="00106472">
      <w:pPr>
        <w:pStyle w:val="berschrift3"/>
        <w:rPr>
          <w:sz w:val="48"/>
          <w:szCs w:val="48"/>
          <w:lang w:eastAsia="de-DE"/>
        </w:rPr>
      </w:pPr>
      <w:r>
        <w:t>Neue Dinge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74"/>
        <w:gridCol w:w="1249"/>
      </w:tblGrid>
      <w:tr w:rsidR="00106472" w14:paraId="3E386AB8" w14:textId="77777777" w:rsidTr="003C067B">
        <w:trPr>
          <w:tblCellSpacing w:w="15" w:type="dxa"/>
        </w:trPr>
        <w:tc>
          <w:tcPr>
            <w:tcW w:w="0" w:type="auto"/>
            <w:vAlign w:val="center"/>
            <w:hideMark/>
          </w:tcPr>
          <w:p w14:paraId="40C2DDEC" w14:textId="77777777" w:rsidR="00106472" w:rsidRDefault="00106472" w:rsidP="003C067B">
            <w:r>
              <w:t>Der Herr wird etwas Neues schaffen</w:t>
            </w:r>
          </w:p>
        </w:tc>
        <w:tc>
          <w:tcPr>
            <w:tcW w:w="0" w:type="auto"/>
            <w:vAlign w:val="center"/>
            <w:hideMark/>
          </w:tcPr>
          <w:p w14:paraId="0EC888E5" w14:textId="77777777" w:rsidR="00106472" w:rsidRDefault="00106472" w:rsidP="003C067B">
            <w:r>
              <w:t>4. Mo 16,30</w:t>
            </w:r>
          </w:p>
        </w:tc>
      </w:tr>
      <w:tr w:rsidR="00106472" w14:paraId="615DCDAB" w14:textId="77777777" w:rsidTr="003C067B">
        <w:trPr>
          <w:tblCellSpacing w:w="15" w:type="dxa"/>
        </w:trPr>
        <w:tc>
          <w:tcPr>
            <w:tcW w:w="0" w:type="auto"/>
            <w:vAlign w:val="center"/>
            <w:hideMark/>
          </w:tcPr>
          <w:p w14:paraId="1562F129" w14:textId="77777777" w:rsidR="00106472" w:rsidRDefault="00106472" w:rsidP="003C067B">
            <w:r>
              <w:t>Der Herr wird ein Neues schaffen</w:t>
            </w:r>
          </w:p>
        </w:tc>
        <w:tc>
          <w:tcPr>
            <w:tcW w:w="0" w:type="auto"/>
            <w:vAlign w:val="center"/>
            <w:hideMark/>
          </w:tcPr>
          <w:p w14:paraId="0FCA5CFB" w14:textId="77777777" w:rsidR="00106472" w:rsidRDefault="00106472" w:rsidP="003C067B">
            <w:r>
              <w:t>Jer 31,22</w:t>
            </w:r>
          </w:p>
        </w:tc>
      </w:tr>
      <w:tr w:rsidR="00106472" w14:paraId="505C10EE" w14:textId="77777777" w:rsidTr="003C067B">
        <w:trPr>
          <w:tblCellSpacing w:w="15" w:type="dxa"/>
        </w:trPr>
        <w:tc>
          <w:tcPr>
            <w:tcW w:w="0" w:type="auto"/>
            <w:vAlign w:val="center"/>
            <w:hideMark/>
          </w:tcPr>
          <w:p w14:paraId="66A7F3B5" w14:textId="77777777" w:rsidR="00106472" w:rsidRDefault="00106472" w:rsidP="003C067B">
            <w:r>
              <w:t>Neues Testament</w:t>
            </w:r>
          </w:p>
        </w:tc>
        <w:tc>
          <w:tcPr>
            <w:tcW w:w="0" w:type="auto"/>
            <w:vAlign w:val="center"/>
            <w:hideMark/>
          </w:tcPr>
          <w:p w14:paraId="543D57BF" w14:textId="77777777" w:rsidR="00106472" w:rsidRDefault="00106472" w:rsidP="003C067B">
            <w:r>
              <w:t>Heb 8,8</w:t>
            </w:r>
          </w:p>
        </w:tc>
      </w:tr>
      <w:tr w:rsidR="00106472" w14:paraId="2A7727E3" w14:textId="77777777" w:rsidTr="003C067B">
        <w:trPr>
          <w:tblCellSpacing w:w="15" w:type="dxa"/>
        </w:trPr>
        <w:tc>
          <w:tcPr>
            <w:tcW w:w="0" w:type="auto"/>
            <w:vAlign w:val="center"/>
            <w:hideMark/>
          </w:tcPr>
          <w:p w14:paraId="77024C6E" w14:textId="77777777" w:rsidR="00106472" w:rsidRDefault="00106472" w:rsidP="003C067B">
            <w:r>
              <w:t>Neue Kreatur</w:t>
            </w:r>
          </w:p>
        </w:tc>
        <w:tc>
          <w:tcPr>
            <w:tcW w:w="0" w:type="auto"/>
            <w:vAlign w:val="center"/>
            <w:hideMark/>
          </w:tcPr>
          <w:p w14:paraId="2E3B0D3A" w14:textId="77777777" w:rsidR="00106472" w:rsidRDefault="00106472" w:rsidP="003C067B">
            <w:r>
              <w:t>2. Kor. 5,17</w:t>
            </w:r>
          </w:p>
        </w:tc>
      </w:tr>
      <w:tr w:rsidR="00106472" w14:paraId="6B1D6B50" w14:textId="77777777" w:rsidTr="003C067B">
        <w:trPr>
          <w:tblCellSpacing w:w="15" w:type="dxa"/>
        </w:trPr>
        <w:tc>
          <w:tcPr>
            <w:tcW w:w="0" w:type="auto"/>
            <w:vAlign w:val="center"/>
            <w:hideMark/>
          </w:tcPr>
          <w:p w14:paraId="384203AF" w14:textId="77777777" w:rsidR="00106472" w:rsidRDefault="00106472" w:rsidP="003C067B">
            <w:r>
              <w:t>Neuer Mensch</w:t>
            </w:r>
          </w:p>
        </w:tc>
        <w:tc>
          <w:tcPr>
            <w:tcW w:w="0" w:type="auto"/>
            <w:vAlign w:val="center"/>
            <w:hideMark/>
          </w:tcPr>
          <w:p w14:paraId="579430B5" w14:textId="77777777" w:rsidR="00106472" w:rsidRDefault="00106472" w:rsidP="003C067B">
            <w:r>
              <w:t>Eph 2,15</w:t>
            </w:r>
          </w:p>
        </w:tc>
      </w:tr>
      <w:tr w:rsidR="00106472" w14:paraId="5C65201A" w14:textId="77777777" w:rsidTr="003C067B">
        <w:trPr>
          <w:tblCellSpacing w:w="15" w:type="dxa"/>
        </w:trPr>
        <w:tc>
          <w:tcPr>
            <w:tcW w:w="0" w:type="auto"/>
            <w:vAlign w:val="center"/>
            <w:hideMark/>
          </w:tcPr>
          <w:p w14:paraId="62AADAEA" w14:textId="77777777" w:rsidR="00106472" w:rsidRDefault="00106472" w:rsidP="003C067B">
            <w:r>
              <w:t>Neues Leben</w:t>
            </w:r>
          </w:p>
        </w:tc>
        <w:tc>
          <w:tcPr>
            <w:tcW w:w="0" w:type="auto"/>
            <w:vAlign w:val="center"/>
            <w:hideMark/>
          </w:tcPr>
          <w:p w14:paraId="4F9D30C7" w14:textId="77777777" w:rsidR="00106472" w:rsidRDefault="00106472" w:rsidP="003C067B">
            <w:r>
              <w:t>Röm 6,4</w:t>
            </w:r>
          </w:p>
        </w:tc>
      </w:tr>
      <w:tr w:rsidR="00106472" w14:paraId="18F3F303" w14:textId="77777777" w:rsidTr="003C067B">
        <w:trPr>
          <w:tblCellSpacing w:w="15" w:type="dxa"/>
        </w:trPr>
        <w:tc>
          <w:tcPr>
            <w:tcW w:w="0" w:type="auto"/>
            <w:vAlign w:val="center"/>
            <w:hideMark/>
          </w:tcPr>
          <w:p w14:paraId="2E8D6F2C" w14:textId="77777777" w:rsidR="00106472" w:rsidRDefault="00106472" w:rsidP="003C067B">
            <w:r>
              <w:t>Neues Wesen</w:t>
            </w:r>
          </w:p>
        </w:tc>
        <w:tc>
          <w:tcPr>
            <w:tcW w:w="0" w:type="auto"/>
            <w:vAlign w:val="center"/>
            <w:hideMark/>
          </w:tcPr>
          <w:p w14:paraId="02EEA9C7" w14:textId="77777777" w:rsidR="00106472" w:rsidRDefault="00106472" w:rsidP="003C067B">
            <w:r>
              <w:t>Röm 7,6</w:t>
            </w:r>
          </w:p>
        </w:tc>
      </w:tr>
      <w:tr w:rsidR="00106472" w14:paraId="0CF6A80D" w14:textId="77777777" w:rsidTr="003C067B">
        <w:trPr>
          <w:tblCellSpacing w:w="15" w:type="dxa"/>
        </w:trPr>
        <w:tc>
          <w:tcPr>
            <w:tcW w:w="0" w:type="auto"/>
            <w:vAlign w:val="center"/>
            <w:hideMark/>
          </w:tcPr>
          <w:p w14:paraId="61BE8B03" w14:textId="77777777" w:rsidR="00106472" w:rsidRDefault="00106472" w:rsidP="003C067B">
            <w:r>
              <w:t>Neuer Weg</w:t>
            </w:r>
          </w:p>
        </w:tc>
        <w:tc>
          <w:tcPr>
            <w:tcW w:w="0" w:type="auto"/>
            <w:vAlign w:val="center"/>
            <w:hideMark/>
          </w:tcPr>
          <w:p w14:paraId="65E7E986" w14:textId="77777777" w:rsidR="00106472" w:rsidRDefault="00106472" w:rsidP="003C067B">
            <w:r>
              <w:t>Heb 10,20</w:t>
            </w:r>
          </w:p>
        </w:tc>
      </w:tr>
      <w:tr w:rsidR="00106472" w14:paraId="148ADCD5" w14:textId="77777777" w:rsidTr="003C067B">
        <w:trPr>
          <w:tblCellSpacing w:w="15" w:type="dxa"/>
        </w:trPr>
        <w:tc>
          <w:tcPr>
            <w:tcW w:w="0" w:type="auto"/>
            <w:vAlign w:val="center"/>
            <w:hideMark/>
          </w:tcPr>
          <w:p w14:paraId="6D99C38D" w14:textId="77777777" w:rsidR="00106472" w:rsidRDefault="00106472" w:rsidP="003C067B">
            <w:r>
              <w:t>Neuer Name</w:t>
            </w:r>
          </w:p>
        </w:tc>
        <w:tc>
          <w:tcPr>
            <w:tcW w:w="0" w:type="auto"/>
            <w:vAlign w:val="center"/>
            <w:hideMark/>
          </w:tcPr>
          <w:p w14:paraId="3EEFE757" w14:textId="77777777" w:rsidR="00106472" w:rsidRDefault="00106472" w:rsidP="003C067B">
            <w:r>
              <w:t>Off 3,12</w:t>
            </w:r>
          </w:p>
        </w:tc>
      </w:tr>
      <w:tr w:rsidR="00106472" w14:paraId="275E7AC2" w14:textId="77777777" w:rsidTr="003C067B">
        <w:trPr>
          <w:tblCellSpacing w:w="15" w:type="dxa"/>
        </w:trPr>
        <w:tc>
          <w:tcPr>
            <w:tcW w:w="0" w:type="auto"/>
            <w:vAlign w:val="center"/>
            <w:hideMark/>
          </w:tcPr>
          <w:p w14:paraId="2E46A442" w14:textId="77777777" w:rsidR="00106472" w:rsidRDefault="00106472" w:rsidP="003C067B">
            <w:r>
              <w:t>Neues Herz</w:t>
            </w:r>
          </w:p>
        </w:tc>
        <w:tc>
          <w:tcPr>
            <w:tcW w:w="0" w:type="auto"/>
            <w:vAlign w:val="center"/>
            <w:hideMark/>
          </w:tcPr>
          <w:p w14:paraId="67183963" w14:textId="77777777" w:rsidR="00106472" w:rsidRDefault="00106472" w:rsidP="003C067B">
            <w:r>
              <w:t>Hes 36,26</w:t>
            </w:r>
          </w:p>
        </w:tc>
      </w:tr>
      <w:tr w:rsidR="00106472" w14:paraId="5DE7EF2F" w14:textId="77777777" w:rsidTr="003C067B">
        <w:trPr>
          <w:tblCellSpacing w:w="15" w:type="dxa"/>
        </w:trPr>
        <w:tc>
          <w:tcPr>
            <w:tcW w:w="0" w:type="auto"/>
            <w:vAlign w:val="center"/>
            <w:hideMark/>
          </w:tcPr>
          <w:p w14:paraId="6E983E9D" w14:textId="77777777" w:rsidR="00106472" w:rsidRDefault="00106472" w:rsidP="003C067B">
            <w:r>
              <w:t>Neuer Geist</w:t>
            </w:r>
          </w:p>
        </w:tc>
        <w:tc>
          <w:tcPr>
            <w:tcW w:w="0" w:type="auto"/>
            <w:vAlign w:val="center"/>
            <w:hideMark/>
          </w:tcPr>
          <w:p w14:paraId="61A6FA94" w14:textId="77777777" w:rsidR="00106472" w:rsidRDefault="00106472" w:rsidP="003C067B">
            <w:r>
              <w:t>Hes 11,19</w:t>
            </w:r>
          </w:p>
        </w:tc>
      </w:tr>
      <w:tr w:rsidR="00106472" w14:paraId="2250CE07" w14:textId="77777777" w:rsidTr="003C067B">
        <w:trPr>
          <w:tblCellSpacing w:w="15" w:type="dxa"/>
        </w:trPr>
        <w:tc>
          <w:tcPr>
            <w:tcW w:w="0" w:type="auto"/>
            <w:vAlign w:val="center"/>
            <w:hideMark/>
          </w:tcPr>
          <w:p w14:paraId="25CFBBBD" w14:textId="77777777" w:rsidR="00106472" w:rsidRDefault="00106472" w:rsidP="003C067B">
            <w:r>
              <w:t>Neue Zunge</w:t>
            </w:r>
          </w:p>
        </w:tc>
        <w:tc>
          <w:tcPr>
            <w:tcW w:w="0" w:type="auto"/>
            <w:vAlign w:val="center"/>
            <w:hideMark/>
          </w:tcPr>
          <w:p w14:paraId="2D61F716" w14:textId="77777777" w:rsidR="00106472" w:rsidRDefault="00106472" w:rsidP="003C067B">
            <w:r>
              <w:t>Mk. 16,17</w:t>
            </w:r>
          </w:p>
        </w:tc>
      </w:tr>
      <w:tr w:rsidR="00106472" w14:paraId="412464DE" w14:textId="77777777" w:rsidTr="003C067B">
        <w:trPr>
          <w:tblCellSpacing w:w="15" w:type="dxa"/>
        </w:trPr>
        <w:tc>
          <w:tcPr>
            <w:tcW w:w="0" w:type="auto"/>
            <w:vAlign w:val="center"/>
            <w:hideMark/>
          </w:tcPr>
          <w:p w14:paraId="10FC9D84" w14:textId="77777777" w:rsidR="00106472" w:rsidRDefault="00106472" w:rsidP="003C067B">
            <w:r>
              <w:t>Neues Lied</w:t>
            </w:r>
          </w:p>
        </w:tc>
        <w:tc>
          <w:tcPr>
            <w:tcW w:w="0" w:type="auto"/>
            <w:vAlign w:val="center"/>
            <w:hideMark/>
          </w:tcPr>
          <w:p w14:paraId="4633828E" w14:textId="77777777" w:rsidR="00106472" w:rsidRDefault="00106472" w:rsidP="003C067B">
            <w:r>
              <w:t>Ps. 40,3</w:t>
            </w:r>
          </w:p>
        </w:tc>
      </w:tr>
      <w:tr w:rsidR="00106472" w14:paraId="19B6A648" w14:textId="77777777" w:rsidTr="003C067B">
        <w:trPr>
          <w:tblCellSpacing w:w="15" w:type="dxa"/>
        </w:trPr>
        <w:tc>
          <w:tcPr>
            <w:tcW w:w="0" w:type="auto"/>
            <w:vAlign w:val="center"/>
            <w:hideMark/>
          </w:tcPr>
          <w:p w14:paraId="2C3E65FA" w14:textId="77777777" w:rsidR="00106472" w:rsidRDefault="00106472" w:rsidP="003C067B">
            <w:r>
              <w:t>Neues Gebot</w:t>
            </w:r>
          </w:p>
        </w:tc>
        <w:tc>
          <w:tcPr>
            <w:tcW w:w="0" w:type="auto"/>
            <w:vAlign w:val="center"/>
            <w:hideMark/>
          </w:tcPr>
          <w:p w14:paraId="70DAECAD" w14:textId="77777777" w:rsidR="00106472" w:rsidRDefault="00106472" w:rsidP="003C067B">
            <w:r>
              <w:t>Joh 13,34</w:t>
            </w:r>
          </w:p>
        </w:tc>
      </w:tr>
      <w:tr w:rsidR="00106472" w14:paraId="5F0CED22" w14:textId="77777777" w:rsidTr="003C067B">
        <w:trPr>
          <w:tblCellSpacing w:w="15" w:type="dxa"/>
        </w:trPr>
        <w:tc>
          <w:tcPr>
            <w:tcW w:w="0" w:type="auto"/>
            <w:vAlign w:val="center"/>
            <w:hideMark/>
          </w:tcPr>
          <w:p w14:paraId="0F15CE55" w14:textId="77777777" w:rsidR="00106472" w:rsidRDefault="00106472" w:rsidP="003C067B">
            <w:r>
              <w:t>Neue Lehre</w:t>
            </w:r>
          </w:p>
        </w:tc>
        <w:tc>
          <w:tcPr>
            <w:tcW w:w="0" w:type="auto"/>
            <w:vAlign w:val="center"/>
            <w:hideMark/>
          </w:tcPr>
          <w:p w14:paraId="529952DE" w14:textId="77777777" w:rsidR="00106472" w:rsidRDefault="00106472" w:rsidP="003C067B">
            <w:r>
              <w:t>Mk. 1,27</w:t>
            </w:r>
          </w:p>
        </w:tc>
      </w:tr>
      <w:tr w:rsidR="00106472" w14:paraId="0E91DA9E" w14:textId="77777777" w:rsidTr="003C067B">
        <w:trPr>
          <w:tblCellSpacing w:w="15" w:type="dxa"/>
        </w:trPr>
        <w:tc>
          <w:tcPr>
            <w:tcW w:w="0" w:type="auto"/>
            <w:vAlign w:val="center"/>
            <w:hideMark/>
          </w:tcPr>
          <w:p w14:paraId="0DF20D11" w14:textId="77777777" w:rsidR="00106472" w:rsidRDefault="00106472" w:rsidP="003C067B">
            <w:r>
              <w:t>Neue Kraft</w:t>
            </w:r>
          </w:p>
        </w:tc>
        <w:tc>
          <w:tcPr>
            <w:tcW w:w="0" w:type="auto"/>
            <w:vAlign w:val="center"/>
            <w:hideMark/>
          </w:tcPr>
          <w:p w14:paraId="19EC053E" w14:textId="77777777" w:rsidR="00106472" w:rsidRDefault="00106472" w:rsidP="003C067B">
            <w:r>
              <w:t>Jes 40,31</w:t>
            </w:r>
          </w:p>
        </w:tc>
      </w:tr>
      <w:tr w:rsidR="00106472" w14:paraId="24F2D608" w14:textId="77777777" w:rsidTr="003C067B">
        <w:trPr>
          <w:tblCellSpacing w:w="15" w:type="dxa"/>
        </w:trPr>
        <w:tc>
          <w:tcPr>
            <w:tcW w:w="0" w:type="auto"/>
            <w:vAlign w:val="center"/>
            <w:hideMark/>
          </w:tcPr>
          <w:p w14:paraId="0C7C90A1" w14:textId="77777777" w:rsidR="00106472" w:rsidRDefault="00106472" w:rsidP="003C067B">
            <w:r>
              <w:t>Neue Barmherzigkeit</w:t>
            </w:r>
          </w:p>
        </w:tc>
        <w:tc>
          <w:tcPr>
            <w:tcW w:w="0" w:type="auto"/>
            <w:vAlign w:val="center"/>
            <w:hideMark/>
          </w:tcPr>
          <w:p w14:paraId="21C530EE" w14:textId="77777777" w:rsidR="00106472" w:rsidRDefault="00106472" w:rsidP="003C067B">
            <w:r>
              <w:t>Kla 3,23</w:t>
            </w:r>
          </w:p>
        </w:tc>
      </w:tr>
      <w:tr w:rsidR="00106472" w14:paraId="20D09730" w14:textId="77777777" w:rsidTr="003C067B">
        <w:trPr>
          <w:tblCellSpacing w:w="15" w:type="dxa"/>
        </w:trPr>
        <w:tc>
          <w:tcPr>
            <w:tcW w:w="0" w:type="auto"/>
            <w:vAlign w:val="center"/>
            <w:hideMark/>
          </w:tcPr>
          <w:p w14:paraId="1309B3E5" w14:textId="77777777" w:rsidR="00106472" w:rsidRDefault="00106472" w:rsidP="003C067B">
            <w:r>
              <w:t>Neue Früchte</w:t>
            </w:r>
          </w:p>
        </w:tc>
        <w:tc>
          <w:tcPr>
            <w:tcW w:w="0" w:type="auto"/>
            <w:vAlign w:val="center"/>
            <w:hideMark/>
          </w:tcPr>
          <w:p w14:paraId="76471A80" w14:textId="77777777" w:rsidR="00106472" w:rsidRDefault="00106472" w:rsidP="003C067B">
            <w:r>
              <w:t>Hes 47,12</w:t>
            </w:r>
          </w:p>
        </w:tc>
      </w:tr>
      <w:tr w:rsidR="00106472" w14:paraId="394D3584" w14:textId="77777777" w:rsidTr="003C067B">
        <w:trPr>
          <w:tblCellSpacing w:w="15" w:type="dxa"/>
        </w:trPr>
        <w:tc>
          <w:tcPr>
            <w:tcW w:w="0" w:type="auto"/>
            <w:vAlign w:val="center"/>
            <w:hideMark/>
          </w:tcPr>
          <w:p w14:paraId="7D44DB7C" w14:textId="77777777" w:rsidR="00106472" w:rsidRDefault="00106472" w:rsidP="003C067B">
            <w:r>
              <w:t>Neues Jerusalem</w:t>
            </w:r>
          </w:p>
        </w:tc>
        <w:tc>
          <w:tcPr>
            <w:tcW w:w="0" w:type="auto"/>
            <w:vAlign w:val="center"/>
            <w:hideMark/>
          </w:tcPr>
          <w:p w14:paraId="55A51616" w14:textId="77777777" w:rsidR="00106472" w:rsidRDefault="00106472" w:rsidP="003C067B">
            <w:r>
              <w:t>Off 21,2</w:t>
            </w:r>
          </w:p>
        </w:tc>
      </w:tr>
      <w:tr w:rsidR="00106472" w14:paraId="4796469D" w14:textId="77777777" w:rsidTr="003C067B">
        <w:trPr>
          <w:tblCellSpacing w:w="15" w:type="dxa"/>
        </w:trPr>
        <w:tc>
          <w:tcPr>
            <w:tcW w:w="0" w:type="auto"/>
            <w:vAlign w:val="center"/>
            <w:hideMark/>
          </w:tcPr>
          <w:p w14:paraId="620AD587" w14:textId="77777777" w:rsidR="00106472" w:rsidRDefault="00106472" w:rsidP="003C067B">
            <w:r>
              <w:t>Neue Erde</w:t>
            </w:r>
          </w:p>
        </w:tc>
        <w:tc>
          <w:tcPr>
            <w:tcW w:w="0" w:type="auto"/>
            <w:vAlign w:val="center"/>
            <w:hideMark/>
          </w:tcPr>
          <w:p w14:paraId="54AE8E4F" w14:textId="77777777" w:rsidR="00106472" w:rsidRDefault="00106472" w:rsidP="003C067B">
            <w:r>
              <w:t>Off 21,1</w:t>
            </w:r>
          </w:p>
        </w:tc>
      </w:tr>
      <w:tr w:rsidR="00106472" w14:paraId="4242BCA6" w14:textId="77777777" w:rsidTr="003C067B">
        <w:trPr>
          <w:tblCellSpacing w:w="15" w:type="dxa"/>
        </w:trPr>
        <w:tc>
          <w:tcPr>
            <w:tcW w:w="0" w:type="auto"/>
            <w:vAlign w:val="center"/>
            <w:hideMark/>
          </w:tcPr>
          <w:p w14:paraId="6B1FCDAC" w14:textId="77777777" w:rsidR="00106472" w:rsidRDefault="00106472" w:rsidP="003C067B">
            <w:r>
              <w:t>Neue Himmel</w:t>
            </w:r>
          </w:p>
        </w:tc>
        <w:tc>
          <w:tcPr>
            <w:tcW w:w="0" w:type="auto"/>
            <w:vAlign w:val="center"/>
            <w:hideMark/>
          </w:tcPr>
          <w:p w14:paraId="3E223B1E" w14:textId="77777777" w:rsidR="00106472" w:rsidRDefault="00106472" w:rsidP="003C067B">
            <w:r>
              <w:t>Off 21,1</w:t>
            </w:r>
          </w:p>
        </w:tc>
      </w:tr>
      <w:tr w:rsidR="00106472" w14:paraId="622F6C48" w14:textId="77777777" w:rsidTr="003C067B">
        <w:trPr>
          <w:tblCellSpacing w:w="15" w:type="dxa"/>
        </w:trPr>
        <w:tc>
          <w:tcPr>
            <w:tcW w:w="0" w:type="auto"/>
            <w:vAlign w:val="center"/>
            <w:hideMark/>
          </w:tcPr>
          <w:p w14:paraId="154C027A" w14:textId="77777777" w:rsidR="00106472" w:rsidRDefault="00106472" w:rsidP="003C067B">
            <w:r>
              <w:t>Siehe, ich mache alles neu</w:t>
            </w:r>
          </w:p>
        </w:tc>
        <w:tc>
          <w:tcPr>
            <w:tcW w:w="0" w:type="auto"/>
            <w:vAlign w:val="center"/>
            <w:hideMark/>
          </w:tcPr>
          <w:p w14:paraId="2007B174" w14:textId="77777777" w:rsidR="00106472" w:rsidRDefault="00106472" w:rsidP="003C067B">
            <w:r>
              <w:t>Off 21,5</w:t>
            </w:r>
          </w:p>
        </w:tc>
      </w:tr>
    </w:tbl>
    <w:p w14:paraId="403C0E23" w14:textId="5DB2DC47" w:rsidR="00106472" w:rsidRDefault="00106472" w:rsidP="00106472">
      <w:pPr>
        <w:pStyle w:val="berschrift1"/>
      </w:pPr>
      <w:r>
        <w:t>Jesus</w:t>
      </w:r>
    </w:p>
    <w:p w14:paraId="271917D0" w14:textId="304E205B" w:rsidR="000F5606" w:rsidRDefault="000F5606" w:rsidP="00106472">
      <w:pPr>
        <w:pStyle w:val="berschrift2"/>
        <w:rPr>
          <w:sz w:val="48"/>
          <w:szCs w:val="48"/>
          <w:lang w:eastAsia="de-DE"/>
        </w:rPr>
      </w:pPr>
      <w:r>
        <w:t>Die Einladungen unseres Heilands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15"/>
        <w:gridCol w:w="1062"/>
      </w:tblGrid>
      <w:tr w:rsidR="000F5606" w14:paraId="3C91B88B" w14:textId="77777777" w:rsidTr="000F5606">
        <w:trPr>
          <w:tblCellSpacing w:w="15" w:type="dxa"/>
        </w:trPr>
        <w:tc>
          <w:tcPr>
            <w:tcW w:w="0" w:type="auto"/>
            <w:vAlign w:val="center"/>
            <w:hideMark/>
          </w:tcPr>
          <w:p w14:paraId="08B34522" w14:textId="77777777" w:rsidR="000F5606" w:rsidRDefault="000F5606">
            <w:r>
              <w:t>Wendet euch zu mir</w:t>
            </w:r>
          </w:p>
        </w:tc>
        <w:tc>
          <w:tcPr>
            <w:tcW w:w="0" w:type="auto"/>
            <w:vAlign w:val="center"/>
            <w:hideMark/>
          </w:tcPr>
          <w:p w14:paraId="606FD02A" w14:textId="77777777" w:rsidR="000F5606" w:rsidRDefault="000F5606">
            <w:r>
              <w:t>Jes 45,22</w:t>
            </w:r>
          </w:p>
        </w:tc>
      </w:tr>
      <w:tr w:rsidR="000F5606" w14:paraId="61D2B66A" w14:textId="77777777" w:rsidTr="000F5606">
        <w:trPr>
          <w:tblCellSpacing w:w="15" w:type="dxa"/>
        </w:trPr>
        <w:tc>
          <w:tcPr>
            <w:tcW w:w="0" w:type="auto"/>
            <w:vAlign w:val="center"/>
            <w:hideMark/>
          </w:tcPr>
          <w:p w14:paraId="3D618BCE" w14:textId="77777777" w:rsidR="000F5606" w:rsidRDefault="000F5606">
            <w:r>
              <w:t>Kommt her zu mir</w:t>
            </w:r>
          </w:p>
        </w:tc>
        <w:tc>
          <w:tcPr>
            <w:tcW w:w="0" w:type="auto"/>
            <w:vAlign w:val="center"/>
            <w:hideMark/>
          </w:tcPr>
          <w:p w14:paraId="623D3979" w14:textId="77777777" w:rsidR="000F5606" w:rsidRDefault="000F5606">
            <w:r>
              <w:t>Mat 11,28</w:t>
            </w:r>
          </w:p>
        </w:tc>
      </w:tr>
      <w:tr w:rsidR="000F5606" w14:paraId="18E98ECB" w14:textId="77777777" w:rsidTr="000F5606">
        <w:trPr>
          <w:tblCellSpacing w:w="15" w:type="dxa"/>
        </w:trPr>
        <w:tc>
          <w:tcPr>
            <w:tcW w:w="0" w:type="auto"/>
            <w:vAlign w:val="center"/>
            <w:hideMark/>
          </w:tcPr>
          <w:p w14:paraId="6BACEA14" w14:textId="77777777" w:rsidR="000F5606" w:rsidRDefault="000F5606">
            <w:r>
              <w:t>Bleibt in mir</w:t>
            </w:r>
          </w:p>
        </w:tc>
        <w:tc>
          <w:tcPr>
            <w:tcW w:w="0" w:type="auto"/>
            <w:vAlign w:val="center"/>
            <w:hideMark/>
          </w:tcPr>
          <w:p w14:paraId="639CFED8" w14:textId="77777777" w:rsidR="000F5606" w:rsidRDefault="000F5606">
            <w:r>
              <w:t>Joh 15,4</w:t>
            </w:r>
          </w:p>
        </w:tc>
      </w:tr>
      <w:tr w:rsidR="000F5606" w14:paraId="621C57C0" w14:textId="77777777" w:rsidTr="000F5606">
        <w:trPr>
          <w:tblCellSpacing w:w="15" w:type="dxa"/>
        </w:trPr>
        <w:tc>
          <w:tcPr>
            <w:tcW w:w="0" w:type="auto"/>
            <w:vAlign w:val="center"/>
            <w:hideMark/>
          </w:tcPr>
          <w:p w14:paraId="5317D1EB" w14:textId="77777777" w:rsidR="000F5606" w:rsidRDefault="000F5606">
            <w:r>
              <w:t>Lernt von mir</w:t>
            </w:r>
          </w:p>
        </w:tc>
        <w:tc>
          <w:tcPr>
            <w:tcW w:w="0" w:type="auto"/>
            <w:vAlign w:val="center"/>
            <w:hideMark/>
          </w:tcPr>
          <w:p w14:paraId="53DD0BD9" w14:textId="77777777" w:rsidR="000F5606" w:rsidRDefault="000F5606">
            <w:r>
              <w:t>Mat 11,29</w:t>
            </w:r>
          </w:p>
        </w:tc>
      </w:tr>
      <w:tr w:rsidR="000F5606" w14:paraId="2A20B018" w14:textId="77777777" w:rsidTr="000F5606">
        <w:trPr>
          <w:tblCellSpacing w:w="15" w:type="dxa"/>
        </w:trPr>
        <w:tc>
          <w:tcPr>
            <w:tcW w:w="0" w:type="auto"/>
            <w:vAlign w:val="center"/>
            <w:hideMark/>
          </w:tcPr>
          <w:p w14:paraId="745F4B5F" w14:textId="77777777" w:rsidR="000F5606" w:rsidRDefault="000F5606">
            <w:r>
              <w:t>Folgt mir</w:t>
            </w:r>
          </w:p>
        </w:tc>
        <w:tc>
          <w:tcPr>
            <w:tcW w:w="0" w:type="auto"/>
            <w:vAlign w:val="center"/>
            <w:hideMark/>
          </w:tcPr>
          <w:p w14:paraId="06DB6790" w14:textId="77777777" w:rsidR="000F5606" w:rsidRDefault="000F5606">
            <w:r>
              <w:t>Joh 21,15</w:t>
            </w:r>
          </w:p>
        </w:tc>
      </w:tr>
      <w:tr w:rsidR="000F5606" w14:paraId="12414240" w14:textId="77777777" w:rsidTr="000F5606">
        <w:trPr>
          <w:tblCellSpacing w:w="15" w:type="dxa"/>
        </w:trPr>
        <w:tc>
          <w:tcPr>
            <w:tcW w:w="0" w:type="auto"/>
            <w:vAlign w:val="center"/>
            <w:hideMark/>
          </w:tcPr>
          <w:p w14:paraId="431045B6" w14:textId="77777777" w:rsidR="000F5606" w:rsidRDefault="000F5606">
            <w:r>
              <w:t>Kommt mit mir</w:t>
            </w:r>
          </w:p>
        </w:tc>
        <w:tc>
          <w:tcPr>
            <w:tcW w:w="0" w:type="auto"/>
            <w:vAlign w:val="center"/>
            <w:hideMark/>
          </w:tcPr>
          <w:p w14:paraId="624F2B69" w14:textId="77777777" w:rsidR="000F5606" w:rsidRDefault="000F5606">
            <w:r>
              <w:t>Hoh 4,8</w:t>
            </w:r>
          </w:p>
        </w:tc>
      </w:tr>
      <w:tr w:rsidR="000F5606" w14:paraId="664F988F" w14:textId="77777777" w:rsidTr="000F5606">
        <w:trPr>
          <w:tblCellSpacing w:w="15" w:type="dxa"/>
        </w:trPr>
        <w:tc>
          <w:tcPr>
            <w:tcW w:w="0" w:type="auto"/>
            <w:vAlign w:val="center"/>
            <w:hideMark/>
          </w:tcPr>
          <w:p w14:paraId="6C974253" w14:textId="77777777" w:rsidR="000F5606" w:rsidRDefault="000F5606">
            <w:r>
              <w:t xml:space="preserve">Wacht mit mir </w:t>
            </w:r>
          </w:p>
        </w:tc>
        <w:tc>
          <w:tcPr>
            <w:tcW w:w="0" w:type="auto"/>
            <w:vAlign w:val="center"/>
            <w:hideMark/>
          </w:tcPr>
          <w:p w14:paraId="01D86962" w14:textId="77777777" w:rsidR="000F5606" w:rsidRDefault="000F5606">
            <w:r>
              <w:t xml:space="preserve">Mat 26,38 </w:t>
            </w:r>
          </w:p>
        </w:tc>
      </w:tr>
    </w:tbl>
    <w:p w14:paraId="4E979309" w14:textId="77777777" w:rsidR="000F5606" w:rsidRDefault="000F5606" w:rsidP="00106472">
      <w:pPr>
        <w:pStyle w:val="berschrift2"/>
        <w:rPr>
          <w:sz w:val="48"/>
          <w:szCs w:val="48"/>
          <w:lang w:eastAsia="de-DE"/>
        </w:rPr>
      </w:pPr>
      <w:r>
        <w:t>Die Erscheinungen des auferstandenen Jesus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81"/>
        <w:gridCol w:w="1229"/>
      </w:tblGrid>
      <w:tr w:rsidR="000F5606" w14:paraId="2E9ECDBE" w14:textId="77777777" w:rsidTr="000F5606">
        <w:trPr>
          <w:tblCellSpacing w:w="15" w:type="dxa"/>
        </w:trPr>
        <w:tc>
          <w:tcPr>
            <w:tcW w:w="0" w:type="auto"/>
            <w:vAlign w:val="center"/>
            <w:hideMark/>
          </w:tcPr>
          <w:p w14:paraId="27F0ACB1" w14:textId="77777777" w:rsidR="000F5606" w:rsidRDefault="000F5606">
            <w:r>
              <w:t>Maria</w:t>
            </w:r>
          </w:p>
        </w:tc>
        <w:tc>
          <w:tcPr>
            <w:tcW w:w="0" w:type="auto"/>
            <w:vAlign w:val="center"/>
            <w:hideMark/>
          </w:tcPr>
          <w:p w14:paraId="571DD5C5" w14:textId="77777777" w:rsidR="000F5606" w:rsidRDefault="000F5606">
            <w:r>
              <w:t>Mk. 16,9</w:t>
            </w:r>
          </w:p>
        </w:tc>
      </w:tr>
      <w:tr w:rsidR="000F5606" w14:paraId="066001BA" w14:textId="77777777" w:rsidTr="000F5606">
        <w:trPr>
          <w:tblCellSpacing w:w="15" w:type="dxa"/>
        </w:trPr>
        <w:tc>
          <w:tcPr>
            <w:tcW w:w="0" w:type="auto"/>
            <w:vAlign w:val="center"/>
            <w:hideMark/>
          </w:tcPr>
          <w:p w14:paraId="1D47D06F" w14:textId="77777777" w:rsidR="000F5606" w:rsidRDefault="000F5606">
            <w:r>
              <w:t>Frauen, die vom Grab kamen</w:t>
            </w:r>
          </w:p>
        </w:tc>
        <w:tc>
          <w:tcPr>
            <w:tcW w:w="0" w:type="auto"/>
            <w:vAlign w:val="center"/>
            <w:hideMark/>
          </w:tcPr>
          <w:p w14:paraId="67140711" w14:textId="77777777" w:rsidR="000F5606" w:rsidRDefault="000F5606">
            <w:r>
              <w:t>Mat 28,9</w:t>
            </w:r>
          </w:p>
        </w:tc>
      </w:tr>
      <w:tr w:rsidR="000F5606" w14:paraId="201DEDE6" w14:textId="77777777" w:rsidTr="000F5606">
        <w:trPr>
          <w:tblCellSpacing w:w="15" w:type="dxa"/>
        </w:trPr>
        <w:tc>
          <w:tcPr>
            <w:tcW w:w="0" w:type="auto"/>
            <w:vAlign w:val="center"/>
            <w:hideMark/>
          </w:tcPr>
          <w:p w14:paraId="2C2EFB49" w14:textId="77777777" w:rsidR="000F5606" w:rsidRDefault="000F5606">
            <w:r>
              <w:t>Petrus</w:t>
            </w:r>
          </w:p>
        </w:tc>
        <w:tc>
          <w:tcPr>
            <w:tcW w:w="0" w:type="auto"/>
            <w:vAlign w:val="center"/>
            <w:hideMark/>
          </w:tcPr>
          <w:p w14:paraId="216AFAA2" w14:textId="77777777" w:rsidR="000F5606" w:rsidRDefault="000F5606">
            <w:r>
              <w:t>Luk 24,34</w:t>
            </w:r>
          </w:p>
        </w:tc>
      </w:tr>
      <w:tr w:rsidR="000F5606" w14:paraId="5D2C3414" w14:textId="77777777" w:rsidTr="000F5606">
        <w:trPr>
          <w:tblCellSpacing w:w="15" w:type="dxa"/>
        </w:trPr>
        <w:tc>
          <w:tcPr>
            <w:tcW w:w="0" w:type="auto"/>
            <w:vAlign w:val="center"/>
            <w:hideMark/>
          </w:tcPr>
          <w:p w14:paraId="373C4A40" w14:textId="77777777" w:rsidR="000F5606" w:rsidRDefault="000F5606">
            <w:r>
              <w:t>Emmausjünger</w:t>
            </w:r>
          </w:p>
        </w:tc>
        <w:tc>
          <w:tcPr>
            <w:tcW w:w="0" w:type="auto"/>
            <w:vAlign w:val="center"/>
            <w:hideMark/>
          </w:tcPr>
          <w:p w14:paraId="1EF94DD9" w14:textId="77777777" w:rsidR="000F5606" w:rsidRDefault="000F5606">
            <w:r>
              <w:t>Luk 24,31</w:t>
            </w:r>
          </w:p>
        </w:tc>
      </w:tr>
      <w:tr w:rsidR="000F5606" w14:paraId="00B481A6" w14:textId="77777777" w:rsidTr="000F5606">
        <w:trPr>
          <w:tblCellSpacing w:w="15" w:type="dxa"/>
        </w:trPr>
        <w:tc>
          <w:tcPr>
            <w:tcW w:w="0" w:type="auto"/>
            <w:vAlign w:val="center"/>
            <w:hideMark/>
          </w:tcPr>
          <w:p w14:paraId="03D6D097" w14:textId="77777777" w:rsidR="000F5606" w:rsidRDefault="000F5606">
            <w:r>
              <w:t>10 Apostel zu Jerusalem</w:t>
            </w:r>
          </w:p>
        </w:tc>
        <w:tc>
          <w:tcPr>
            <w:tcW w:w="0" w:type="auto"/>
            <w:vAlign w:val="center"/>
            <w:hideMark/>
          </w:tcPr>
          <w:p w14:paraId="630CE4DB" w14:textId="77777777" w:rsidR="000F5606" w:rsidRDefault="000F5606">
            <w:r>
              <w:t>Joh 20,19</w:t>
            </w:r>
          </w:p>
        </w:tc>
      </w:tr>
      <w:tr w:rsidR="000F5606" w14:paraId="093EDA2E" w14:textId="77777777" w:rsidTr="000F5606">
        <w:trPr>
          <w:tblCellSpacing w:w="15" w:type="dxa"/>
        </w:trPr>
        <w:tc>
          <w:tcPr>
            <w:tcW w:w="0" w:type="auto"/>
            <w:vAlign w:val="center"/>
            <w:hideMark/>
          </w:tcPr>
          <w:p w14:paraId="27DE79D9" w14:textId="77777777" w:rsidR="000F5606" w:rsidRDefault="000F5606">
            <w:r>
              <w:t>11 Apostel zu Jerusalem</w:t>
            </w:r>
          </w:p>
        </w:tc>
        <w:tc>
          <w:tcPr>
            <w:tcW w:w="0" w:type="auto"/>
            <w:vAlign w:val="center"/>
            <w:hideMark/>
          </w:tcPr>
          <w:p w14:paraId="1CF54AAF" w14:textId="77777777" w:rsidR="000F5606" w:rsidRDefault="000F5606">
            <w:r>
              <w:t>Joh 20,26</w:t>
            </w:r>
          </w:p>
        </w:tc>
      </w:tr>
      <w:tr w:rsidR="000F5606" w14:paraId="03A4F4EE" w14:textId="77777777" w:rsidTr="000F5606">
        <w:trPr>
          <w:tblCellSpacing w:w="15" w:type="dxa"/>
        </w:trPr>
        <w:tc>
          <w:tcPr>
            <w:tcW w:w="0" w:type="auto"/>
            <w:vAlign w:val="center"/>
            <w:hideMark/>
          </w:tcPr>
          <w:p w14:paraId="4B44D430" w14:textId="77777777" w:rsidR="000F5606" w:rsidRDefault="000F5606">
            <w:r>
              <w:t>Sieben Jünger, die fischen</w:t>
            </w:r>
          </w:p>
        </w:tc>
        <w:tc>
          <w:tcPr>
            <w:tcW w:w="0" w:type="auto"/>
            <w:vAlign w:val="center"/>
            <w:hideMark/>
          </w:tcPr>
          <w:p w14:paraId="2A8D23D9" w14:textId="77777777" w:rsidR="000F5606" w:rsidRDefault="000F5606">
            <w:r>
              <w:t>Joh 21,7</w:t>
            </w:r>
          </w:p>
        </w:tc>
      </w:tr>
      <w:tr w:rsidR="000F5606" w14:paraId="2CD41F5A" w14:textId="77777777" w:rsidTr="000F5606">
        <w:trPr>
          <w:tblCellSpacing w:w="15" w:type="dxa"/>
        </w:trPr>
        <w:tc>
          <w:tcPr>
            <w:tcW w:w="0" w:type="auto"/>
            <w:vAlign w:val="center"/>
            <w:hideMark/>
          </w:tcPr>
          <w:p w14:paraId="6A5511AB" w14:textId="77777777" w:rsidR="000F5606" w:rsidRDefault="000F5606">
            <w:r>
              <w:t>Elf Jünger in Galiläa</w:t>
            </w:r>
          </w:p>
        </w:tc>
        <w:tc>
          <w:tcPr>
            <w:tcW w:w="0" w:type="auto"/>
            <w:vAlign w:val="center"/>
            <w:hideMark/>
          </w:tcPr>
          <w:p w14:paraId="5C93CAB3" w14:textId="77777777" w:rsidR="000F5606" w:rsidRDefault="000F5606">
            <w:r>
              <w:t>Mat 28,18</w:t>
            </w:r>
          </w:p>
        </w:tc>
      </w:tr>
      <w:tr w:rsidR="000F5606" w14:paraId="607DE28B" w14:textId="77777777" w:rsidTr="000F5606">
        <w:trPr>
          <w:tblCellSpacing w:w="15" w:type="dxa"/>
        </w:trPr>
        <w:tc>
          <w:tcPr>
            <w:tcW w:w="0" w:type="auto"/>
            <w:vAlign w:val="center"/>
            <w:hideMark/>
          </w:tcPr>
          <w:p w14:paraId="60C38FDE" w14:textId="77777777" w:rsidR="000F5606" w:rsidRDefault="000F5606">
            <w:r>
              <w:t>500 Brüder und mehr</w:t>
            </w:r>
          </w:p>
        </w:tc>
        <w:tc>
          <w:tcPr>
            <w:tcW w:w="0" w:type="auto"/>
            <w:vAlign w:val="center"/>
            <w:hideMark/>
          </w:tcPr>
          <w:p w14:paraId="49731F20" w14:textId="77777777" w:rsidR="000F5606" w:rsidRDefault="000F5606">
            <w:r>
              <w:t>1. Kor. 15,6</w:t>
            </w:r>
          </w:p>
        </w:tc>
      </w:tr>
      <w:tr w:rsidR="000F5606" w14:paraId="3FC7FDE8" w14:textId="77777777" w:rsidTr="000F5606">
        <w:trPr>
          <w:tblCellSpacing w:w="15" w:type="dxa"/>
        </w:trPr>
        <w:tc>
          <w:tcPr>
            <w:tcW w:w="0" w:type="auto"/>
            <w:vAlign w:val="center"/>
            <w:hideMark/>
          </w:tcPr>
          <w:p w14:paraId="5868D91E" w14:textId="77777777" w:rsidR="000F5606" w:rsidRDefault="000F5606">
            <w:r>
              <w:t xml:space="preserve">Jakobus </w:t>
            </w:r>
          </w:p>
        </w:tc>
        <w:tc>
          <w:tcPr>
            <w:tcW w:w="0" w:type="auto"/>
            <w:vAlign w:val="center"/>
            <w:hideMark/>
          </w:tcPr>
          <w:p w14:paraId="495E3FF2" w14:textId="77777777" w:rsidR="000F5606" w:rsidRDefault="000F5606">
            <w:r>
              <w:t>1. Kor. 15,7</w:t>
            </w:r>
          </w:p>
        </w:tc>
      </w:tr>
      <w:tr w:rsidR="000F5606" w14:paraId="036B1FBE" w14:textId="77777777" w:rsidTr="000F5606">
        <w:trPr>
          <w:tblCellSpacing w:w="15" w:type="dxa"/>
        </w:trPr>
        <w:tc>
          <w:tcPr>
            <w:tcW w:w="0" w:type="auto"/>
            <w:vAlign w:val="center"/>
            <w:hideMark/>
          </w:tcPr>
          <w:p w14:paraId="766482B2" w14:textId="77777777" w:rsidR="000F5606" w:rsidRDefault="000F5606">
            <w:r>
              <w:t xml:space="preserve">Elf bei der Himmelfahrt </w:t>
            </w:r>
          </w:p>
        </w:tc>
        <w:tc>
          <w:tcPr>
            <w:tcW w:w="0" w:type="auto"/>
            <w:vAlign w:val="center"/>
            <w:hideMark/>
          </w:tcPr>
          <w:p w14:paraId="08F6E991" w14:textId="77777777" w:rsidR="000F5606" w:rsidRDefault="000F5606">
            <w:r>
              <w:t>Apg. 1,11</w:t>
            </w:r>
          </w:p>
        </w:tc>
      </w:tr>
      <w:tr w:rsidR="000F5606" w14:paraId="5574B56D" w14:textId="77777777" w:rsidTr="000F5606">
        <w:trPr>
          <w:tblCellSpacing w:w="15" w:type="dxa"/>
        </w:trPr>
        <w:tc>
          <w:tcPr>
            <w:tcW w:w="0" w:type="auto"/>
            <w:vAlign w:val="center"/>
            <w:hideMark/>
          </w:tcPr>
          <w:p w14:paraId="3FAD7B1D" w14:textId="77777777" w:rsidR="000F5606" w:rsidRDefault="000F5606">
            <w:r>
              <w:t xml:space="preserve">Paulus </w:t>
            </w:r>
          </w:p>
        </w:tc>
        <w:tc>
          <w:tcPr>
            <w:tcW w:w="0" w:type="auto"/>
            <w:vAlign w:val="center"/>
            <w:hideMark/>
          </w:tcPr>
          <w:p w14:paraId="7D58DF1F" w14:textId="77777777" w:rsidR="000F5606" w:rsidRDefault="000F5606">
            <w:r>
              <w:t>1. Kor. 15,8</w:t>
            </w:r>
          </w:p>
        </w:tc>
      </w:tr>
    </w:tbl>
    <w:p w14:paraId="2F7ED76A" w14:textId="77777777" w:rsidR="00776ED1" w:rsidRDefault="00776ED1" w:rsidP="00106472">
      <w:pPr>
        <w:pStyle w:val="berschrift2"/>
        <w:rPr>
          <w:sz w:val="48"/>
          <w:szCs w:val="48"/>
          <w:lang w:eastAsia="de-DE"/>
        </w:rPr>
      </w:pPr>
      <w:r>
        <w:t>Jesu «Ich will» im Matthäus-Evangelium</w:t>
      </w:r>
    </w:p>
    <w:p w14:paraId="301AB8DA" w14:textId="77777777" w:rsidR="00776ED1" w:rsidRDefault="00776ED1" w:rsidP="00776ED1">
      <w:pPr>
        <w:pStyle w:val="StandardWeb"/>
      </w:pPr>
      <w:r>
        <w:t xml:space="preserve">Ich will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00"/>
        <w:gridCol w:w="1047"/>
        <w:gridCol w:w="942"/>
      </w:tblGrid>
      <w:tr w:rsidR="00776ED1" w14:paraId="2AF875D0" w14:textId="77777777" w:rsidTr="00776ED1">
        <w:trPr>
          <w:tblCellSpacing w:w="15" w:type="dxa"/>
        </w:trPr>
        <w:tc>
          <w:tcPr>
            <w:tcW w:w="0" w:type="auto"/>
            <w:gridSpan w:val="2"/>
            <w:vAlign w:val="center"/>
            <w:hideMark/>
          </w:tcPr>
          <w:p w14:paraId="0C3257A5" w14:textId="77777777" w:rsidR="00776ED1" w:rsidRDefault="00776ED1">
            <w:r>
              <w:t>… euch zu Menschenfischern machen</w:t>
            </w:r>
          </w:p>
        </w:tc>
        <w:tc>
          <w:tcPr>
            <w:tcW w:w="0" w:type="auto"/>
            <w:vAlign w:val="center"/>
            <w:hideMark/>
          </w:tcPr>
          <w:p w14:paraId="0258FD42" w14:textId="77777777" w:rsidR="00776ED1" w:rsidRDefault="00776ED1">
            <w:r>
              <w:t>Mat 4,19</w:t>
            </w:r>
          </w:p>
        </w:tc>
      </w:tr>
      <w:tr w:rsidR="00776ED1" w14:paraId="6A9D5F83" w14:textId="77777777" w:rsidTr="00776ED1">
        <w:trPr>
          <w:tblCellSpacing w:w="15" w:type="dxa"/>
        </w:trPr>
        <w:tc>
          <w:tcPr>
            <w:tcW w:w="0" w:type="auto"/>
            <w:vAlign w:val="center"/>
            <w:hideMark/>
          </w:tcPr>
          <w:p w14:paraId="18CC862F" w14:textId="77777777" w:rsidR="00776ED1" w:rsidRDefault="00776ED1">
            <w:r>
              <w:t xml:space="preserve">… dich reinigen </w:t>
            </w:r>
          </w:p>
        </w:tc>
        <w:tc>
          <w:tcPr>
            <w:tcW w:w="0" w:type="auto"/>
            <w:vAlign w:val="center"/>
            <w:hideMark/>
          </w:tcPr>
          <w:p w14:paraId="7944667A" w14:textId="77777777" w:rsidR="00776ED1" w:rsidRDefault="00776ED1">
            <w:r>
              <w:t>Mat 8,3</w:t>
            </w:r>
          </w:p>
        </w:tc>
        <w:tc>
          <w:tcPr>
            <w:tcW w:w="0" w:type="auto"/>
            <w:vAlign w:val="center"/>
            <w:hideMark/>
          </w:tcPr>
          <w:p w14:paraId="501C595F" w14:textId="77777777" w:rsidR="00776ED1" w:rsidRDefault="00776ED1"/>
        </w:tc>
      </w:tr>
      <w:tr w:rsidR="00776ED1" w14:paraId="72053CDF" w14:textId="77777777" w:rsidTr="00776ED1">
        <w:trPr>
          <w:tblCellSpacing w:w="15" w:type="dxa"/>
        </w:trPr>
        <w:tc>
          <w:tcPr>
            <w:tcW w:w="0" w:type="auto"/>
            <w:vAlign w:val="center"/>
            <w:hideMark/>
          </w:tcPr>
          <w:p w14:paraId="326601CD" w14:textId="77777777" w:rsidR="00776ED1" w:rsidRDefault="00776ED1">
            <w:pPr>
              <w:rPr>
                <w:szCs w:val="24"/>
              </w:rPr>
            </w:pPr>
            <w:r>
              <w:t xml:space="preserve">… kommen und gesund machen </w:t>
            </w:r>
          </w:p>
        </w:tc>
        <w:tc>
          <w:tcPr>
            <w:tcW w:w="0" w:type="auto"/>
            <w:vAlign w:val="center"/>
            <w:hideMark/>
          </w:tcPr>
          <w:p w14:paraId="0E5FEDD1" w14:textId="77777777" w:rsidR="00776ED1" w:rsidRDefault="00776ED1">
            <w:r>
              <w:t>Mat 8,7</w:t>
            </w:r>
          </w:p>
        </w:tc>
        <w:tc>
          <w:tcPr>
            <w:tcW w:w="0" w:type="auto"/>
            <w:vAlign w:val="center"/>
            <w:hideMark/>
          </w:tcPr>
          <w:p w14:paraId="11332453" w14:textId="77777777" w:rsidR="00776ED1" w:rsidRDefault="00776ED1"/>
        </w:tc>
      </w:tr>
      <w:tr w:rsidR="00776ED1" w14:paraId="7C9363F7" w14:textId="77777777" w:rsidTr="00776ED1">
        <w:trPr>
          <w:tblCellSpacing w:w="15" w:type="dxa"/>
        </w:trPr>
        <w:tc>
          <w:tcPr>
            <w:tcW w:w="0" w:type="auto"/>
            <w:vAlign w:val="center"/>
            <w:hideMark/>
          </w:tcPr>
          <w:p w14:paraId="4DFD241B" w14:textId="77777777" w:rsidR="00776ED1" w:rsidRDefault="00776ED1">
            <w:pPr>
              <w:rPr>
                <w:szCs w:val="24"/>
              </w:rPr>
            </w:pPr>
            <w:r>
              <w:t xml:space="preserve">… bekennen vor meinem Vater </w:t>
            </w:r>
          </w:p>
        </w:tc>
        <w:tc>
          <w:tcPr>
            <w:tcW w:w="0" w:type="auto"/>
            <w:vAlign w:val="center"/>
            <w:hideMark/>
          </w:tcPr>
          <w:p w14:paraId="035F0BA2" w14:textId="77777777" w:rsidR="00776ED1" w:rsidRDefault="00776ED1">
            <w:r>
              <w:t>Mat 10,32</w:t>
            </w:r>
          </w:p>
        </w:tc>
        <w:tc>
          <w:tcPr>
            <w:tcW w:w="0" w:type="auto"/>
            <w:vAlign w:val="center"/>
            <w:hideMark/>
          </w:tcPr>
          <w:p w14:paraId="704E07F0" w14:textId="77777777" w:rsidR="00776ED1" w:rsidRDefault="00776ED1"/>
        </w:tc>
      </w:tr>
      <w:tr w:rsidR="00776ED1" w14:paraId="7B35289E" w14:textId="77777777" w:rsidTr="00776ED1">
        <w:trPr>
          <w:tblCellSpacing w:w="15" w:type="dxa"/>
        </w:trPr>
        <w:tc>
          <w:tcPr>
            <w:tcW w:w="0" w:type="auto"/>
            <w:vAlign w:val="center"/>
            <w:hideMark/>
          </w:tcPr>
          <w:p w14:paraId="3D6EFC95" w14:textId="77777777" w:rsidR="00776ED1" w:rsidRDefault="00776ED1">
            <w:pPr>
              <w:rPr>
                <w:szCs w:val="24"/>
              </w:rPr>
            </w:pPr>
            <w:r>
              <w:t xml:space="preserve">… verleugnen vor meinem Vater </w:t>
            </w:r>
          </w:p>
        </w:tc>
        <w:tc>
          <w:tcPr>
            <w:tcW w:w="0" w:type="auto"/>
            <w:vAlign w:val="center"/>
            <w:hideMark/>
          </w:tcPr>
          <w:p w14:paraId="65DCB1B9" w14:textId="77777777" w:rsidR="00776ED1" w:rsidRDefault="00776ED1">
            <w:r>
              <w:t>Mat 10,32</w:t>
            </w:r>
          </w:p>
        </w:tc>
        <w:tc>
          <w:tcPr>
            <w:tcW w:w="0" w:type="auto"/>
            <w:vAlign w:val="center"/>
            <w:hideMark/>
          </w:tcPr>
          <w:p w14:paraId="5E9AFEFD" w14:textId="77777777" w:rsidR="00776ED1" w:rsidRDefault="00776ED1"/>
        </w:tc>
      </w:tr>
      <w:tr w:rsidR="00776ED1" w14:paraId="2CF4F442" w14:textId="77777777" w:rsidTr="00776ED1">
        <w:trPr>
          <w:tblCellSpacing w:w="15" w:type="dxa"/>
        </w:trPr>
        <w:tc>
          <w:tcPr>
            <w:tcW w:w="0" w:type="auto"/>
            <w:vAlign w:val="center"/>
            <w:hideMark/>
          </w:tcPr>
          <w:p w14:paraId="41642724" w14:textId="77777777" w:rsidR="00776ED1" w:rsidRDefault="00776ED1">
            <w:pPr>
              <w:rPr>
                <w:szCs w:val="24"/>
              </w:rPr>
            </w:pPr>
            <w:r>
              <w:t xml:space="preserve">… offenbaren </w:t>
            </w:r>
          </w:p>
        </w:tc>
        <w:tc>
          <w:tcPr>
            <w:tcW w:w="0" w:type="auto"/>
            <w:vAlign w:val="center"/>
            <w:hideMark/>
          </w:tcPr>
          <w:p w14:paraId="3A3E5FBA" w14:textId="77777777" w:rsidR="00776ED1" w:rsidRDefault="00776ED1">
            <w:r>
              <w:t>Mat 11,27</w:t>
            </w:r>
          </w:p>
        </w:tc>
        <w:tc>
          <w:tcPr>
            <w:tcW w:w="0" w:type="auto"/>
            <w:vAlign w:val="center"/>
            <w:hideMark/>
          </w:tcPr>
          <w:p w14:paraId="05EB3FA3" w14:textId="77777777" w:rsidR="00776ED1" w:rsidRDefault="00776ED1"/>
        </w:tc>
      </w:tr>
      <w:tr w:rsidR="00776ED1" w14:paraId="7A0B3B56" w14:textId="77777777" w:rsidTr="00776ED1">
        <w:trPr>
          <w:tblCellSpacing w:w="15" w:type="dxa"/>
        </w:trPr>
        <w:tc>
          <w:tcPr>
            <w:tcW w:w="0" w:type="auto"/>
            <w:vAlign w:val="center"/>
            <w:hideMark/>
          </w:tcPr>
          <w:p w14:paraId="4C4B499D" w14:textId="77777777" w:rsidR="00776ED1" w:rsidRDefault="00776ED1">
            <w:pPr>
              <w:rPr>
                <w:szCs w:val="24"/>
              </w:rPr>
            </w:pPr>
            <w:r>
              <w:t xml:space="preserve">… euch erquicken </w:t>
            </w:r>
          </w:p>
        </w:tc>
        <w:tc>
          <w:tcPr>
            <w:tcW w:w="0" w:type="auto"/>
            <w:vAlign w:val="center"/>
            <w:hideMark/>
          </w:tcPr>
          <w:p w14:paraId="7F53EA5E" w14:textId="77777777" w:rsidR="00776ED1" w:rsidRDefault="00776ED1">
            <w:r>
              <w:t>Mat 11,28</w:t>
            </w:r>
          </w:p>
        </w:tc>
        <w:tc>
          <w:tcPr>
            <w:tcW w:w="0" w:type="auto"/>
            <w:vAlign w:val="center"/>
            <w:hideMark/>
          </w:tcPr>
          <w:p w14:paraId="51530C49" w14:textId="77777777" w:rsidR="00776ED1" w:rsidRDefault="00776ED1"/>
        </w:tc>
      </w:tr>
      <w:tr w:rsidR="00776ED1" w14:paraId="75D6070E" w14:textId="77777777" w:rsidTr="00776ED1">
        <w:trPr>
          <w:tblCellSpacing w:w="15" w:type="dxa"/>
        </w:trPr>
        <w:tc>
          <w:tcPr>
            <w:tcW w:w="0" w:type="auto"/>
            <w:vAlign w:val="center"/>
            <w:hideMark/>
          </w:tcPr>
          <w:p w14:paraId="1BF044E3" w14:textId="77777777" w:rsidR="00776ED1" w:rsidRDefault="00776ED1">
            <w:pPr>
              <w:rPr>
                <w:szCs w:val="24"/>
              </w:rPr>
            </w:pPr>
            <w:r>
              <w:t xml:space="preserve">… bauen meine Gemeinde </w:t>
            </w:r>
          </w:p>
        </w:tc>
        <w:tc>
          <w:tcPr>
            <w:tcW w:w="0" w:type="auto"/>
            <w:vAlign w:val="center"/>
            <w:hideMark/>
          </w:tcPr>
          <w:p w14:paraId="6B8F68A4" w14:textId="77777777" w:rsidR="00776ED1" w:rsidRDefault="00776ED1">
            <w:r>
              <w:t>Mat 16,18</w:t>
            </w:r>
          </w:p>
        </w:tc>
        <w:tc>
          <w:tcPr>
            <w:tcW w:w="0" w:type="auto"/>
            <w:vAlign w:val="center"/>
            <w:hideMark/>
          </w:tcPr>
          <w:p w14:paraId="77AE53E9" w14:textId="77777777" w:rsidR="00776ED1" w:rsidRDefault="00776ED1"/>
        </w:tc>
      </w:tr>
      <w:tr w:rsidR="00776ED1" w14:paraId="2C00C4F8" w14:textId="77777777" w:rsidTr="00776ED1">
        <w:trPr>
          <w:tblCellSpacing w:w="15" w:type="dxa"/>
        </w:trPr>
        <w:tc>
          <w:tcPr>
            <w:tcW w:w="0" w:type="auto"/>
            <w:vAlign w:val="center"/>
            <w:hideMark/>
          </w:tcPr>
          <w:p w14:paraId="2ED99634" w14:textId="77777777" w:rsidR="00776ED1" w:rsidRDefault="00776ED1">
            <w:pPr>
              <w:rPr>
                <w:szCs w:val="24"/>
              </w:rPr>
            </w:pPr>
            <w:r>
              <w:t xml:space="preserve">… dir die Schlüssel des Himmelreichs geben </w:t>
            </w:r>
          </w:p>
        </w:tc>
        <w:tc>
          <w:tcPr>
            <w:tcW w:w="0" w:type="auto"/>
            <w:vAlign w:val="center"/>
            <w:hideMark/>
          </w:tcPr>
          <w:p w14:paraId="6C6414F1" w14:textId="77777777" w:rsidR="00776ED1" w:rsidRDefault="00776ED1">
            <w:r>
              <w:t>Mat 16,19</w:t>
            </w:r>
          </w:p>
        </w:tc>
        <w:tc>
          <w:tcPr>
            <w:tcW w:w="0" w:type="auto"/>
            <w:vAlign w:val="center"/>
            <w:hideMark/>
          </w:tcPr>
          <w:p w14:paraId="56844966" w14:textId="77777777" w:rsidR="00776ED1" w:rsidRDefault="00776ED1"/>
        </w:tc>
      </w:tr>
      <w:tr w:rsidR="00776ED1" w14:paraId="4350EED3" w14:textId="77777777" w:rsidTr="00776ED1">
        <w:trPr>
          <w:tblCellSpacing w:w="15" w:type="dxa"/>
        </w:trPr>
        <w:tc>
          <w:tcPr>
            <w:tcW w:w="0" w:type="auto"/>
            <w:vAlign w:val="center"/>
            <w:hideMark/>
          </w:tcPr>
          <w:p w14:paraId="34911BB0" w14:textId="77777777" w:rsidR="00776ED1" w:rsidRDefault="00776ED1">
            <w:pPr>
              <w:rPr>
                <w:szCs w:val="24"/>
              </w:rPr>
            </w:pPr>
            <w:r>
              <w:t xml:space="preserve">… euch geben, was recht ist </w:t>
            </w:r>
          </w:p>
        </w:tc>
        <w:tc>
          <w:tcPr>
            <w:tcW w:w="0" w:type="auto"/>
            <w:vAlign w:val="center"/>
            <w:hideMark/>
          </w:tcPr>
          <w:p w14:paraId="3DDFEE41" w14:textId="77777777" w:rsidR="00776ED1" w:rsidRDefault="00776ED1">
            <w:r>
              <w:t>Mat 20,4</w:t>
            </w:r>
          </w:p>
        </w:tc>
        <w:tc>
          <w:tcPr>
            <w:tcW w:w="0" w:type="auto"/>
            <w:vAlign w:val="center"/>
            <w:hideMark/>
          </w:tcPr>
          <w:p w14:paraId="52C3F9BF" w14:textId="77777777" w:rsidR="00776ED1" w:rsidRDefault="00776ED1"/>
        </w:tc>
      </w:tr>
      <w:tr w:rsidR="00776ED1" w14:paraId="2E86DD01" w14:textId="77777777" w:rsidTr="00776ED1">
        <w:trPr>
          <w:tblCellSpacing w:w="15" w:type="dxa"/>
        </w:trPr>
        <w:tc>
          <w:tcPr>
            <w:tcW w:w="0" w:type="auto"/>
            <w:vAlign w:val="center"/>
            <w:hideMark/>
          </w:tcPr>
          <w:p w14:paraId="12E6F7B6" w14:textId="77777777" w:rsidR="00776ED1" w:rsidRDefault="00776ED1">
            <w:pPr>
              <w:rPr>
                <w:szCs w:val="24"/>
              </w:rPr>
            </w:pPr>
            <w:r>
              <w:t xml:space="preserve">… nach drei Tagen auferstehen </w:t>
            </w:r>
          </w:p>
        </w:tc>
        <w:tc>
          <w:tcPr>
            <w:tcW w:w="0" w:type="auto"/>
            <w:vAlign w:val="center"/>
            <w:hideMark/>
          </w:tcPr>
          <w:p w14:paraId="41B9B98A" w14:textId="77777777" w:rsidR="00776ED1" w:rsidRDefault="00776ED1">
            <w:r>
              <w:t>Mat 27,63</w:t>
            </w:r>
          </w:p>
        </w:tc>
        <w:tc>
          <w:tcPr>
            <w:tcW w:w="0" w:type="auto"/>
            <w:vAlign w:val="center"/>
            <w:hideMark/>
          </w:tcPr>
          <w:p w14:paraId="0D0FB45C" w14:textId="77777777" w:rsidR="00776ED1" w:rsidRDefault="00776ED1"/>
        </w:tc>
      </w:tr>
      <w:tr w:rsidR="00776ED1" w14:paraId="2802B549" w14:textId="77777777" w:rsidTr="00776ED1">
        <w:trPr>
          <w:tblCellSpacing w:w="15" w:type="dxa"/>
        </w:trPr>
        <w:tc>
          <w:tcPr>
            <w:tcW w:w="0" w:type="auto"/>
            <w:vAlign w:val="center"/>
            <w:hideMark/>
          </w:tcPr>
          <w:p w14:paraId="06D92FF5" w14:textId="77777777" w:rsidR="00776ED1" w:rsidRDefault="00776ED1">
            <w:pPr>
              <w:rPr>
                <w:szCs w:val="24"/>
              </w:rPr>
            </w:pPr>
            <w:r>
              <w:t xml:space="preserve">Wie oft habe ich gewollt, aber ihr habt nicht gewollt </w:t>
            </w:r>
          </w:p>
        </w:tc>
        <w:tc>
          <w:tcPr>
            <w:tcW w:w="0" w:type="auto"/>
            <w:vAlign w:val="center"/>
            <w:hideMark/>
          </w:tcPr>
          <w:p w14:paraId="55116D25" w14:textId="77777777" w:rsidR="00776ED1" w:rsidRDefault="00776ED1">
            <w:r>
              <w:t>Mat 23,37</w:t>
            </w:r>
          </w:p>
        </w:tc>
        <w:tc>
          <w:tcPr>
            <w:tcW w:w="0" w:type="auto"/>
            <w:vAlign w:val="center"/>
            <w:hideMark/>
          </w:tcPr>
          <w:p w14:paraId="1895058D" w14:textId="77777777" w:rsidR="00776ED1" w:rsidRDefault="00776ED1"/>
        </w:tc>
      </w:tr>
      <w:tr w:rsidR="00776ED1" w14:paraId="15B79797" w14:textId="77777777" w:rsidTr="00776ED1">
        <w:trPr>
          <w:tblCellSpacing w:w="15" w:type="dxa"/>
        </w:trPr>
        <w:tc>
          <w:tcPr>
            <w:tcW w:w="0" w:type="auto"/>
            <w:vAlign w:val="center"/>
            <w:hideMark/>
          </w:tcPr>
          <w:p w14:paraId="0AF17ACE" w14:textId="77777777" w:rsidR="00776ED1" w:rsidRDefault="00776ED1">
            <w:pPr>
              <w:rPr>
                <w:szCs w:val="24"/>
              </w:rPr>
            </w:pPr>
            <w:r>
              <w:t xml:space="preserve">Nicht wie ich will; wie du es willst, Vater </w:t>
            </w:r>
          </w:p>
        </w:tc>
        <w:tc>
          <w:tcPr>
            <w:tcW w:w="0" w:type="auto"/>
            <w:vAlign w:val="center"/>
            <w:hideMark/>
          </w:tcPr>
          <w:p w14:paraId="6D00D6AC" w14:textId="77777777" w:rsidR="00776ED1" w:rsidRDefault="00776ED1">
            <w:r>
              <w:t xml:space="preserve">Mat 26,39 </w:t>
            </w:r>
          </w:p>
        </w:tc>
        <w:tc>
          <w:tcPr>
            <w:tcW w:w="0" w:type="auto"/>
            <w:vAlign w:val="center"/>
            <w:hideMark/>
          </w:tcPr>
          <w:p w14:paraId="54387A45" w14:textId="77777777" w:rsidR="00776ED1" w:rsidRDefault="00776ED1"/>
        </w:tc>
      </w:tr>
    </w:tbl>
    <w:p w14:paraId="2CC5F8F7" w14:textId="16C9BB74" w:rsidR="00106472" w:rsidRDefault="00106472" w:rsidP="00776ED1">
      <w:pPr>
        <w:pStyle w:val="berschrift1"/>
      </w:pPr>
      <w:r>
        <w:t>Personen</w:t>
      </w:r>
    </w:p>
    <w:p w14:paraId="73FA9709" w14:textId="44DEA753" w:rsidR="00776ED1" w:rsidRDefault="00776ED1" w:rsidP="00106472">
      <w:pPr>
        <w:pStyle w:val="berschrift2"/>
        <w:rPr>
          <w:sz w:val="48"/>
          <w:szCs w:val="48"/>
          <w:lang w:eastAsia="de-DE"/>
        </w:rPr>
      </w:pPr>
      <w:r>
        <w:t>Johannes, der Täufer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81"/>
        <w:gridCol w:w="1269"/>
      </w:tblGrid>
      <w:tr w:rsidR="00776ED1" w14:paraId="35EE94BC" w14:textId="77777777" w:rsidTr="00776ED1">
        <w:trPr>
          <w:tblCellSpacing w:w="15" w:type="dxa"/>
        </w:trPr>
        <w:tc>
          <w:tcPr>
            <w:tcW w:w="0" w:type="auto"/>
            <w:vAlign w:val="center"/>
            <w:hideMark/>
          </w:tcPr>
          <w:p w14:paraId="6F81281B" w14:textId="77777777" w:rsidR="00776ED1" w:rsidRDefault="00776ED1">
            <w:r>
              <w:t>Seine Geburt verkündigt</w:t>
            </w:r>
          </w:p>
        </w:tc>
        <w:tc>
          <w:tcPr>
            <w:tcW w:w="0" w:type="auto"/>
            <w:vAlign w:val="center"/>
            <w:hideMark/>
          </w:tcPr>
          <w:p w14:paraId="48EC8D1E" w14:textId="77777777" w:rsidR="00776ED1" w:rsidRDefault="00776ED1">
            <w:r>
              <w:t>Luk 1,11-17</w:t>
            </w:r>
          </w:p>
        </w:tc>
      </w:tr>
      <w:tr w:rsidR="00776ED1" w14:paraId="44654467" w14:textId="77777777" w:rsidTr="00776ED1">
        <w:trPr>
          <w:tblCellSpacing w:w="15" w:type="dxa"/>
        </w:trPr>
        <w:tc>
          <w:tcPr>
            <w:tcW w:w="0" w:type="auto"/>
            <w:vAlign w:val="center"/>
            <w:hideMark/>
          </w:tcPr>
          <w:p w14:paraId="1CCCCC29" w14:textId="77777777" w:rsidR="00776ED1" w:rsidRDefault="00776ED1">
            <w:r>
              <w:t>Zacharias und Elisabeths Sohn</w:t>
            </w:r>
          </w:p>
        </w:tc>
        <w:tc>
          <w:tcPr>
            <w:tcW w:w="0" w:type="auto"/>
            <w:vAlign w:val="center"/>
            <w:hideMark/>
          </w:tcPr>
          <w:p w14:paraId="77C10EE4" w14:textId="77777777" w:rsidR="00776ED1" w:rsidRDefault="00776ED1">
            <w:r>
              <w:t>Luk 1,5-6</w:t>
            </w:r>
          </w:p>
        </w:tc>
      </w:tr>
      <w:tr w:rsidR="00776ED1" w14:paraId="54F7DA08" w14:textId="77777777" w:rsidTr="00776ED1">
        <w:trPr>
          <w:tblCellSpacing w:w="15" w:type="dxa"/>
        </w:trPr>
        <w:tc>
          <w:tcPr>
            <w:tcW w:w="0" w:type="auto"/>
            <w:vAlign w:val="center"/>
            <w:hideMark/>
          </w:tcPr>
          <w:p w14:paraId="7BFDFBC1" w14:textId="77777777" w:rsidR="00776ED1" w:rsidRDefault="00776ED1">
            <w:r>
              <w:t>Geboren auf dem Gebirge Judas</w:t>
            </w:r>
          </w:p>
        </w:tc>
        <w:tc>
          <w:tcPr>
            <w:tcW w:w="0" w:type="auto"/>
            <w:vAlign w:val="center"/>
            <w:hideMark/>
          </w:tcPr>
          <w:p w14:paraId="59B0213C" w14:textId="77777777" w:rsidR="00776ED1" w:rsidRDefault="00776ED1">
            <w:r>
              <w:t>Luk 1,39</w:t>
            </w:r>
          </w:p>
        </w:tc>
      </w:tr>
      <w:tr w:rsidR="00776ED1" w14:paraId="70F34961" w14:textId="77777777" w:rsidTr="00776ED1">
        <w:trPr>
          <w:tblCellSpacing w:w="15" w:type="dxa"/>
        </w:trPr>
        <w:tc>
          <w:tcPr>
            <w:tcW w:w="0" w:type="auto"/>
            <w:vAlign w:val="center"/>
            <w:hideMark/>
          </w:tcPr>
          <w:p w14:paraId="43743993" w14:textId="77777777" w:rsidR="00776ED1" w:rsidRDefault="00776ED1"/>
        </w:tc>
        <w:tc>
          <w:tcPr>
            <w:tcW w:w="0" w:type="auto"/>
            <w:vAlign w:val="center"/>
            <w:hideMark/>
          </w:tcPr>
          <w:p w14:paraId="5CD19FFB" w14:textId="77777777" w:rsidR="00776ED1" w:rsidRDefault="00776ED1">
            <w:pPr>
              <w:rPr>
                <w:szCs w:val="24"/>
              </w:rPr>
            </w:pPr>
            <w:r>
              <w:t>Luk 1,58</w:t>
            </w:r>
          </w:p>
        </w:tc>
      </w:tr>
      <w:tr w:rsidR="00776ED1" w14:paraId="4F532728" w14:textId="77777777" w:rsidTr="00776ED1">
        <w:trPr>
          <w:tblCellSpacing w:w="15" w:type="dxa"/>
        </w:trPr>
        <w:tc>
          <w:tcPr>
            <w:tcW w:w="0" w:type="auto"/>
            <w:vAlign w:val="center"/>
            <w:hideMark/>
          </w:tcPr>
          <w:p w14:paraId="40530F57" w14:textId="77777777" w:rsidR="00776ED1" w:rsidRDefault="00776ED1">
            <w:r>
              <w:t>Beschneidung und Namensgebung</w:t>
            </w:r>
          </w:p>
        </w:tc>
        <w:tc>
          <w:tcPr>
            <w:tcW w:w="0" w:type="auto"/>
            <w:vAlign w:val="center"/>
            <w:hideMark/>
          </w:tcPr>
          <w:p w14:paraId="4D80553F" w14:textId="77777777" w:rsidR="00776ED1" w:rsidRDefault="00776ED1">
            <w:r>
              <w:t>Luk 1,59-63</w:t>
            </w:r>
          </w:p>
        </w:tc>
      </w:tr>
      <w:tr w:rsidR="00776ED1" w14:paraId="561549DD" w14:textId="77777777" w:rsidTr="00776ED1">
        <w:trPr>
          <w:tblCellSpacing w:w="15" w:type="dxa"/>
        </w:trPr>
        <w:tc>
          <w:tcPr>
            <w:tcW w:w="0" w:type="auto"/>
            <w:vAlign w:val="center"/>
            <w:hideMark/>
          </w:tcPr>
          <w:p w14:paraId="4411F822" w14:textId="77777777" w:rsidR="00776ED1" w:rsidRDefault="00776ED1">
            <w:r>
              <w:t>Wachsen und Werden in der Wüste</w:t>
            </w:r>
          </w:p>
        </w:tc>
        <w:tc>
          <w:tcPr>
            <w:tcW w:w="0" w:type="auto"/>
            <w:vAlign w:val="center"/>
            <w:hideMark/>
          </w:tcPr>
          <w:p w14:paraId="0068F896" w14:textId="77777777" w:rsidR="00776ED1" w:rsidRDefault="00776ED1">
            <w:r>
              <w:t>Luk 1,80</w:t>
            </w:r>
          </w:p>
        </w:tc>
      </w:tr>
      <w:tr w:rsidR="00776ED1" w14:paraId="1C518B29" w14:textId="77777777" w:rsidTr="00776ED1">
        <w:trPr>
          <w:tblCellSpacing w:w="15" w:type="dxa"/>
        </w:trPr>
        <w:tc>
          <w:tcPr>
            <w:tcW w:w="0" w:type="auto"/>
            <w:vAlign w:val="center"/>
            <w:hideMark/>
          </w:tcPr>
          <w:p w14:paraId="09BF860C" w14:textId="77777777" w:rsidR="00776ED1" w:rsidRDefault="00776ED1">
            <w:r>
              <w:t>Nahrung und Kleidung</w:t>
            </w:r>
          </w:p>
        </w:tc>
        <w:tc>
          <w:tcPr>
            <w:tcW w:w="0" w:type="auto"/>
            <w:vAlign w:val="center"/>
            <w:hideMark/>
          </w:tcPr>
          <w:p w14:paraId="1386254C" w14:textId="77777777" w:rsidR="00776ED1" w:rsidRDefault="00776ED1">
            <w:r>
              <w:t>Mat 3,4</w:t>
            </w:r>
          </w:p>
        </w:tc>
      </w:tr>
      <w:tr w:rsidR="00776ED1" w14:paraId="4F70EC7E" w14:textId="77777777" w:rsidTr="00776ED1">
        <w:trPr>
          <w:tblCellSpacing w:w="15" w:type="dxa"/>
        </w:trPr>
        <w:tc>
          <w:tcPr>
            <w:tcW w:w="0" w:type="auto"/>
            <w:vAlign w:val="center"/>
            <w:hideMark/>
          </w:tcPr>
          <w:p w14:paraId="7F54605C" w14:textId="77777777" w:rsidR="00776ED1" w:rsidRDefault="00776ED1"/>
        </w:tc>
        <w:tc>
          <w:tcPr>
            <w:tcW w:w="0" w:type="auto"/>
            <w:vAlign w:val="center"/>
            <w:hideMark/>
          </w:tcPr>
          <w:p w14:paraId="630199AA" w14:textId="77777777" w:rsidR="00776ED1" w:rsidRDefault="00776ED1">
            <w:pPr>
              <w:rPr>
                <w:szCs w:val="24"/>
              </w:rPr>
            </w:pPr>
            <w:r>
              <w:t>Mk. 1,6</w:t>
            </w:r>
          </w:p>
        </w:tc>
      </w:tr>
      <w:tr w:rsidR="00776ED1" w14:paraId="26B49922" w14:textId="77777777" w:rsidTr="00776ED1">
        <w:trPr>
          <w:tblCellSpacing w:w="15" w:type="dxa"/>
        </w:trPr>
        <w:tc>
          <w:tcPr>
            <w:tcW w:w="0" w:type="auto"/>
            <w:vAlign w:val="center"/>
            <w:hideMark/>
          </w:tcPr>
          <w:p w14:paraId="3A2D8088" w14:textId="77777777" w:rsidR="00776ED1" w:rsidRDefault="00776ED1">
            <w:r>
              <w:t>Sein einfaches Leben</w:t>
            </w:r>
          </w:p>
        </w:tc>
        <w:tc>
          <w:tcPr>
            <w:tcW w:w="0" w:type="auto"/>
            <w:vAlign w:val="center"/>
            <w:hideMark/>
          </w:tcPr>
          <w:p w14:paraId="7EA8A450" w14:textId="77777777" w:rsidR="00776ED1" w:rsidRDefault="00776ED1">
            <w:r>
              <w:t>Luk 1,15</w:t>
            </w:r>
          </w:p>
        </w:tc>
      </w:tr>
      <w:tr w:rsidR="00776ED1" w14:paraId="6E8A175E" w14:textId="77777777" w:rsidTr="00776ED1">
        <w:trPr>
          <w:tblCellSpacing w:w="15" w:type="dxa"/>
        </w:trPr>
        <w:tc>
          <w:tcPr>
            <w:tcW w:w="0" w:type="auto"/>
            <w:vAlign w:val="center"/>
            <w:hideMark/>
          </w:tcPr>
          <w:p w14:paraId="796381CB" w14:textId="77777777" w:rsidR="00776ED1" w:rsidRDefault="00776ED1">
            <w:r>
              <w:t>Enthaltsamkeit</w:t>
            </w:r>
          </w:p>
        </w:tc>
        <w:tc>
          <w:tcPr>
            <w:tcW w:w="0" w:type="auto"/>
            <w:vAlign w:val="center"/>
            <w:hideMark/>
          </w:tcPr>
          <w:p w14:paraId="79773DC8" w14:textId="77777777" w:rsidR="00776ED1" w:rsidRDefault="00776ED1">
            <w:r>
              <w:t>Luk 7,33</w:t>
            </w:r>
          </w:p>
        </w:tc>
      </w:tr>
      <w:tr w:rsidR="00776ED1" w14:paraId="42353245" w14:textId="77777777" w:rsidTr="00776ED1">
        <w:trPr>
          <w:tblCellSpacing w:w="15" w:type="dxa"/>
        </w:trPr>
        <w:tc>
          <w:tcPr>
            <w:tcW w:w="0" w:type="auto"/>
            <w:vAlign w:val="center"/>
            <w:hideMark/>
          </w:tcPr>
          <w:p w14:paraId="42AF58C6" w14:textId="77777777" w:rsidR="00776ED1" w:rsidRDefault="00776ED1"/>
        </w:tc>
        <w:tc>
          <w:tcPr>
            <w:tcW w:w="0" w:type="auto"/>
            <w:vAlign w:val="center"/>
            <w:hideMark/>
          </w:tcPr>
          <w:p w14:paraId="5BED85DC" w14:textId="77777777" w:rsidR="00776ED1" w:rsidRDefault="00776ED1">
            <w:pPr>
              <w:rPr>
                <w:szCs w:val="24"/>
              </w:rPr>
            </w:pPr>
            <w:r>
              <w:t>Mat 11,18</w:t>
            </w:r>
          </w:p>
        </w:tc>
      </w:tr>
      <w:tr w:rsidR="00776ED1" w14:paraId="19CD1B62" w14:textId="77777777" w:rsidTr="00776ED1">
        <w:trPr>
          <w:tblCellSpacing w:w="15" w:type="dxa"/>
        </w:trPr>
        <w:tc>
          <w:tcPr>
            <w:tcW w:w="0" w:type="auto"/>
            <w:vAlign w:val="center"/>
            <w:hideMark/>
          </w:tcPr>
          <w:p w14:paraId="0DD669BF" w14:textId="77777777" w:rsidR="00776ED1" w:rsidRDefault="00776ED1">
            <w:r>
              <w:t xml:space="preserve">Seine Entwicklung </w:t>
            </w:r>
          </w:p>
        </w:tc>
        <w:tc>
          <w:tcPr>
            <w:tcW w:w="0" w:type="auto"/>
            <w:vAlign w:val="center"/>
            <w:hideMark/>
          </w:tcPr>
          <w:p w14:paraId="75A36E58" w14:textId="77777777" w:rsidR="00776ED1" w:rsidRDefault="00776ED1">
            <w:r>
              <w:t>Luk 7,24</w:t>
            </w:r>
          </w:p>
        </w:tc>
      </w:tr>
      <w:tr w:rsidR="00776ED1" w14:paraId="369EA74D" w14:textId="77777777" w:rsidTr="00776ED1">
        <w:trPr>
          <w:tblCellSpacing w:w="15" w:type="dxa"/>
        </w:trPr>
        <w:tc>
          <w:tcPr>
            <w:tcW w:w="0" w:type="auto"/>
            <w:vAlign w:val="center"/>
            <w:hideMark/>
          </w:tcPr>
          <w:p w14:paraId="6CA04A5A" w14:textId="77777777" w:rsidR="00776ED1" w:rsidRDefault="00776ED1"/>
        </w:tc>
        <w:tc>
          <w:tcPr>
            <w:tcW w:w="0" w:type="auto"/>
            <w:vAlign w:val="center"/>
            <w:hideMark/>
          </w:tcPr>
          <w:p w14:paraId="5C515109" w14:textId="77777777" w:rsidR="00776ED1" w:rsidRDefault="00776ED1">
            <w:pPr>
              <w:rPr>
                <w:szCs w:val="24"/>
              </w:rPr>
            </w:pPr>
            <w:r>
              <w:t>Luk 1,80</w:t>
            </w:r>
          </w:p>
        </w:tc>
      </w:tr>
      <w:tr w:rsidR="00776ED1" w14:paraId="580E4FB0" w14:textId="77777777" w:rsidTr="00776ED1">
        <w:trPr>
          <w:tblCellSpacing w:w="15" w:type="dxa"/>
        </w:trPr>
        <w:tc>
          <w:tcPr>
            <w:tcW w:w="0" w:type="auto"/>
            <w:vAlign w:val="center"/>
            <w:hideMark/>
          </w:tcPr>
          <w:p w14:paraId="7F85176D" w14:textId="77777777" w:rsidR="00776ED1" w:rsidRDefault="00776ED1">
            <w:r>
              <w:t xml:space="preserve">Charakter und Bedeutung </w:t>
            </w:r>
          </w:p>
        </w:tc>
        <w:tc>
          <w:tcPr>
            <w:tcW w:w="0" w:type="auto"/>
            <w:vAlign w:val="center"/>
            <w:hideMark/>
          </w:tcPr>
          <w:p w14:paraId="2FE0A45D" w14:textId="77777777" w:rsidR="00776ED1" w:rsidRDefault="00776ED1">
            <w:r>
              <w:t>Mat 11,7-18</w:t>
            </w:r>
          </w:p>
        </w:tc>
      </w:tr>
      <w:tr w:rsidR="00776ED1" w14:paraId="0D07CA04" w14:textId="77777777" w:rsidTr="00776ED1">
        <w:trPr>
          <w:tblCellSpacing w:w="15" w:type="dxa"/>
        </w:trPr>
        <w:tc>
          <w:tcPr>
            <w:tcW w:w="0" w:type="auto"/>
            <w:vAlign w:val="center"/>
            <w:hideMark/>
          </w:tcPr>
          <w:p w14:paraId="3813ECDA" w14:textId="77777777" w:rsidR="00776ED1" w:rsidRDefault="00776ED1">
            <w:r>
              <w:t xml:space="preserve">Anfang seiner Tätigkeit </w:t>
            </w:r>
          </w:p>
        </w:tc>
        <w:tc>
          <w:tcPr>
            <w:tcW w:w="0" w:type="auto"/>
            <w:vAlign w:val="center"/>
            <w:hideMark/>
          </w:tcPr>
          <w:p w14:paraId="6F723FD5" w14:textId="77777777" w:rsidR="00776ED1" w:rsidRDefault="00776ED1">
            <w:r>
              <w:t>Mk. 1,4</w:t>
            </w:r>
          </w:p>
        </w:tc>
      </w:tr>
      <w:tr w:rsidR="00776ED1" w14:paraId="04E56414" w14:textId="77777777" w:rsidTr="00776ED1">
        <w:trPr>
          <w:tblCellSpacing w:w="15" w:type="dxa"/>
        </w:trPr>
        <w:tc>
          <w:tcPr>
            <w:tcW w:w="0" w:type="auto"/>
            <w:vAlign w:val="center"/>
            <w:hideMark/>
          </w:tcPr>
          <w:p w14:paraId="7EDDA3D6" w14:textId="77777777" w:rsidR="00776ED1" w:rsidRDefault="00776ED1">
            <w:r>
              <w:t xml:space="preserve">Seine Predigt </w:t>
            </w:r>
          </w:p>
        </w:tc>
        <w:tc>
          <w:tcPr>
            <w:tcW w:w="0" w:type="auto"/>
            <w:vAlign w:val="center"/>
            <w:hideMark/>
          </w:tcPr>
          <w:p w14:paraId="17E34547" w14:textId="77777777" w:rsidR="00776ED1" w:rsidRDefault="00776ED1">
            <w:r>
              <w:t>Mat 3,1-3</w:t>
            </w:r>
          </w:p>
        </w:tc>
      </w:tr>
      <w:tr w:rsidR="00776ED1" w14:paraId="1C4BA1AC" w14:textId="77777777" w:rsidTr="00776ED1">
        <w:trPr>
          <w:tblCellSpacing w:w="15" w:type="dxa"/>
        </w:trPr>
        <w:tc>
          <w:tcPr>
            <w:tcW w:w="0" w:type="auto"/>
            <w:vAlign w:val="center"/>
            <w:hideMark/>
          </w:tcPr>
          <w:p w14:paraId="6F3CF7FA" w14:textId="77777777" w:rsidR="00776ED1" w:rsidRDefault="00776ED1">
            <w:r>
              <w:t xml:space="preserve">Sein inspiriertes Zeugnis </w:t>
            </w:r>
          </w:p>
        </w:tc>
        <w:tc>
          <w:tcPr>
            <w:tcW w:w="0" w:type="auto"/>
            <w:vAlign w:val="center"/>
            <w:hideMark/>
          </w:tcPr>
          <w:p w14:paraId="1102322D" w14:textId="77777777" w:rsidR="00776ED1" w:rsidRDefault="00776ED1">
            <w:r>
              <w:t>Joh 1,6-8</w:t>
            </w:r>
          </w:p>
        </w:tc>
      </w:tr>
      <w:tr w:rsidR="00776ED1" w14:paraId="498D8E89" w14:textId="77777777" w:rsidTr="00776ED1">
        <w:trPr>
          <w:tblCellSpacing w:w="15" w:type="dxa"/>
        </w:trPr>
        <w:tc>
          <w:tcPr>
            <w:tcW w:w="0" w:type="auto"/>
            <w:vAlign w:val="center"/>
            <w:hideMark/>
          </w:tcPr>
          <w:p w14:paraId="1C85F53D" w14:textId="77777777" w:rsidR="00776ED1" w:rsidRDefault="00776ED1">
            <w:r>
              <w:t xml:space="preserve">Buß- und Taufpredigt </w:t>
            </w:r>
          </w:p>
        </w:tc>
        <w:tc>
          <w:tcPr>
            <w:tcW w:w="0" w:type="auto"/>
            <w:vAlign w:val="center"/>
            <w:hideMark/>
          </w:tcPr>
          <w:p w14:paraId="5A1DF003" w14:textId="77777777" w:rsidR="00776ED1" w:rsidRDefault="00776ED1">
            <w:r>
              <w:t>Luk 3,2-3</w:t>
            </w:r>
          </w:p>
        </w:tc>
      </w:tr>
      <w:tr w:rsidR="00776ED1" w14:paraId="76C23BE5" w14:textId="77777777" w:rsidTr="00776ED1">
        <w:trPr>
          <w:tblCellSpacing w:w="15" w:type="dxa"/>
        </w:trPr>
        <w:tc>
          <w:tcPr>
            <w:tcW w:w="0" w:type="auto"/>
            <w:vAlign w:val="center"/>
            <w:hideMark/>
          </w:tcPr>
          <w:p w14:paraId="56A209BD" w14:textId="77777777" w:rsidR="00776ED1" w:rsidRDefault="00776ED1">
            <w:r>
              <w:t xml:space="preserve">Seine Standespredigten </w:t>
            </w:r>
          </w:p>
        </w:tc>
        <w:tc>
          <w:tcPr>
            <w:tcW w:w="0" w:type="auto"/>
            <w:vAlign w:val="center"/>
            <w:hideMark/>
          </w:tcPr>
          <w:p w14:paraId="215C8E0D" w14:textId="77777777" w:rsidR="00776ED1" w:rsidRDefault="00776ED1">
            <w:r>
              <w:t>Luk 3,7-18</w:t>
            </w:r>
          </w:p>
        </w:tc>
      </w:tr>
      <w:tr w:rsidR="00776ED1" w14:paraId="5BDDBF86" w14:textId="77777777" w:rsidTr="00776ED1">
        <w:trPr>
          <w:tblCellSpacing w:w="15" w:type="dxa"/>
        </w:trPr>
        <w:tc>
          <w:tcPr>
            <w:tcW w:w="0" w:type="auto"/>
            <w:vAlign w:val="center"/>
            <w:hideMark/>
          </w:tcPr>
          <w:p w14:paraId="1480C2B8" w14:textId="77777777" w:rsidR="00776ED1" w:rsidRDefault="00776ED1">
            <w:r>
              <w:t xml:space="preserve">Weckruf an die Pharisäer </w:t>
            </w:r>
          </w:p>
        </w:tc>
        <w:tc>
          <w:tcPr>
            <w:tcW w:w="0" w:type="auto"/>
            <w:vAlign w:val="center"/>
            <w:hideMark/>
          </w:tcPr>
          <w:p w14:paraId="2ABAD081" w14:textId="77777777" w:rsidR="00776ED1" w:rsidRDefault="00776ED1">
            <w:r>
              <w:t>Mat 3,7-12</w:t>
            </w:r>
          </w:p>
        </w:tc>
      </w:tr>
      <w:tr w:rsidR="00776ED1" w14:paraId="21220759" w14:textId="77777777" w:rsidTr="00776ED1">
        <w:trPr>
          <w:tblCellSpacing w:w="15" w:type="dxa"/>
        </w:trPr>
        <w:tc>
          <w:tcPr>
            <w:tcW w:w="0" w:type="auto"/>
            <w:vAlign w:val="center"/>
            <w:hideMark/>
          </w:tcPr>
          <w:p w14:paraId="65096FA3" w14:textId="77777777" w:rsidR="00776ED1" w:rsidRDefault="00776ED1">
            <w:r>
              <w:t xml:space="preserve">Wird mit Christus verwechselt </w:t>
            </w:r>
          </w:p>
        </w:tc>
        <w:tc>
          <w:tcPr>
            <w:tcW w:w="0" w:type="auto"/>
            <w:vAlign w:val="center"/>
            <w:hideMark/>
          </w:tcPr>
          <w:p w14:paraId="360CB900" w14:textId="77777777" w:rsidR="00776ED1" w:rsidRDefault="00776ED1">
            <w:r>
              <w:t>Luk 3,15</w:t>
            </w:r>
          </w:p>
        </w:tc>
      </w:tr>
      <w:tr w:rsidR="00776ED1" w14:paraId="1CD52986" w14:textId="77777777" w:rsidTr="00776ED1">
        <w:trPr>
          <w:tblCellSpacing w:w="15" w:type="dxa"/>
        </w:trPr>
        <w:tc>
          <w:tcPr>
            <w:tcW w:w="0" w:type="auto"/>
            <w:vAlign w:val="center"/>
            <w:hideMark/>
          </w:tcPr>
          <w:p w14:paraId="3180ACB6" w14:textId="77777777" w:rsidR="00776ED1" w:rsidRDefault="00776ED1">
            <w:r>
              <w:t xml:space="preserve">Auskundschaften der Priester </w:t>
            </w:r>
          </w:p>
        </w:tc>
        <w:tc>
          <w:tcPr>
            <w:tcW w:w="0" w:type="auto"/>
            <w:vAlign w:val="center"/>
            <w:hideMark/>
          </w:tcPr>
          <w:p w14:paraId="306E919E" w14:textId="77777777" w:rsidR="00776ED1" w:rsidRDefault="00776ED1">
            <w:r>
              <w:t>Joh 1,19-27</w:t>
            </w:r>
          </w:p>
        </w:tc>
      </w:tr>
      <w:tr w:rsidR="00776ED1" w14:paraId="09CD1BCD" w14:textId="77777777" w:rsidTr="00776ED1">
        <w:trPr>
          <w:tblCellSpacing w:w="15" w:type="dxa"/>
        </w:trPr>
        <w:tc>
          <w:tcPr>
            <w:tcW w:w="0" w:type="auto"/>
            <w:vAlign w:val="center"/>
            <w:hideMark/>
          </w:tcPr>
          <w:p w14:paraId="38A6CC54" w14:textId="77777777" w:rsidR="00776ED1" w:rsidRDefault="00776ED1">
            <w:r>
              <w:t>Popularität</w:t>
            </w:r>
          </w:p>
        </w:tc>
        <w:tc>
          <w:tcPr>
            <w:tcW w:w="0" w:type="auto"/>
            <w:vAlign w:val="center"/>
            <w:hideMark/>
          </w:tcPr>
          <w:p w14:paraId="71F97367" w14:textId="77777777" w:rsidR="00776ED1" w:rsidRDefault="00776ED1">
            <w:r>
              <w:t>Mat 3,5</w:t>
            </w:r>
          </w:p>
        </w:tc>
      </w:tr>
      <w:tr w:rsidR="00776ED1" w14:paraId="2476C602" w14:textId="77777777" w:rsidTr="00776ED1">
        <w:trPr>
          <w:tblCellSpacing w:w="15" w:type="dxa"/>
        </w:trPr>
        <w:tc>
          <w:tcPr>
            <w:tcW w:w="0" w:type="auto"/>
            <w:vAlign w:val="center"/>
            <w:hideMark/>
          </w:tcPr>
          <w:p w14:paraId="1CB031CF" w14:textId="77777777" w:rsidR="00776ED1" w:rsidRDefault="00776ED1">
            <w:r>
              <w:t xml:space="preserve">Sein Zeugnis von Christus </w:t>
            </w:r>
          </w:p>
        </w:tc>
        <w:tc>
          <w:tcPr>
            <w:tcW w:w="0" w:type="auto"/>
            <w:vAlign w:val="center"/>
            <w:hideMark/>
          </w:tcPr>
          <w:p w14:paraId="2E739DBA" w14:textId="77777777" w:rsidR="00776ED1" w:rsidRDefault="00776ED1">
            <w:r>
              <w:t>Luk 3,16-17</w:t>
            </w:r>
          </w:p>
        </w:tc>
      </w:tr>
      <w:tr w:rsidR="00776ED1" w14:paraId="1B3B1976" w14:textId="77777777" w:rsidTr="00776ED1">
        <w:trPr>
          <w:tblCellSpacing w:w="15" w:type="dxa"/>
        </w:trPr>
        <w:tc>
          <w:tcPr>
            <w:tcW w:w="0" w:type="auto"/>
            <w:vAlign w:val="center"/>
            <w:hideMark/>
          </w:tcPr>
          <w:p w14:paraId="7B97019B" w14:textId="77777777" w:rsidR="00776ED1" w:rsidRDefault="00776ED1"/>
        </w:tc>
        <w:tc>
          <w:tcPr>
            <w:tcW w:w="0" w:type="auto"/>
            <w:vAlign w:val="center"/>
            <w:hideMark/>
          </w:tcPr>
          <w:p w14:paraId="6B259111" w14:textId="77777777" w:rsidR="00776ED1" w:rsidRDefault="00776ED1">
            <w:pPr>
              <w:rPr>
                <w:szCs w:val="24"/>
              </w:rPr>
            </w:pPr>
            <w:r>
              <w:t>Mat 3,11-12</w:t>
            </w:r>
          </w:p>
        </w:tc>
      </w:tr>
      <w:tr w:rsidR="00776ED1" w14:paraId="6B651601" w14:textId="77777777" w:rsidTr="00776ED1">
        <w:trPr>
          <w:tblCellSpacing w:w="15" w:type="dxa"/>
        </w:trPr>
        <w:tc>
          <w:tcPr>
            <w:tcW w:w="0" w:type="auto"/>
            <w:vAlign w:val="center"/>
            <w:hideMark/>
          </w:tcPr>
          <w:p w14:paraId="454C8714" w14:textId="77777777" w:rsidR="00776ED1" w:rsidRDefault="00776ED1"/>
        </w:tc>
        <w:tc>
          <w:tcPr>
            <w:tcW w:w="0" w:type="auto"/>
            <w:vAlign w:val="center"/>
            <w:hideMark/>
          </w:tcPr>
          <w:p w14:paraId="23E6E17C" w14:textId="77777777" w:rsidR="00776ED1" w:rsidRDefault="00776ED1">
            <w:pPr>
              <w:rPr>
                <w:szCs w:val="24"/>
              </w:rPr>
            </w:pPr>
            <w:r>
              <w:t>Mk. 1,7-8</w:t>
            </w:r>
          </w:p>
        </w:tc>
      </w:tr>
      <w:tr w:rsidR="00776ED1" w14:paraId="0683B392" w14:textId="77777777" w:rsidTr="00776ED1">
        <w:trPr>
          <w:tblCellSpacing w:w="15" w:type="dxa"/>
        </w:trPr>
        <w:tc>
          <w:tcPr>
            <w:tcW w:w="0" w:type="auto"/>
            <w:vAlign w:val="center"/>
            <w:hideMark/>
          </w:tcPr>
          <w:p w14:paraId="200A1AE7" w14:textId="77777777" w:rsidR="00776ED1" w:rsidRDefault="00776ED1"/>
        </w:tc>
        <w:tc>
          <w:tcPr>
            <w:tcW w:w="0" w:type="auto"/>
            <w:vAlign w:val="center"/>
            <w:hideMark/>
          </w:tcPr>
          <w:p w14:paraId="3EB6D12E" w14:textId="77777777" w:rsidR="00776ED1" w:rsidRDefault="00776ED1">
            <w:pPr>
              <w:rPr>
                <w:szCs w:val="24"/>
              </w:rPr>
            </w:pPr>
            <w:r>
              <w:t>Joh 1,15</w:t>
            </w:r>
          </w:p>
        </w:tc>
      </w:tr>
      <w:tr w:rsidR="00776ED1" w14:paraId="36E2430D" w14:textId="77777777" w:rsidTr="00776ED1">
        <w:trPr>
          <w:tblCellSpacing w:w="15" w:type="dxa"/>
        </w:trPr>
        <w:tc>
          <w:tcPr>
            <w:tcW w:w="0" w:type="auto"/>
            <w:vAlign w:val="center"/>
            <w:hideMark/>
          </w:tcPr>
          <w:p w14:paraId="058CA40F" w14:textId="77777777" w:rsidR="00776ED1" w:rsidRDefault="00776ED1"/>
        </w:tc>
        <w:tc>
          <w:tcPr>
            <w:tcW w:w="0" w:type="auto"/>
            <w:vAlign w:val="center"/>
            <w:hideMark/>
          </w:tcPr>
          <w:p w14:paraId="7F7E99E1" w14:textId="77777777" w:rsidR="00776ED1" w:rsidRDefault="00776ED1">
            <w:pPr>
              <w:rPr>
                <w:szCs w:val="24"/>
              </w:rPr>
            </w:pPr>
            <w:r>
              <w:t>Joh 1,26-36</w:t>
            </w:r>
          </w:p>
        </w:tc>
      </w:tr>
      <w:tr w:rsidR="00776ED1" w14:paraId="2645136F" w14:textId="77777777" w:rsidTr="00776ED1">
        <w:trPr>
          <w:tblCellSpacing w:w="15" w:type="dxa"/>
        </w:trPr>
        <w:tc>
          <w:tcPr>
            <w:tcW w:w="0" w:type="auto"/>
            <w:vAlign w:val="center"/>
            <w:hideMark/>
          </w:tcPr>
          <w:p w14:paraId="21331C5F" w14:textId="77777777" w:rsidR="00776ED1" w:rsidRDefault="00776ED1"/>
        </w:tc>
        <w:tc>
          <w:tcPr>
            <w:tcW w:w="0" w:type="auto"/>
            <w:vAlign w:val="center"/>
            <w:hideMark/>
          </w:tcPr>
          <w:p w14:paraId="40D42966" w14:textId="77777777" w:rsidR="00776ED1" w:rsidRDefault="00776ED1">
            <w:pPr>
              <w:rPr>
                <w:szCs w:val="24"/>
              </w:rPr>
            </w:pPr>
            <w:r>
              <w:t>Joh 3,26-36</w:t>
            </w:r>
          </w:p>
        </w:tc>
      </w:tr>
      <w:tr w:rsidR="00776ED1" w14:paraId="3D588A4D" w14:textId="77777777" w:rsidTr="00776ED1">
        <w:trPr>
          <w:tblCellSpacing w:w="15" w:type="dxa"/>
        </w:trPr>
        <w:tc>
          <w:tcPr>
            <w:tcW w:w="0" w:type="auto"/>
            <w:vAlign w:val="center"/>
            <w:hideMark/>
          </w:tcPr>
          <w:p w14:paraId="430759F2" w14:textId="77777777" w:rsidR="00776ED1" w:rsidRDefault="00776ED1"/>
        </w:tc>
        <w:tc>
          <w:tcPr>
            <w:tcW w:w="0" w:type="auto"/>
            <w:vAlign w:val="center"/>
            <w:hideMark/>
          </w:tcPr>
          <w:p w14:paraId="0C1283D7" w14:textId="77777777" w:rsidR="00776ED1" w:rsidRDefault="00776ED1">
            <w:pPr>
              <w:rPr>
                <w:szCs w:val="24"/>
              </w:rPr>
            </w:pPr>
            <w:r>
              <w:t>Apg. 13,25</w:t>
            </w:r>
          </w:p>
        </w:tc>
      </w:tr>
      <w:tr w:rsidR="00776ED1" w14:paraId="1F6F7566" w14:textId="77777777" w:rsidTr="00776ED1">
        <w:trPr>
          <w:tblCellSpacing w:w="15" w:type="dxa"/>
        </w:trPr>
        <w:tc>
          <w:tcPr>
            <w:tcW w:w="0" w:type="auto"/>
            <w:vAlign w:val="center"/>
            <w:hideMark/>
          </w:tcPr>
          <w:p w14:paraId="08BE727C" w14:textId="77777777" w:rsidR="00776ED1" w:rsidRDefault="00776ED1">
            <w:r>
              <w:t xml:space="preserve">Sein Taufen durch Untertauchen </w:t>
            </w:r>
          </w:p>
        </w:tc>
        <w:tc>
          <w:tcPr>
            <w:tcW w:w="0" w:type="auto"/>
            <w:vAlign w:val="center"/>
            <w:hideMark/>
          </w:tcPr>
          <w:p w14:paraId="0D3AAF9B" w14:textId="77777777" w:rsidR="00776ED1" w:rsidRDefault="00776ED1">
            <w:r>
              <w:t>Mk. 1,4-5</w:t>
            </w:r>
          </w:p>
        </w:tc>
      </w:tr>
      <w:tr w:rsidR="00776ED1" w14:paraId="2C5328B5" w14:textId="77777777" w:rsidTr="00776ED1">
        <w:trPr>
          <w:tblCellSpacing w:w="15" w:type="dxa"/>
        </w:trPr>
        <w:tc>
          <w:tcPr>
            <w:tcW w:w="0" w:type="auto"/>
            <w:vAlign w:val="center"/>
            <w:hideMark/>
          </w:tcPr>
          <w:p w14:paraId="11F7845A" w14:textId="77777777" w:rsidR="00776ED1" w:rsidRDefault="00776ED1"/>
        </w:tc>
        <w:tc>
          <w:tcPr>
            <w:tcW w:w="0" w:type="auto"/>
            <w:vAlign w:val="center"/>
            <w:hideMark/>
          </w:tcPr>
          <w:p w14:paraId="5F9D304F" w14:textId="77777777" w:rsidR="00776ED1" w:rsidRDefault="00776ED1">
            <w:pPr>
              <w:rPr>
                <w:szCs w:val="24"/>
              </w:rPr>
            </w:pPr>
            <w:r>
              <w:t>Mat 3,5-10</w:t>
            </w:r>
          </w:p>
        </w:tc>
      </w:tr>
      <w:tr w:rsidR="00776ED1" w14:paraId="5674D465" w14:textId="77777777" w:rsidTr="00776ED1">
        <w:trPr>
          <w:tblCellSpacing w:w="15" w:type="dxa"/>
        </w:trPr>
        <w:tc>
          <w:tcPr>
            <w:tcW w:w="0" w:type="auto"/>
            <w:vAlign w:val="center"/>
            <w:hideMark/>
          </w:tcPr>
          <w:p w14:paraId="0D4D71B6" w14:textId="77777777" w:rsidR="00776ED1" w:rsidRDefault="00776ED1">
            <w:r>
              <w:t xml:space="preserve">- in genügend tiefem Wasser </w:t>
            </w:r>
          </w:p>
        </w:tc>
        <w:tc>
          <w:tcPr>
            <w:tcW w:w="0" w:type="auto"/>
            <w:vAlign w:val="center"/>
            <w:hideMark/>
          </w:tcPr>
          <w:p w14:paraId="6F10114E" w14:textId="77777777" w:rsidR="00776ED1" w:rsidRDefault="00776ED1">
            <w:r>
              <w:t>Luk 3,14-15</w:t>
            </w:r>
          </w:p>
        </w:tc>
      </w:tr>
      <w:tr w:rsidR="00776ED1" w14:paraId="402F9073" w14:textId="77777777" w:rsidTr="00776ED1">
        <w:trPr>
          <w:tblCellSpacing w:w="15" w:type="dxa"/>
        </w:trPr>
        <w:tc>
          <w:tcPr>
            <w:tcW w:w="0" w:type="auto"/>
            <w:vAlign w:val="center"/>
            <w:hideMark/>
          </w:tcPr>
          <w:p w14:paraId="5B0518A8" w14:textId="77777777" w:rsidR="00776ED1" w:rsidRDefault="00776ED1">
            <w:r>
              <w:t xml:space="preserve">- auf das Bekenntnis des Täuflings </w:t>
            </w:r>
          </w:p>
        </w:tc>
        <w:tc>
          <w:tcPr>
            <w:tcW w:w="0" w:type="auto"/>
            <w:vAlign w:val="center"/>
            <w:hideMark/>
          </w:tcPr>
          <w:p w14:paraId="6D8FC96F" w14:textId="77777777" w:rsidR="00776ED1" w:rsidRDefault="00776ED1">
            <w:r>
              <w:t>Joh 1,28</w:t>
            </w:r>
          </w:p>
        </w:tc>
      </w:tr>
      <w:tr w:rsidR="00776ED1" w14:paraId="30B7E4D4" w14:textId="77777777" w:rsidTr="00776ED1">
        <w:trPr>
          <w:tblCellSpacing w:w="15" w:type="dxa"/>
        </w:trPr>
        <w:tc>
          <w:tcPr>
            <w:tcW w:w="0" w:type="auto"/>
            <w:vAlign w:val="center"/>
            <w:hideMark/>
          </w:tcPr>
          <w:p w14:paraId="7BC55F9E" w14:textId="77777777" w:rsidR="00776ED1" w:rsidRDefault="00776ED1">
            <w:r>
              <w:t xml:space="preserve">Göttlicher Auftrag zu taufen </w:t>
            </w:r>
          </w:p>
        </w:tc>
        <w:tc>
          <w:tcPr>
            <w:tcW w:w="0" w:type="auto"/>
            <w:vAlign w:val="center"/>
            <w:hideMark/>
          </w:tcPr>
          <w:p w14:paraId="5DF23A6A" w14:textId="77777777" w:rsidR="00776ED1" w:rsidRDefault="00776ED1">
            <w:r>
              <w:t>Joh 1,28</w:t>
            </w:r>
          </w:p>
        </w:tc>
      </w:tr>
      <w:tr w:rsidR="00776ED1" w14:paraId="7FC2C82A" w14:textId="77777777" w:rsidTr="00776ED1">
        <w:trPr>
          <w:tblCellSpacing w:w="15" w:type="dxa"/>
        </w:trPr>
        <w:tc>
          <w:tcPr>
            <w:tcW w:w="0" w:type="auto"/>
            <w:vAlign w:val="center"/>
            <w:hideMark/>
          </w:tcPr>
          <w:p w14:paraId="19D25735" w14:textId="77777777" w:rsidR="00776ED1" w:rsidRDefault="00776ED1">
            <w:r>
              <w:t xml:space="preserve">Wie und warum er taufte </w:t>
            </w:r>
          </w:p>
        </w:tc>
        <w:tc>
          <w:tcPr>
            <w:tcW w:w="0" w:type="auto"/>
            <w:vAlign w:val="center"/>
            <w:hideMark/>
          </w:tcPr>
          <w:p w14:paraId="35685CF4" w14:textId="77777777" w:rsidR="00776ED1" w:rsidRDefault="00776ED1">
            <w:r>
              <w:t>Joh 1,25-31</w:t>
            </w:r>
          </w:p>
        </w:tc>
      </w:tr>
      <w:tr w:rsidR="00776ED1" w14:paraId="21FF8D39" w14:textId="77777777" w:rsidTr="00776ED1">
        <w:trPr>
          <w:tblCellSpacing w:w="15" w:type="dxa"/>
        </w:trPr>
        <w:tc>
          <w:tcPr>
            <w:tcW w:w="0" w:type="auto"/>
            <w:vAlign w:val="center"/>
            <w:hideMark/>
          </w:tcPr>
          <w:p w14:paraId="6E85F70E" w14:textId="77777777" w:rsidR="00776ED1" w:rsidRDefault="00776ED1">
            <w:r>
              <w:t xml:space="preserve">Taufe mit dem Heiligen Geist </w:t>
            </w:r>
          </w:p>
        </w:tc>
        <w:tc>
          <w:tcPr>
            <w:tcW w:w="0" w:type="auto"/>
            <w:vAlign w:val="center"/>
            <w:hideMark/>
          </w:tcPr>
          <w:p w14:paraId="2463C169" w14:textId="77777777" w:rsidR="00776ED1" w:rsidRDefault="00776ED1">
            <w:r>
              <w:t>Luk 3,16</w:t>
            </w:r>
          </w:p>
        </w:tc>
      </w:tr>
      <w:tr w:rsidR="00776ED1" w14:paraId="1B76B455" w14:textId="77777777" w:rsidTr="00776ED1">
        <w:trPr>
          <w:tblCellSpacing w:w="15" w:type="dxa"/>
        </w:trPr>
        <w:tc>
          <w:tcPr>
            <w:tcW w:w="0" w:type="auto"/>
            <w:vAlign w:val="center"/>
            <w:hideMark/>
          </w:tcPr>
          <w:p w14:paraId="63D98066" w14:textId="77777777" w:rsidR="00776ED1" w:rsidRDefault="00776ED1"/>
        </w:tc>
        <w:tc>
          <w:tcPr>
            <w:tcW w:w="0" w:type="auto"/>
            <w:vAlign w:val="center"/>
            <w:hideMark/>
          </w:tcPr>
          <w:p w14:paraId="2A1FA7D7" w14:textId="77777777" w:rsidR="00776ED1" w:rsidRDefault="00776ED1">
            <w:pPr>
              <w:rPr>
                <w:szCs w:val="24"/>
              </w:rPr>
            </w:pPr>
            <w:r>
              <w:t>Mat 3,11</w:t>
            </w:r>
          </w:p>
        </w:tc>
      </w:tr>
      <w:tr w:rsidR="00776ED1" w14:paraId="3B49F502" w14:textId="77777777" w:rsidTr="00776ED1">
        <w:trPr>
          <w:tblCellSpacing w:w="15" w:type="dxa"/>
        </w:trPr>
        <w:tc>
          <w:tcPr>
            <w:tcW w:w="0" w:type="auto"/>
            <w:vAlign w:val="center"/>
            <w:hideMark/>
          </w:tcPr>
          <w:p w14:paraId="33F0D076" w14:textId="77777777" w:rsidR="00776ED1" w:rsidRDefault="00776ED1"/>
        </w:tc>
        <w:tc>
          <w:tcPr>
            <w:tcW w:w="0" w:type="auto"/>
            <w:vAlign w:val="center"/>
            <w:hideMark/>
          </w:tcPr>
          <w:p w14:paraId="3879FF75" w14:textId="77777777" w:rsidR="00776ED1" w:rsidRDefault="00776ED1">
            <w:pPr>
              <w:rPr>
                <w:szCs w:val="24"/>
              </w:rPr>
            </w:pPr>
            <w:r>
              <w:t>Mk. 1,8</w:t>
            </w:r>
          </w:p>
        </w:tc>
      </w:tr>
      <w:tr w:rsidR="00776ED1" w14:paraId="0B57CA1F" w14:textId="77777777" w:rsidTr="00776ED1">
        <w:trPr>
          <w:tblCellSpacing w:w="15" w:type="dxa"/>
        </w:trPr>
        <w:tc>
          <w:tcPr>
            <w:tcW w:w="0" w:type="auto"/>
            <w:vAlign w:val="center"/>
            <w:hideMark/>
          </w:tcPr>
          <w:p w14:paraId="1F492ED6" w14:textId="77777777" w:rsidR="00776ED1" w:rsidRDefault="00776ED1"/>
        </w:tc>
        <w:tc>
          <w:tcPr>
            <w:tcW w:w="0" w:type="auto"/>
            <w:vAlign w:val="center"/>
            <w:hideMark/>
          </w:tcPr>
          <w:p w14:paraId="55968ACD" w14:textId="77777777" w:rsidR="00776ED1" w:rsidRDefault="00776ED1">
            <w:pPr>
              <w:rPr>
                <w:szCs w:val="24"/>
              </w:rPr>
            </w:pPr>
            <w:r>
              <w:t>Joh 1,26-27</w:t>
            </w:r>
          </w:p>
        </w:tc>
      </w:tr>
      <w:tr w:rsidR="00776ED1" w14:paraId="31716C2B" w14:textId="77777777" w:rsidTr="00776ED1">
        <w:trPr>
          <w:tblCellSpacing w:w="15" w:type="dxa"/>
        </w:trPr>
        <w:tc>
          <w:tcPr>
            <w:tcW w:w="0" w:type="auto"/>
            <w:vAlign w:val="center"/>
            <w:hideMark/>
          </w:tcPr>
          <w:p w14:paraId="41F1AD1A" w14:textId="77777777" w:rsidR="00776ED1" w:rsidRDefault="00776ED1"/>
        </w:tc>
        <w:tc>
          <w:tcPr>
            <w:tcW w:w="0" w:type="auto"/>
            <w:vAlign w:val="center"/>
            <w:hideMark/>
          </w:tcPr>
          <w:p w14:paraId="6F8A8DDE" w14:textId="77777777" w:rsidR="00776ED1" w:rsidRDefault="00776ED1">
            <w:pPr>
              <w:rPr>
                <w:szCs w:val="24"/>
              </w:rPr>
            </w:pPr>
            <w:r>
              <w:t>Joh 1,33</w:t>
            </w:r>
          </w:p>
        </w:tc>
      </w:tr>
      <w:tr w:rsidR="00776ED1" w14:paraId="4E517AE5" w14:textId="77777777" w:rsidTr="00776ED1">
        <w:trPr>
          <w:tblCellSpacing w:w="15" w:type="dxa"/>
        </w:trPr>
        <w:tc>
          <w:tcPr>
            <w:tcW w:w="0" w:type="auto"/>
            <w:vAlign w:val="center"/>
            <w:hideMark/>
          </w:tcPr>
          <w:p w14:paraId="674F8476" w14:textId="77777777" w:rsidR="00776ED1" w:rsidRDefault="00776ED1"/>
        </w:tc>
        <w:tc>
          <w:tcPr>
            <w:tcW w:w="0" w:type="auto"/>
            <w:vAlign w:val="center"/>
            <w:hideMark/>
          </w:tcPr>
          <w:p w14:paraId="709990B6" w14:textId="77777777" w:rsidR="00776ED1" w:rsidRDefault="00776ED1">
            <w:pPr>
              <w:rPr>
                <w:szCs w:val="24"/>
              </w:rPr>
            </w:pPr>
            <w:r>
              <w:t>Apg. 1,5</w:t>
            </w:r>
          </w:p>
        </w:tc>
      </w:tr>
      <w:tr w:rsidR="00776ED1" w14:paraId="0FF6FAE2" w14:textId="77777777" w:rsidTr="00776ED1">
        <w:trPr>
          <w:tblCellSpacing w:w="15" w:type="dxa"/>
        </w:trPr>
        <w:tc>
          <w:tcPr>
            <w:tcW w:w="0" w:type="auto"/>
            <w:vAlign w:val="center"/>
            <w:hideMark/>
          </w:tcPr>
          <w:p w14:paraId="26E488DF" w14:textId="77777777" w:rsidR="00776ED1" w:rsidRDefault="00776ED1"/>
        </w:tc>
        <w:tc>
          <w:tcPr>
            <w:tcW w:w="0" w:type="auto"/>
            <w:vAlign w:val="center"/>
            <w:hideMark/>
          </w:tcPr>
          <w:p w14:paraId="28639925" w14:textId="77777777" w:rsidR="00776ED1" w:rsidRDefault="00776ED1">
            <w:pPr>
              <w:rPr>
                <w:szCs w:val="24"/>
              </w:rPr>
            </w:pPr>
            <w:r>
              <w:t>Apg. 11,16</w:t>
            </w:r>
          </w:p>
        </w:tc>
      </w:tr>
      <w:tr w:rsidR="00776ED1" w14:paraId="5D42E0A1" w14:textId="77777777" w:rsidTr="00776ED1">
        <w:trPr>
          <w:tblCellSpacing w:w="15" w:type="dxa"/>
        </w:trPr>
        <w:tc>
          <w:tcPr>
            <w:tcW w:w="0" w:type="auto"/>
            <w:vAlign w:val="center"/>
            <w:hideMark/>
          </w:tcPr>
          <w:p w14:paraId="11036CCC" w14:textId="77777777" w:rsidR="00776ED1" w:rsidRDefault="00776ED1">
            <w:r>
              <w:t>Er taufte Jesus</w:t>
            </w:r>
          </w:p>
        </w:tc>
        <w:tc>
          <w:tcPr>
            <w:tcW w:w="0" w:type="auto"/>
            <w:vAlign w:val="center"/>
            <w:hideMark/>
          </w:tcPr>
          <w:p w14:paraId="4B718688" w14:textId="77777777" w:rsidR="00776ED1" w:rsidRDefault="00776ED1">
            <w:r>
              <w:t>Joh 1,32</w:t>
            </w:r>
          </w:p>
        </w:tc>
      </w:tr>
      <w:tr w:rsidR="00776ED1" w14:paraId="2659FA84" w14:textId="77777777" w:rsidTr="00776ED1">
        <w:trPr>
          <w:tblCellSpacing w:w="15" w:type="dxa"/>
        </w:trPr>
        <w:tc>
          <w:tcPr>
            <w:tcW w:w="0" w:type="auto"/>
            <w:vAlign w:val="center"/>
            <w:hideMark/>
          </w:tcPr>
          <w:p w14:paraId="69B0566E" w14:textId="77777777" w:rsidR="00776ED1" w:rsidRDefault="00776ED1"/>
        </w:tc>
        <w:tc>
          <w:tcPr>
            <w:tcW w:w="0" w:type="auto"/>
            <w:vAlign w:val="center"/>
            <w:hideMark/>
          </w:tcPr>
          <w:p w14:paraId="2CF0A0EA" w14:textId="77777777" w:rsidR="00776ED1" w:rsidRDefault="00776ED1">
            <w:pPr>
              <w:rPr>
                <w:szCs w:val="24"/>
              </w:rPr>
            </w:pPr>
            <w:r>
              <w:t>Mat 3,13-16</w:t>
            </w:r>
          </w:p>
        </w:tc>
      </w:tr>
      <w:tr w:rsidR="00776ED1" w14:paraId="3C47ADA3" w14:textId="77777777" w:rsidTr="00776ED1">
        <w:trPr>
          <w:tblCellSpacing w:w="15" w:type="dxa"/>
        </w:trPr>
        <w:tc>
          <w:tcPr>
            <w:tcW w:w="0" w:type="auto"/>
            <w:vAlign w:val="center"/>
            <w:hideMark/>
          </w:tcPr>
          <w:p w14:paraId="64EC54B2" w14:textId="77777777" w:rsidR="00776ED1" w:rsidRDefault="00776ED1"/>
        </w:tc>
        <w:tc>
          <w:tcPr>
            <w:tcW w:w="0" w:type="auto"/>
            <w:vAlign w:val="center"/>
            <w:hideMark/>
          </w:tcPr>
          <w:p w14:paraId="597A1A16" w14:textId="77777777" w:rsidR="00776ED1" w:rsidRDefault="00776ED1">
            <w:pPr>
              <w:rPr>
                <w:szCs w:val="24"/>
              </w:rPr>
            </w:pPr>
            <w:r>
              <w:t>Mk. 1,9-11</w:t>
            </w:r>
          </w:p>
        </w:tc>
      </w:tr>
      <w:tr w:rsidR="00776ED1" w14:paraId="527FC5C4" w14:textId="77777777" w:rsidTr="00776ED1">
        <w:trPr>
          <w:tblCellSpacing w:w="15" w:type="dxa"/>
        </w:trPr>
        <w:tc>
          <w:tcPr>
            <w:tcW w:w="0" w:type="auto"/>
            <w:vAlign w:val="center"/>
            <w:hideMark/>
          </w:tcPr>
          <w:p w14:paraId="24DD126B" w14:textId="77777777" w:rsidR="00776ED1" w:rsidRDefault="00776ED1"/>
        </w:tc>
        <w:tc>
          <w:tcPr>
            <w:tcW w:w="0" w:type="auto"/>
            <w:vAlign w:val="center"/>
            <w:hideMark/>
          </w:tcPr>
          <w:p w14:paraId="5018624B" w14:textId="77777777" w:rsidR="00776ED1" w:rsidRDefault="00776ED1">
            <w:pPr>
              <w:rPr>
                <w:szCs w:val="24"/>
              </w:rPr>
            </w:pPr>
            <w:r>
              <w:t>Luk 3,21-22</w:t>
            </w:r>
          </w:p>
        </w:tc>
      </w:tr>
      <w:tr w:rsidR="00776ED1" w14:paraId="406D58FE" w14:textId="77777777" w:rsidTr="00776ED1">
        <w:trPr>
          <w:tblCellSpacing w:w="15" w:type="dxa"/>
        </w:trPr>
        <w:tc>
          <w:tcPr>
            <w:tcW w:w="0" w:type="auto"/>
            <w:vAlign w:val="center"/>
            <w:hideMark/>
          </w:tcPr>
          <w:p w14:paraId="0AD2C6F9" w14:textId="77777777" w:rsidR="00776ED1" w:rsidRDefault="00776ED1">
            <w:r>
              <w:t xml:space="preserve">Christus bekennt sich zu ihm </w:t>
            </w:r>
          </w:p>
        </w:tc>
        <w:tc>
          <w:tcPr>
            <w:tcW w:w="0" w:type="auto"/>
            <w:vAlign w:val="center"/>
            <w:hideMark/>
          </w:tcPr>
          <w:p w14:paraId="5327FEF8" w14:textId="77777777" w:rsidR="00776ED1" w:rsidRDefault="00776ED1">
            <w:r>
              <w:t>Joh 5,32-35</w:t>
            </w:r>
          </w:p>
        </w:tc>
      </w:tr>
      <w:tr w:rsidR="00776ED1" w14:paraId="34FA5E06" w14:textId="77777777" w:rsidTr="00776ED1">
        <w:trPr>
          <w:tblCellSpacing w:w="15" w:type="dxa"/>
        </w:trPr>
        <w:tc>
          <w:tcPr>
            <w:tcW w:w="0" w:type="auto"/>
            <w:vAlign w:val="center"/>
            <w:hideMark/>
          </w:tcPr>
          <w:p w14:paraId="3DFBED81" w14:textId="77777777" w:rsidR="00776ED1" w:rsidRDefault="00776ED1"/>
        </w:tc>
        <w:tc>
          <w:tcPr>
            <w:tcW w:w="0" w:type="auto"/>
            <w:vAlign w:val="center"/>
            <w:hideMark/>
          </w:tcPr>
          <w:p w14:paraId="04D3308E" w14:textId="77777777" w:rsidR="00776ED1" w:rsidRDefault="00776ED1">
            <w:pPr>
              <w:rPr>
                <w:szCs w:val="24"/>
              </w:rPr>
            </w:pPr>
            <w:r>
              <w:t>Mat 11,7-19</w:t>
            </w:r>
          </w:p>
        </w:tc>
      </w:tr>
      <w:tr w:rsidR="00776ED1" w14:paraId="43074FA2" w14:textId="77777777" w:rsidTr="00776ED1">
        <w:trPr>
          <w:tblCellSpacing w:w="15" w:type="dxa"/>
        </w:trPr>
        <w:tc>
          <w:tcPr>
            <w:tcW w:w="0" w:type="auto"/>
            <w:vAlign w:val="center"/>
            <w:hideMark/>
          </w:tcPr>
          <w:p w14:paraId="03F5ECFE" w14:textId="77777777" w:rsidR="00776ED1" w:rsidRDefault="00776ED1"/>
        </w:tc>
        <w:tc>
          <w:tcPr>
            <w:tcW w:w="0" w:type="auto"/>
            <w:vAlign w:val="center"/>
            <w:hideMark/>
          </w:tcPr>
          <w:p w14:paraId="0C917377" w14:textId="77777777" w:rsidR="00776ED1" w:rsidRDefault="00776ED1">
            <w:pPr>
              <w:rPr>
                <w:szCs w:val="24"/>
              </w:rPr>
            </w:pPr>
            <w:r>
              <w:t>Luk 7,24-33</w:t>
            </w:r>
          </w:p>
        </w:tc>
      </w:tr>
      <w:tr w:rsidR="00776ED1" w14:paraId="0679E1F0" w14:textId="77777777" w:rsidTr="00776ED1">
        <w:trPr>
          <w:tblCellSpacing w:w="15" w:type="dxa"/>
        </w:trPr>
        <w:tc>
          <w:tcPr>
            <w:tcW w:w="0" w:type="auto"/>
            <w:vAlign w:val="center"/>
            <w:hideMark/>
          </w:tcPr>
          <w:p w14:paraId="0A86C48F" w14:textId="77777777" w:rsidR="00776ED1" w:rsidRDefault="00776ED1">
            <w:r>
              <w:t xml:space="preserve">- sagt, er sei Elias </w:t>
            </w:r>
          </w:p>
        </w:tc>
        <w:tc>
          <w:tcPr>
            <w:tcW w:w="0" w:type="auto"/>
            <w:vAlign w:val="center"/>
            <w:hideMark/>
          </w:tcPr>
          <w:p w14:paraId="6F2F5918" w14:textId="77777777" w:rsidR="00776ED1" w:rsidRDefault="00776ED1">
            <w:r>
              <w:t>Mat 11,7-19</w:t>
            </w:r>
          </w:p>
        </w:tc>
      </w:tr>
      <w:tr w:rsidR="00776ED1" w14:paraId="40878AA8" w14:textId="77777777" w:rsidTr="00776ED1">
        <w:trPr>
          <w:tblCellSpacing w:w="15" w:type="dxa"/>
        </w:trPr>
        <w:tc>
          <w:tcPr>
            <w:tcW w:w="0" w:type="auto"/>
            <w:vAlign w:val="center"/>
            <w:hideMark/>
          </w:tcPr>
          <w:p w14:paraId="0CDD5D2D" w14:textId="77777777" w:rsidR="00776ED1" w:rsidRDefault="00776ED1">
            <w:r>
              <w:t xml:space="preserve">Johannes tat kein Wunder </w:t>
            </w:r>
          </w:p>
        </w:tc>
        <w:tc>
          <w:tcPr>
            <w:tcW w:w="0" w:type="auto"/>
            <w:vAlign w:val="center"/>
            <w:hideMark/>
          </w:tcPr>
          <w:p w14:paraId="234C488A" w14:textId="77777777" w:rsidR="00776ED1" w:rsidRDefault="00776ED1">
            <w:r>
              <w:t>Joh 10,41</w:t>
            </w:r>
          </w:p>
        </w:tc>
      </w:tr>
      <w:tr w:rsidR="00776ED1" w14:paraId="66152E7C" w14:textId="77777777" w:rsidTr="00776ED1">
        <w:trPr>
          <w:tblCellSpacing w:w="15" w:type="dxa"/>
        </w:trPr>
        <w:tc>
          <w:tcPr>
            <w:tcW w:w="0" w:type="auto"/>
            <w:vAlign w:val="center"/>
            <w:hideMark/>
          </w:tcPr>
          <w:p w14:paraId="2ADF3589" w14:textId="77777777" w:rsidR="00776ED1" w:rsidRDefault="00776ED1">
            <w:r>
              <w:t xml:space="preserve">Seine Jünger fasteten </w:t>
            </w:r>
          </w:p>
        </w:tc>
        <w:tc>
          <w:tcPr>
            <w:tcW w:w="0" w:type="auto"/>
            <w:vAlign w:val="center"/>
            <w:hideMark/>
          </w:tcPr>
          <w:p w14:paraId="50158ED4" w14:textId="77777777" w:rsidR="00776ED1" w:rsidRDefault="00776ED1">
            <w:r>
              <w:t>Luk 5,33</w:t>
            </w:r>
          </w:p>
        </w:tc>
      </w:tr>
      <w:tr w:rsidR="00776ED1" w14:paraId="220CBAA5" w14:textId="77777777" w:rsidTr="00776ED1">
        <w:trPr>
          <w:tblCellSpacing w:w="15" w:type="dxa"/>
        </w:trPr>
        <w:tc>
          <w:tcPr>
            <w:tcW w:w="0" w:type="auto"/>
            <w:vAlign w:val="center"/>
            <w:hideMark/>
          </w:tcPr>
          <w:p w14:paraId="55A53239" w14:textId="77777777" w:rsidR="00776ED1" w:rsidRDefault="00776ED1">
            <w:r>
              <w:t xml:space="preserve">Er lehrte sie beten </w:t>
            </w:r>
          </w:p>
        </w:tc>
        <w:tc>
          <w:tcPr>
            <w:tcW w:w="0" w:type="auto"/>
            <w:vAlign w:val="center"/>
            <w:hideMark/>
          </w:tcPr>
          <w:p w14:paraId="3D84931E" w14:textId="77777777" w:rsidR="00776ED1" w:rsidRDefault="00776ED1">
            <w:r>
              <w:t>Luk 11,1</w:t>
            </w:r>
          </w:p>
        </w:tc>
      </w:tr>
      <w:tr w:rsidR="00776ED1" w14:paraId="7ABA5480" w14:textId="77777777" w:rsidTr="00776ED1">
        <w:trPr>
          <w:tblCellSpacing w:w="15" w:type="dxa"/>
        </w:trPr>
        <w:tc>
          <w:tcPr>
            <w:tcW w:w="0" w:type="auto"/>
            <w:vAlign w:val="center"/>
            <w:hideMark/>
          </w:tcPr>
          <w:p w14:paraId="5D611020" w14:textId="77777777" w:rsidR="00776ED1" w:rsidRDefault="00776ED1">
            <w:r>
              <w:t xml:space="preserve">Andreas einer seiner Jünger </w:t>
            </w:r>
          </w:p>
        </w:tc>
        <w:tc>
          <w:tcPr>
            <w:tcW w:w="0" w:type="auto"/>
            <w:vAlign w:val="center"/>
            <w:hideMark/>
          </w:tcPr>
          <w:p w14:paraId="6FB480B3" w14:textId="77777777" w:rsidR="00776ED1" w:rsidRDefault="00776ED1">
            <w:r>
              <w:t>Joh 1,35-40</w:t>
            </w:r>
          </w:p>
        </w:tc>
      </w:tr>
      <w:tr w:rsidR="00776ED1" w14:paraId="628C2712" w14:textId="77777777" w:rsidTr="00776ED1">
        <w:trPr>
          <w:tblCellSpacing w:w="15" w:type="dxa"/>
        </w:trPr>
        <w:tc>
          <w:tcPr>
            <w:tcW w:w="0" w:type="auto"/>
            <w:vAlign w:val="center"/>
            <w:hideMark/>
          </w:tcPr>
          <w:p w14:paraId="5948ADE8" w14:textId="77777777" w:rsidR="00776ED1" w:rsidRDefault="00776ED1">
            <w:r>
              <w:t>Disput über die Reinigung</w:t>
            </w:r>
          </w:p>
        </w:tc>
        <w:tc>
          <w:tcPr>
            <w:tcW w:w="0" w:type="auto"/>
            <w:vAlign w:val="center"/>
            <w:hideMark/>
          </w:tcPr>
          <w:p w14:paraId="54447D6A" w14:textId="77777777" w:rsidR="00776ED1" w:rsidRDefault="00776ED1">
            <w:r>
              <w:t>Joh 3,25</w:t>
            </w:r>
          </w:p>
        </w:tc>
      </w:tr>
      <w:tr w:rsidR="00776ED1" w14:paraId="004DB302" w14:textId="77777777" w:rsidTr="00776ED1">
        <w:trPr>
          <w:tblCellSpacing w:w="15" w:type="dxa"/>
        </w:trPr>
        <w:tc>
          <w:tcPr>
            <w:tcW w:w="0" w:type="auto"/>
            <w:vAlign w:val="center"/>
            <w:hideMark/>
          </w:tcPr>
          <w:p w14:paraId="35C3B608" w14:textId="77777777" w:rsidR="00776ED1" w:rsidRDefault="00776ED1">
            <w:r>
              <w:t xml:space="preserve">Hört von Christi Wundern </w:t>
            </w:r>
          </w:p>
        </w:tc>
        <w:tc>
          <w:tcPr>
            <w:tcW w:w="0" w:type="auto"/>
            <w:vAlign w:val="center"/>
            <w:hideMark/>
          </w:tcPr>
          <w:p w14:paraId="302B183D" w14:textId="77777777" w:rsidR="00776ED1" w:rsidRDefault="00776ED1">
            <w:r>
              <w:t>Mat 11,2</w:t>
            </w:r>
          </w:p>
        </w:tc>
      </w:tr>
      <w:tr w:rsidR="00776ED1" w14:paraId="0BF54FE1" w14:textId="77777777" w:rsidTr="00776ED1">
        <w:trPr>
          <w:tblCellSpacing w:w="15" w:type="dxa"/>
        </w:trPr>
        <w:tc>
          <w:tcPr>
            <w:tcW w:w="0" w:type="auto"/>
            <w:vAlign w:val="center"/>
            <w:hideMark/>
          </w:tcPr>
          <w:p w14:paraId="3FD8F4D8" w14:textId="77777777" w:rsidR="00776ED1" w:rsidRDefault="00776ED1"/>
        </w:tc>
        <w:tc>
          <w:tcPr>
            <w:tcW w:w="0" w:type="auto"/>
            <w:vAlign w:val="center"/>
            <w:hideMark/>
          </w:tcPr>
          <w:p w14:paraId="0135E741" w14:textId="77777777" w:rsidR="00776ED1" w:rsidRDefault="00776ED1">
            <w:pPr>
              <w:rPr>
                <w:szCs w:val="24"/>
              </w:rPr>
            </w:pPr>
            <w:r>
              <w:t>Luk 7,18</w:t>
            </w:r>
          </w:p>
        </w:tc>
      </w:tr>
      <w:tr w:rsidR="00776ED1" w14:paraId="25012B1D" w14:textId="77777777" w:rsidTr="00776ED1">
        <w:trPr>
          <w:tblCellSpacing w:w="15" w:type="dxa"/>
        </w:trPr>
        <w:tc>
          <w:tcPr>
            <w:tcW w:w="0" w:type="auto"/>
            <w:vAlign w:val="center"/>
            <w:hideMark/>
          </w:tcPr>
          <w:p w14:paraId="5D06251B" w14:textId="77777777" w:rsidR="00776ED1" w:rsidRDefault="00776ED1">
            <w:r>
              <w:t xml:space="preserve">Gefangenschaft und Ende </w:t>
            </w:r>
          </w:p>
        </w:tc>
        <w:tc>
          <w:tcPr>
            <w:tcW w:w="0" w:type="auto"/>
            <w:vAlign w:val="center"/>
            <w:hideMark/>
          </w:tcPr>
          <w:p w14:paraId="4FCA7541" w14:textId="77777777" w:rsidR="00776ED1" w:rsidRDefault="00776ED1">
            <w:r>
              <w:t>Luk 3,19-20</w:t>
            </w:r>
          </w:p>
        </w:tc>
      </w:tr>
      <w:tr w:rsidR="00776ED1" w14:paraId="3723585B" w14:textId="77777777" w:rsidTr="00776ED1">
        <w:trPr>
          <w:tblCellSpacing w:w="15" w:type="dxa"/>
        </w:trPr>
        <w:tc>
          <w:tcPr>
            <w:tcW w:w="0" w:type="auto"/>
            <w:vAlign w:val="center"/>
            <w:hideMark/>
          </w:tcPr>
          <w:p w14:paraId="38DFAB9C" w14:textId="77777777" w:rsidR="00776ED1" w:rsidRDefault="00776ED1"/>
        </w:tc>
        <w:tc>
          <w:tcPr>
            <w:tcW w:w="0" w:type="auto"/>
            <w:vAlign w:val="center"/>
            <w:hideMark/>
          </w:tcPr>
          <w:p w14:paraId="77C762B9" w14:textId="77777777" w:rsidR="00776ED1" w:rsidRDefault="00776ED1">
            <w:pPr>
              <w:rPr>
                <w:szCs w:val="24"/>
              </w:rPr>
            </w:pPr>
            <w:r>
              <w:t>Mat 14,3-12</w:t>
            </w:r>
          </w:p>
        </w:tc>
      </w:tr>
      <w:tr w:rsidR="00776ED1" w14:paraId="7685FBEC" w14:textId="77777777" w:rsidTr="00776ED1">
        <w:trPr>
          <w:tblCellSpacing w:w="15" w:type="dxa"/>
        </w:trPr>
        <w:tc>
          <w:tcPr>
            <w:tcW w:w="0" w:type="auto"/>
            <w:vAlign w:val="center"/>
            <w:hideMark/>
          </w:tcPr>
          <w:p w14:paraId="62016C5B" w14:textId="77777777" w:rsidR="00776ED1" w:rsidRDefault="00776ED1"/>
        </w:tc>
        <w:tc>
          <w:tcPr>
            <w:tcW w:w="0" w:type="auto"/>
            <w:vAlign w:val="center"/>
            <w:hideMark/>
          </w:tcPr>
          <w:p w14:paraId="6BA6BBF8" w14:textId="77777777" w:rsidR="00776ED1" w:rsidRDefault="00776ED1">
            <w:pPr>
              <w:rPr>
                <w:szCs w:val="24"/>
              </w:rPr>
            </w:pPr>
            <w:r>
              <w:t>Mk. 6,17-29</w:t>
            </w:r>
          </w:p>
        </w:tc>
      </w:tr>
      <w:tr w:rsidR="00776ED1" w14:paraId="35A1945D" w14:textId="77777777" w:rsidTr="00776ED1">
        <w:trPr>
          <w:tblCellSpacing w:w="15" w:type="dxa"/>
        </w:trPr>
        <w:tc>
          <w:tcPr>
            <w:tcW w:w="0" w:type="auto"/>
            <w:vAlign w:val="center"/>
            <w:hideMark/>
          </w:tcPr>
          <w:p w14:paraId="0D1E7D0E" w14:textId="77777777" w:rsidR="00776ED1" w:rsidRDefault="00776ED1"/>
        </w:tc>
        <w:tc>
          <w:tcPr>
            <w:tcW w:w="0" w:type="auto"/>
            <w:vAlign w:val="center"/>
            <w:hideMark/>
          </w:tcPr>
          <w:p w14:paraId="65B04059" w14:textId="77777777" w:rsidR="00776ED1" w:rsidRDefault="00776ED1">
            <w:pPr>
              <w:rPr>
                <w:szCs w:val="24"/>
              </w:rPr>
            </w:pPr>
            <w:r>
              <w:t>Mat 4,12</w:t>
            </w:r>
          </w:p>
        </w:tc>
      </w:tr>
      <w:tr w:rsidR="00776ED1" w14:paraId="3F361E65" w14:textId="77777777" w:rsidTr="00776ED1">
        <w:trPr>
          <w:tblCellSpacing w:w="15" w:type="dxa"/>
        </w:trPr>
        <w:tc>
          <w:tcPr>
            <w:tcW w:w="0" w:type="auto"/>
            <w:vAlign w:val="center"/>
            <w:hideMark/>
          </w:tcPr>
          <w:p w14:paraId="12C57B32" w14:textId="77777777" w:rsidR="00776ED1" w:rsidRDefault="00776ED1"/>
        </w:tc>
        <w:tc>
          <w:tcPr>
            <w:tcW w:w="0" w:type="auto"/>
            <w:vAlign w:val="center"/>
            <w:hideMark/>
          </w:tcPr>
          <w:p w14:paraId="3D13E49D" w14:textId="77777777" w:rsidR="00776ED1" w:rsidRDefault="00776ED1">
            <w:pPr>
              <w:rPr>
                <w:szCs w:val="24"/>
              </w:rPr>
            </w:pPr>
            <w:r>
              <w:t>Mat 11,2-6</w:t>
            </w:r>
          </w:p>
        </w:tc>
      </w:tr>
      <w:tr w:rsidR="00776ED1" w14:paraId="22BD4726" w14:textId="77777777" w:rsidTr="00776ED1">
        <w:trPr>
          <w:tblCellSpacing w:w="15" w:type="dxa"/>
        </w:trPr>
        <w:tc>
          <w:tcPr>
            <w:tcW w:w="0" w:type="auto"/>
            <w:vAlign w:val="center"/>
            <w:hideMark/>
          </w:tcPr>
          <w:p w14:paraId="1A38EDD9" w14:textId="77777777" w:rsidR="00776ED1" w:rsidRDefault="00776ED1"/>
        </w:tc>
        <w:tc>
          <w:tcPr>
            <w:tcW w:w="0" w:type="auto"/>
            <w:vAlign w:val="center"/>
            <w:hideMark/>
          </w:tcPr>
          <w:p w14:paraId="1509598E" w14:textId="77777777" w:rsidR="00776ED1" w:rsidRDefault="00776ED1">
            <w:pPr>
              <w:rPr>
                <w:szCs w:val="24"/>
              </w:rPr>
            </w:pPr>
            <w:r>
              <w:t>Luk 7,19-23</w:t>
            </w:r>
          </w:p>
        </w:tc>
      </w:tr>
      <w:tr w:rsidR="00776ED1" w14:paraId="1F2303C9" w14:textId="77777777" w:rsidTr="00776ED1">
        <w:trPr>
          <w:tblCellSpacing w:w="15" w:type="dxa"/>
        </w:trPr>
        <w:tc>
          <w:tcPr>
            <w:tcW w:w="0" w:type="auto"/>
            <w:vAlign w:val="center"/>
            <w:hideMark/>
          </w:tcPr>
          <w:p w14:paraId="525F36E0" w14:textId="77777777" w:rsidR="00776ED1" w:rsidRDefault="00776ED1">
            <w:r>
              <w:t xml:space="preserve">Herodes glaubt ihn auferstanden </w:t>
            </w:r>
          </w:p>
        </w:tc>
        <w:tc>
          <w:tcPr>
            <w:tcW w:w="0" w:type="auto"/>
            <w:vAlign w:val="center"/>
            <w:hideMark/>
          </w:tcPr>
          <w:p w14:paraId="29C90073" w14:textId="77777777" w:rsidR="00776ED1" w:rsidRDefault="00776ED1">
            <w:r>
              <w:t>Mat 14,1-2</w:t>
            </w:r>
          </w:p>
        </w:tc>
      </w:tr>
    </w:tbl>
    <w:p w14:paraId="78252855" w14:textId="77777777" w:rsidR="00776ED1" w:rsidRDefault="00776ED1" w:rsidP="00106472">
      <w:pPr>
        <w:pStyle w:val="berschrift2"/>
        <w:rPr>
          <w:sz w:val="48"/>
          <w:szCs w:val="48"/>
          <w:lang w:eastAsia="de-DE"/>
        </w:rPr>
      </w:pPr>
      <w:r>
        <w:t>Josua</w:t>
      </w:r>
    </w:p>
    <w:p w14:paraId="44892CE1" w14:textId="77777777" w:rsidR="00776ED1" w:rsidRDefault="00776ED1" w:rsidP="00106472">
      <w:pPr>
        <w:pStyle w:val="berschrift3"/>
      </w:pPr>
      <w:r>
        <w:t>1. Josua in der Schule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95"/>
        <w:gridCol w:w="3069"/>
      </w:tblGrid>
      <w:tr w:rsidR="00776ED1" w14:paraId="2DD9CB85" w14:textId="77777777" w:rsidTr="00776ED1">
        <w:trPr>
          <w:tblCellSpacing w:w="15" w:type="dxa"/>
        </w:trPr>
        <w:tc>
          <w:tcPr>
            <w:tcW w:w="0" w:type="auto"/>
            <w:vAlign w:val="center"/>
            <w:hideMark/>
          </w:tcPr>
          <w:p w14:paraId="5D8B9212" w14:textId="77777777" w:rsidR="00776ED1" w:rsidRDefault="00776ED1">
            <w:r>
              <w:t>des Kampfes</w:t>
            </w:r>
          </w:p>
        </w:tc>
        <w:tc>
          <w:tcPr>
            <w:tcW w:w="0" w:type="auto"/>
            <w:vAlign w:val="center"/>
            <w:hideMark/>
          </w:tcPr>
          <w:p w14:paraId="4E6FB0AD" w14:textId="77777777" w:rsidR="00776ED1" w:rsidRDefault="00776ED1">
            <w:r>
              <w:t>2. Mo 17,8-16</w:t>
            </w:r>
          </w:p>
        </w:tc>
      </w:tr>
      <w:tr w:rsidR="00776ED1" w14:paraId="3A166568" w14:textId="77777777" w:rsidTr="00776ED1">
        <w:trPr>
          <w:tblCellSpacing w:w="15" w:type="dxa"/>
        </w:trPr>
        <w:tc>
          <w:tcPr>
            <w:tcW w:w="0" w:type="auto"/>
            <w:vAlign w:val="center"/>
            <w:hideMark/>
          </w:tcPr>
          <w:p w14:paraId="17616BA9" w14:textId="77777777" w:rsidR="00776ED1" w:rsidRDefault="00776ED1">
            <w:r>
              <w:t>des Gebets</w:t>
            </w:r>
          </w:p>
        </w:tc>
        <w:tc>
          <w:tcPr>
            <w:tcW w:w="0" w:type="auto"/>
            <w:vAlign w:val="center"/>
            <w:hideMark/>
          </w:tcPr>
          <w:p w14:paraId="0F6BEAAB" w14:textId="77777777" w:rsidR="00776ED1" w:rsidRDefault="00776ED1">
            <w:r>
              <w:t>2. Mo 24,12-18</w:t>
            </w:r>
          </w:p>
        </w:tc>
      </w:tr>
      <w:tr w:rsidR="00776ED1" w14:paraId="5C7D8A5F" w14:textId="77777777" w:rsidTr="00776ED1">
        <w:trPr>
          <w:tblCellSpacing w:w="15" w:type="dxa"/>
        </w:trPr>
        <w:tc>
          <w:tcPr>
            <w:tcW w:w="0" w:type="auto"/>
            <w:vAlign w:val="center"/>
            <w:hideMark/>
          </w:tcPr>
          <w:p w14:paraId="083D24F8" w14:textId="77777777" w:rsidR="00776ED1" w:rsidRDefault="00776ED1">
            <w:r>
              <w:t xml:space="preserve">der Enttäuschung </w:t>
            </w:r>
          </w:p>
        </w:tc>
        <w:tc>
          <w:tcPr>
            <w:tcW w:w="0" w:type="auto"/>
            <w:vAlign w:val="center"/>
            <w:hideMark/>
          </w:tcPr>
          <w:p w14:paraId="2CBFFDEF" w14:textId="77777777" w:rsidR="00776ED1" w:rsidRDefault="00776ED1">
            <w:r>
              <w:t>2. Mo 32,15-20</w:t>
            </w:r>
          </w:p>
        </w:tc>
      </w:tr>
      <w:tr w:rsidR="00776ED1" w14:paraId="542514C7" w14:textId="77777777" w:rsidTr="00776ED1">
        <w:trPr>
          <w:tblCellSpacing w:w="15" w:type="dxa"/>
        </w:trPr>
        <w:tc>
          <w:tcPr>
            <w:tcW w:w="0" w:type="auto"/>
            <w:vAlign w:val="center"/>
            <w:hideMark/>
          </w:tcPr>
          <w:p w14:paraId="57324277" w14:textId="77777777" w:rsidR="00776ED1" w:rsidRDefault="00776ED1">
            <w:r>
              <w:t xml:space="preserve">des Dienstes </w:t>
            </w:r>
          </w:p>
        </w:tc>
        <w:tc>
          <w:tcPr>
            <w:tcW w:w="0" w:type="auto"/>
            <w:vAlign w:val="center"/>
            <w:hideMark/>
          </w:tcPr>
          <w:p w14:paraId="3E2CB4E9" w14:textId="77777777" w:rsidR="00776ED1" w:rsidRDefault="00776ED1">
            <w:r>
              <w:t>2. Mo 33,11</w:t>
            </w:r>
          </w:p>
        </w:tc>
      </w:tr>
      <w:tr w:rsidR="00776ED1" w14:paraId="4D5580B2" w14:textId="77777777" w:rsidTr="00776ED1">
        <w:trPr>
          <w:tblCellSpacing w:w="15" w:type="dxa"/>
        </w:trPr>
        <w:tc>
          <w:tcPr>
            <w:tcW w:w="0" w:type="auto"/>
            <w:vAlign w:val="center"/>
            <w:hideMark/>
          </w:tcPr>
          <w:p w14:paraId="2D9AF0BC" w14:textId="77777777" w:rsidR="00776ED1" w:rsidRDefault="00776ED1">
            <w:r>
              <w:t xml:space="preserve">der Demütigung </w:t>
            </w:r>
          </w:p>
        </w:tc>
        <w:tc>
          <w:tcPr>
            <w:tcW w:w="0" w:type="auto"/>
            <w:vAlign w:val="center"/>
            <w:hideMark/>
          </w:tcPr>
          <w:p w14:paraId="2C1218FE" w14:textId="77777777" w:rsidR="00776ED1" w:rsidRDefault="00776ED1">
            <w:r>
              <w:t>4. Mo 11,26-29</w:t>
            </w:r>
          </w:p>
        </w:tc>
      </w:tr>
      <w:tr w:rsidR="00776ED1" w14:paraId="7A7353BB" w14:textId="77777777" w:rsidTr="00776ED1">
        <w:trPr>
          <w:tblCellSpacing w:w="15" w:type="dxa"/>
        </w:trPr>
        <w:tc>
          <w:tcPr>
            <w:tcW w:w="0" w:type="auto"/>
            <w:vAlign w:val="center"/>
            <w:hideMark/>
          </w:tcPr>
          <w:p w14:paraId="6436FDE2" w14:textId="77777777" w:rsidR="00776ED1" w:rsidRDefault="00776ED1">
            <w:r>
              <w:t xml:space="preserve">des Glaubens </w:t>
            </w:r>
          </w:p>
        </w:tc>
        <w:tc>
          <w:tcPr>
            <w:tcW w:w="0" w:type="auto"/>
            <w:vAlign w:val="center"/>
            <w:hideMark/>
          </w:tcPr>
          <w:p w14:paraId="2CB6C369" w14:textId="77777777" w:rsidR="00776ED1" w:rsidRDefault="00776ED1">
            <w:r>
              <w:t>4. Mo 13,3, 13,8, 13,16, 14,6-9</w:t>
            </w:r>
          </w:p>
        </w:tc>
      </w:tr>
      <w:tr w:rsidR="00776ED1" w14:paraId="33D48810" w14:textId="77777777" w:rsidTr="00776ED1">
        <w:trPr>
          <w:tblCellSpacing w:w="15" w:type="dxa"/>
        </w:trPr>
        <w:tc>
          <w:tcPr>
            <w:tcW w:w="0" w:type="auto"/>
            <w:vAlign w:val="center"/>
            <w:hideMark/>
          </w:tcPr>
          <w:p w14:paraId="35601CCD" w14:textId="77777777" w:rsidR="00776ED1" w:rsidRDefault="00776ED1">
            <w:r>
              <w:t xml:space="preserve">des Gehorsams </w:t>
            </w:r>
          </w:p>
        </w:tc>
        <w:tc>
          <w:tcPr>
            <w:tcW w:w="0" w:type="auto"/>
            <w:vAlign w:val="center"/>
            <w:hideMark/>
          </w:tcPr>
          <w:p w14:paraId="433DC5A8" w14:textId="77777777" w:rsidR="00776ED1" w:rsidRDefault="00776ED1">
            <w:r>
              <w:t>4. Mo 27,12-23</w:t>
            </w:r>
          </w:p>
        </w:tc>
      </w:tr>
      <w:tr w:rsidR="00776ED1" w14:paraId="58E15052" w14:textId="77777777" w:rsidTr="00776ED1">
        <w:trPr>
          <w:tblCellSpacing w:w="15" w:type="dxa"/>
        </w:trPr>
        <w:tc>
          <w:tcPr>
            <w:tcW w:w="0" w:type="auto"/>
            <w:vAlign w:val="center"/>
            <w:hideMark/>
          </w:tcPr>
          <w:p w14:paraId="7B7492F8" w14:textId="77777777" w:rsidR="00776ED1" w:rsidRDefault="00776ED1">
            <w:r>
              <w:t xml:space="preserve">der Verantwortung </w:t>
            </w:r>
          </w:p>
        </w:tc>
        <w:tc>
          <w:tcPr>
            <w:tcW w:w="0" w:type="auto"/>
            <w:vAlign w:val="center"/>
            <w:hideMark/>
          </w:tcPr>
          <w:p w14:paraId="42372709" w14:textId="77777777" w:rsidR="00776ED1" w:rsidRDefault="00776ED1">
            <w:r>
              <w:t>4. Mo 32,28-30</w:t>
            </w:r>
          </w:p>
        </w:tc>
      </w:tr>
      <w:tr w:rsidR="00776ED1" w14:paraId="26544CD7" w14:textId="77777777" w:rsidTr="00776ED1">
        <w:trPr>
          <w:tblCellSpacing w:w="15" w:type="dxa"/>
        </w:trPr>
        <w:tc>
          <w:tcPr>
            <w:tcW w:w="0" w:type="auto"/>
            <w:vAlign w:val="center"/>
            <w:hideMark/>
          </w:tcPr>
          <w:p w14:paraId="56D341A3" w14:textId="77777777" w:rsidR="00776ED1" w:rsidRDefault="00776ED1">
            <w:r>
              <w:t>des Vertrauens</w:t>
            </w:r>
          </w:p>
        </w:tc>
        <w:tc>
          <w:tcPr>
            <w:tcW w:w="0" w:type="auto"/>
            <w:vAlign w:val="center"/>
            <w:hideMark/>
          </w:tcPr>
          <w:p w14:paraId="018A00FB" w14:textId="77777777" w:rsidR="00776ED1" w:rsidRDefault="00776ED1">
            <w:r>
              <w:t>5. Mo 31,1-23</w:t>
            </w:r>
          </w:p>
        </w:tc>
      </w:tr>
    </w:tbl>
    <w:p w14:paraId="0B149BAB" w14:textId="77777777" w:rsidR="00776ED1" w:rsidRDefault="00776ED1" w:rsidP="00106472">
      <w:pPr>
        <w:pStyle w:val="berschrift3"/>
      </w:pPr>
      <w:r>
        <w:t>2. Josua im Dienst Gottes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9"/>
        <w:gridCol w:w="2900"/>
        <w:gridCol w:w="1408"/>
      </w:tblGrid>
      <w:tr w:rsidR="00776ED1" w14:paraId="4E678052" w14:textId="77777777" w:rsidTr="00776ED1">
        <w:trPr>
          <w:tblCellSpacing w:w="15" w:type="dxa"/>
        </w:trPr>
        <w:tc>
          <w:tcPr>
            <w:tcW w:w="0" w:type="auto"/>
            <w:vAlign w:val="center"/>
            <w:hideMark/>
          </w:tcPr>
          <w:p w14:paraId="30A499A5" w14:textId="77777777" w:rsidR="00776ED1" w:rsidRDefault="00776ED1">
            <w:r>
              <w:t>Josua 1</w:t>
            </w:r>
          </w:p>
        </w:tc>
        <w:tc>
          <w:tcPr>
            <w:tcW w:w="0" w:type="auto"/>
            <w:vAlign w:val="center"/>
            <w:hideMark/>
          </w:tcPr>
          <w:p w14:paraId="35A718B6" w14:textId="77777777" w:rsidR="00776ED1" w:rsidRDefault="00776ED1">
            <w:r>
              <w:t>Auftrag und Unterweisung</w:t>
            </w:r>
          </w:p>
        </w:tc>
        <w:tc>
          <w:tcPr>
            <w:tcW w:w="0" w:type="auto"/>
            <w:vAlign w:val="center"/>
            <w:hideMark/>
          </w:tcPr>
          <w:p w14:paraId="666BBE11" w14:textId="77777777" w:rsidR="00776ED1" w:rsidRDefault="00776ED1">
            <w:r>
              <w:t>Verheißung</w:t>
            </w:r>
          </w:p>
        </w:tc>
      </w:tr>
      <w:tr w:rsidR="00776ED1" w14:paraId="25FD16F7" w14:textId="77777777" w:rsidTr="00776ED1">
        <w:trPr>
          <w:tblCellSpacing w:w="15" w:type="dxa"/>
        </w:trPr>
        <w:tc>
          <w:tcPr>
            <w:tcW w:w="0" w:type="auto"/>
            <w:vAlign w:val="center"/>
            <w:hideMark/>
          </w:tcPr>
          <w:p w14:paraId="73B2A413" w14:textId="77777777" w:rsidR="00776ED1" w:rsidRDefault="00776ED1">
            <w:r>
              <w:t>Josua 2</w:t>
            </w:r>
          </w:p>
        </w:tc>
        <w:tc>
          <w:tcPr>
            <w:tcW w:w="0" w:type="auto"/>
            <w:vAlign w:val="center"/>
            <w:hideMark/>
          </w:tcPr>
          <w:p w14:paraId="274D6863" w14:textId="77777777" w:rsidR="00776ED1" w:rsidRDefault="00776ED1">
            <w:r>
              <w:t>Aussendung der zwei Spione</w:t>
            </w:r>
          </w:p>
        </w:tc>
        <w:tc>
          <w:tcPr>
            <w:tcW w:w="0" w:type="auto"/>
            <w:vAlign w:val="center"/>
            <w:hideMark/>
          </w:tcPr>
          <w:p w14:paraId="5FAA5EA0" w14:textId="77777777" w:rsidR="00776ED1" w:rsidRDefault="00776ED1">
            <w:r>
              <w:t>Vorsicht</w:t>
            </w:r>
          </w:p>
        </w:tc>
      </w:tr>
      <w:tr w:rsidR="00776ED1" w14:paraId="53F4563A" w14:textId="77777777" w:rsidTr="00776ED1">
        <w:trPr>
          <w:tblCellSpacing w:w="15" w:type="dxa"/>
        </w:trPr>
        <w:tc>
          <w:tcPr>
            <w:tcW w:w="0" w:type="auto"/>
            <w:vAlign w:val="center"/>
            <w:hideMark/>
          </w:tcPr>
          <w:p w14:paraId="7966B85A" w14:textId="77777777" w:rsidR="00776ED1" w:rsidRDefault="00776ED1">
            <w:r>
              <w:t>Josua 3-4</w:t>
            </w:r>
          </w:p>
        </w:tc>
        <w:tc>
          <w:tcPr>
            <w:tcW w:w="0" w:type="auto"/>
            <w:vAlign w:val="center"/>
            <w:hideMark/>
          </w:tcPr>
          <w:p w14:paraId="74BB3E7E" w14:textId="77777777" w:rsidR="00776ED1" w:rsidRDefault="00776ED1">
            <w:r>
              <w:t>Übergang über den Jordan</w:t>
            </w:r>
          </w:p>
        </w:tc>
        <w:tc>
          <w:tcPr>
            <w:tcW w:w="0" w:type="auto"/>
            <w:vAlign w:val="center"/>
            <w:hideMark/>
          </w:tcPr>
          <w:p w14:paraId="4E5953E5" w14:textId="77777777" w:rsidR="00776ED1" w:rsidRDefault="00776ED1">
            <w:r>
              <w:t>Glaubensmut</w:t>
            </w:r>
          </w:p>
        </w:tc>
      </w:tr>
      <w:tr w:rsidR="00776ED1" w14:paraId="6FFB9BE4" w14:textId="77777777" w:rsidTr="00776ED1">
        <w:trPr>
          <w:tblCellSpacing w:w="15" w:type="dxa"/>
        </w:trPr>
        <w:tc>
          <w:tcPr>
            <w:tcW w:w="0" w:type="auto"/>
            <w:vAlign w:val="center"/>
            <w:hideMark/>
          </w:tcPr>
          <w:p w14:paraId="5F9CC756" w14:textId="77777777" w:rsidR="00776ED1" w:rsidRDefault="00776ED1">
            <w:r>
              <w:t>Josua 5</w:t>
            </w:r>
          </w:p>
        </w:tc>
        <w:tc>
          <w:tcPr>
            <w:tcW w:w="0" w:type="auto"/>
            <w:vAlign w:val="center"/>
            <w:hideMark/>
          </w:tcPr>
          <w:p w14:paraId="1C980709" w14:textId="77777777" w:rsidR="00776ED1" w:rsidRDefault="00776ED1">
            <w:r>
              <w:t>Beschneidung und Passahfest</w:t>
            </w:r>
          </w:p>
        </w:tc>
        <w:tc>
          <w:tcPr>
            <w:tcW w:w="0" w:type="auto"/>
            <w:vAlign w:val="center"/>
            <w:hideMark/>
          </w:tcPr>
          <w:p w14:paraId="0F52A11D" w14:textId="77777777" w:rsidR="00776ED1" w:rsidRDefault="00776ED1">
            <w:r>
              <w:t>Reinigung</w:t>
            </w:r>
          </w:p>
        </w:tc>
      </w:tr>
      <w:tr w:rsidR="00776ED1" w14:paraId="0D9033EB" w14:textId="77777777" w:rsidTr="00776ED1">
        <w:trPr>
          <w:tblCellSpacing w:w="15" w:type="dxa"/>
        </w:trPr>
        <w:tc>
          <w:tcPr>
            <w:tcW w:w="0" w:type="auto"/>
            <w:vAlign w:val="center"/>
            <w:hideMark/>
          </w:tcPr>
          <w:p w14:paraId="2298692C" w14:textId="77777777" w:rsidR="00776ED1" w:rsidRDefault="00776ED1">
            <w:r>
              <w:t>Josua 6</w:t>
            </w:r>
          </w:p>
        </w:tc>
        <w:tc>
          <w:tcPr>
            <w:tcW w:w="0" w:type="auto"/>
            <w:vAlign w:val="center"/>
            <w:hideMark/>
          </w:tcPr>
          <w:p w14:paraId="4C0793D3" w14:textId="77777777" w:rsidR="00776ED1" w:rsidRDefault="00776ED1">
            <w:r>
              <w:t>Einnahme Jerichos</w:t>
            </w:r>
          </w:p>
        </w:tc>
        <w:tc>
          <w:tcPr>
            <w:tcW w:w="0" w:type="auto"/>
            <w:vAlign w:val="center"/>
            <w:hideMark/>
          </w:tcPr>
          <w:p w14:paraId="59BEF37F" w14:textId="77777777" w:rsidR="00776ED1" w:rsidRDefault="00776ED1">
            <w:r>
              <w:t>Gottvertrauen</w:t>
            </w:r>
          </w:p>
        </w:tc>
      </w:tr>
      <w:tr w:rsidR="00776ED1" w14:paraId="07800C8C" w14:textId="77777777" w:rsidTr="00776ED1">
        <w:trPr>
          <w:tblCellSpacing w:w="15" w:type="dxa"/>
        </w:trPr>
        <w:tc>
          <w:tcPr>
            <w:tcW w:w="0" w:type="auto"/>
            <w:vAlign w:val="center"/>
            <w:hideMark/>
          </w:tcPr>
          <w:p w14:paraId="70247D9C" w14:textId="77777777" w:rsidR="00776ED1" w:rsidRDefault="00776ED1">
            <w:r>
              <w:t>Josua 7-8</w:t>
            </w:r>
          </w:p>
        </w:tc>
        <w:tc>
          <w:tcPr>
            <w:tcW w:w="0" w:type="auto"/>
            <w:vAlign w:val="center"/>
            <w:hideMark/>
          </w:tcPr>
          <w:p w14:paraId="42F3AF33" w14:textId="77777777" w:rsidR="00776ED1" w:rsidRDefault="00776ED1">
            <w:r>
              <w:t>Achan und Ai</w:t>
            </w:r>
          </w:p>
        </w:tc>
        <w:tc>
          <w:tcPr>
            <w:tcW w:w="0" w:type="auto"/>
            <w:vAlign w:val="center"/>
            <w:hideMark/>
          </w:tcPr>
          <w:p w14:paraId="1995162A" w14:textId="77777777" w:rsidR="00776ED1" w:rsidRDefault="00776ED1">
            <w:r>
              <w:t>Gericht</w:t>
            </w:r>
          </w:p>
        </w:tc>
      </w:tr>
      <w:tr w:rsidR="00776ED1" w14:paraId="4A92CB0A" w14:textId="77777777" w:rsidTr="00776ED1">
        <w:trPr>
          <w:tblCellSpacing w:w="15" w:type="dxa"/>
        </w:trPr>
        <w:tc>
          <w:tcPr>
            <w:tcW w:w="0" w:type="auto"/>
            <w:vAlign w:val="center"/>
            <w:hideMark/>
          </w:tcPr>
          <w:p w14:paraId="566E0EAE" w14:textId="77777777" w:rsidR="00776ED1" w:rsidRDefault="00776ED1">
            <w:r>
              <w:t>Josua 9</w:t>
            </w:r>
          </w:p>
        </w:tc>
        <w:tc>
          <w:tcPr>
            <w:tcW w:w="0" w:type="auto"/>
            <w:vAlign w:val="center"/>
            <w:hideMark/>
          </w:tcPr>
          <w:p w14:paraId="57360F69" w14:textId="77777777" w:rsidR="00776ED1" w:rsidRDefault="00776ED1">
            <w:r>
              <w:t>Bündnis mit den Gibeonitern</w:t>
            </w:r>
          </w:p>
        </w:tc>
        <w:tc>
          <w:tcPr>
            <w:tcW w:w="0" w:type="auto"/>
            <w:vAlign w:val="center"/>
            <w:hideMark/>
          </w:tcPr>
          <w:p w14:paraId="4FFA260E" w14:textId="77777777" w:rsidR="00776ED1" w:rsidRDefault="00776ED1">
            <w:r>
              <w:t>List</w:t>
            </w:r>
          </w:p>
        </w:tc>
      </w:tr>
      <w:tr w:rsidR="00776ED1" w14:paraId="58B4BE13" w14:textId="77777777" w:rsidTr="00776ED1">
        <w:trPr>
          <w:tblCellSpacing w:w="15" w:type="dxa"/>
        </w:trPr>
        <w:tc>
          <w:tcPr>
            <w:tcW w:w="0" w:type="auto"/>
            <w:vAlign w:val="center"/>
            <w:hideMark/>
          </w:tcPr>
          <w:p w14:paraId="7C84244F" w14:textId="77777777" w:rsidR="00776ED1" w:rsidRDefault="00776ED1">
            <w:r>
              <w:t>Josua 10-12</w:t>
            </w:r>
          </w:p>
        </w:tc>
        <w:tc>
          <w:tcPr>
            <w:tcW w:w="0" w:type="auto"/>
            <w:vAlign w:val="center"/>
            <w:hideMark/>
          </w:tcPr>
          <w:p w14:paraId="7471D731" w14:textId="77777777" w:rsidR="00776ED1" w:rsidRDefault="00776ED1">
            <w:r>
              <w:t>Unterwerfung des Landes</w:t>
            </w:r>
          </w:p>
        </w:tc>
        <w:tc>
          <w:tcPr>
            <w:tcW w:w="0" w:type="auto"/>
            <w:vAlign w:val="center"/>
            <w:hideMark/>
          </w:tcPr>
          <w:p w14:paraId="4E59739A" w14:textId="77777777" w:rsidR="00776ED1" w:rsidRDefault="00776ED1">
            <w:r>
              <w:t>Sieg</w:t>
            </w:r>
          </w:p>
        </w:tc>
      </w:tr>
      <w:tr w:rsidR="00776ED1" w14:paraId="4C21178D" w14:textId="77777777" w:rsidTr="00776ED1">
        <w:trPr>
          <w:tblCellSpacing w:w="15" w:type="dxa"/>
        </w:trPr>
        <w:tc>
          <w:tcPr>
            <w:tcW w:w="0" w:type="auto"/>
            <w:vAlign w:val="center"/>
            <w:hideMark/>
          </w:tcPr>
          <w:p w14:paraId="28ECC4A8" w14:textId="77777777" w:rsidR="00776ED1" w:rsidRDefault="00776ED1">
            <w:r>
              <w:t>Josua 13-22</w:t>
            </w:r>
          </w:p>
        </w:tc>
        <w:tc>
          <w:tcPr>
            <w:tcW w:w="0" w:type="auto"/>
            <w:vAlign w:val="center"/>
            <w:hideMark/>
          </w:tcPr>
          <w:p w14:paraId="1E412E23" w14:textId="77777777" w:rsidR="00776ED1" w:rsidRDefault="00776ED1">
            <w:r>
              <w:t>Teilung des Landes</w:t>
            </w:r>
          </w:p>
        </w:tc>
        <w:tc>
          <w:tcPr>
            <w:tcW w:w="0" w:type="auto"/>
            <w:vAlign w:val="center"/>
            <w:hideMark/>
          </w:tcPr>
          <w:p w14:paraId="4593A4AB" w14:textId="77777777" w:rsidR="00776ED1" w:rsidRDefault="00776ED1">
            <w:r>
              <w:t>Erbe</w:t>
            </w:r>
          </w:p>
        </w:tc>
      </w:tr>
      <w:tr w:rsidR="00776ED1" w14:paraId="2E1A5DC4" w14:textId="77777777" w:rsidTr="00776ED1">
        <w:trPr>
          <w:tblCellSpacing w:w="15" w:type="dxa"/>
        </w:trPr>
        <w:tc>
          <w:tcPr>
            <w:tcW w:w="0" w:type="auto"/>
            <w:vAlign w:val="center"/>
            <w:hideMark/>
          </w:tcPr>
          <w:p w14:paraId="2C91577D" w14:textId="77777777" w:rsidR="00776ED1" w:rsidRDefault="00776ED1">
            <w:r>
              <w:t>Josua 23-24</w:t>
            </w:r>
          </w:p>
        </w:tc>
        <w:tc>
          <w:tcPr>
            <w:tcW w:w="0" w:type="auto"/>
            <w:vAlign w:val="center"/>
            <w:hideMark/>
          </w:tcPr>
          <w:p w14:paraId="5ED61307" w14:textId="77777777" w:rsidR="00776ED1" w:rsidRDefault="00776ED1">
            <w:r>
              <w:t>Josuas letzte Worte an Israel</w:t>
            </w:r>
          </w:p>
        </w:tc>
        <w:tc>
          <w:tcPr>
            <w:tcW w:w="0" w:type="auto"/>
            <w:vAlign w:val="center"/>
            <w:hideMark/>
          </w:tcPr>
          <w:p w14:paraId="55A4CB5C" w14:textId="77777777" w:rsidR="00776ED1" w:rsidRDefault="00776ED1">
            <w:r>
              <w:t>Ermahnung</w:t>
            </w:r>
          </w:p>
        </w:tc>
      </w:tr>
    </w:tbl>
    <w:p w14:paraId="6F4B1EEB" w14:textId="77777777" w:rsidR="00776ED1" w:rsidRDefault="00776ED1" w:rsidP="00106472">
      <w:pPr>
        <w:pStyle w:val="berschrift2"/>
        <w:rPr>
          <w:sz w:val="48"/>
          <w:szCs w:val="48"/>
          <w:lang w:eastAsia="de-DE"/>
        </w:rPr>
      </w:pPr>
      <w:r>
        <w:t>Paulus, der Heidenapostel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94"/>
        <w:gridCol w:w="1874"/>
        <w:gridCol w:w="1574"/>
        <w:gridCol w:w="81"/>
      </w:tblGrid>
      <w:tr w:rsidR="00776ED1" w14:paraId="599A8EAF" w14:textId="77777777" w:rsidTr="00776ED1">
        <w:trPr>
          <w:tblCellSpacing w:w="15" w:type="dxa"/>
        </w:trPr>
        <w:tc>
          <w:tcPr>
            <w:tcW w:w="0" w:type="auto"/>
            <w:vAlign w:val="center"/>
            <w:hideMark/>
          </w:tcPr>
          <w:p w14:paraId="2FEE0DB1" w14:textId="77777777" w:rsidR="00776ED1" w:rsidRDefault="00776ED1">
            <w:r>
              <w:t>Sein Name, Saulus oder Paulus</w:t>
            </w:r>
          </w:p>
        </w:tc>
        <w:tc>
          <w:tcPr>
            <w:tcW w:w="0" w:type="auto"/>
            <w:vAlign w:val="center"/>
            <w:hideMark/>
          </w:tcPr>
          <w:p w14:paraId="5A8FFD91" w14:textId="77777777" w:rsidR="00776ED1" w:rsidRDefault="00776ED1">
            <w:r>
              <w:t>Apg. 13,9</w:t>
            </w:r>
          </w:p>
        </w:tc>
        <w:tc>
          <w:tcPr>
            <w:tcW w:w="0" w:type="auto"/>
            <w:vAlign w:val="center"/>
            <w:hideMark/>
          </w:tcPr>
          <w:p w14:paraId="60FF7B57" w14:textId="77777777" w:rsidR="00776ED1" w:rsidRDefault="00776ED1"/>
        </w:tc>
        <w:tc>
          <w:tcPr>
            <w:tcW w:w="0" w:type="auto"/>
            <w:vAlign w:val="center"/>
            <w:hideMark/>
          </w:tcPr>
          <w:p w14:paraId="442BA660" w14:textId="77777777" w:rsidR="00776ED1" w:rsidRDefault="00776ED1">
            <w:pPr>
              <w:rPr>
                <w:sz w:val="20"/>
                <w:szCs w:val="20"/>
              </w:rPr>
            </w:pPr>
          </w:p>
        </w:tc>
      </w:tr>
      <w:tr w:rsidR="00776ED1" w14:paraId="0BDA9E78" w14:textId="77777777" w:rsidTr="00776ED1">
        <w:trPr>
          <w:tblCellSpacing w:w="15" w:type="dxa"/>
        </w:trPr>
        <w:tc>
          <w:tcPr>
            <w:tcW w:w="0" w:type="auto"/>
            <w:vAlign w:val="center"/>
            <w:hideMark/>
          </w:tcPr>
          <w:p w14:paraId="1960B94D" w14:textId="77777777" w:rsidR="00776ED1" w:rsidRDefault="00776ED1">
            <w:pPr>
              <w:rPr>
                <w:szCs w:val="24"/>
              </w:rPr>
            </w:pPr>
            <w:r>
              <w:t>Aus dem Stamme Benjamin</w:t>
            </w:r>
          </w:p>
        </w:tc>
        <w:tc>
          <w:tcPr>
            <w:tcW w:w="0" w:type="auto"/>
            <w:vAlign w:val="center"/>
            <w:hideMark/>
          </w:tcPr>
          <w:p w14:paraId="2EB17DC4" w14:textId="77777777" w:rsidR="00776ED1" w:rsidRDefault="00776ED1">
            <w:r>
              <w:t>Phi. 3,5</w:t>
            </w:r>
          </w:p>
        </w:tc>
        <w:tc>
          <w:tcPr>
            <w:tcW w:w="0" w:type="auto"/>
            <w:vAlign w:val="center"/>
            <w:hideMark/>
          </w:tcPr>
          <w:p w14:paraId="6A3283EB" w14:textId="77777777" w:rsidR="00776ED1" w:rsidRDefault="00776ED1"/>
        </w:tc>
        <w:tc>
          <w:tcPr>
            <w:tcW w:w="0" w:type="auto"/>
            <w:vAlign w:val="center"/>
            <w:hideMark/>
          </w:tcPr>
          <w:p w14:paraId="2EFBC5A9" w14:textId="77777777" w:rsidR="00776ED1" w:rsidRDefault="00776ED1">
            <w:pPr>
              <w:rPr>
                <w:sz w:val="20"/>
                <w:szCs w:val="20"/>
              </w:rPr>
            </w:pPr>
          </w:p>
        </w:tc>
      </w:tr>
      <w:tr w:rsidR="00776ED1" w14:paraId="19FB5239" w14:textId="77777777" w:rsidTr="00776ED1">
        <w:trPr>
          <w:tblCellSpacing w:w="15" w:type="dxa"/>
        </w:trPr>
        <w:tc>
          <w:tcPr>
            <w:tcW w:w="0" w:type="auto"/>
            <w:vAlign w:val="center"/>
            <w:hideMark/>
          </w:tcPr>
          <w:p w14:paraId="5CFE0C4D" w14:textId="77777777" w:rsidR="00776ED1" w:rsidRDefault="00776ED1">
            <w:pPr>
              <w:rPr>
                <w:szCs w:val="24"/>
              </w:rPr>
            </w:pPr>
            <w:r>
              <w:t>Hebräer von Hebräern</w:t>
            </w:r>
          </w:p>
        </w:tc>
        <w:tc>
          <w:tcPr>
            <w:tcW w:w="0" w:type="auto"/>
            <w:vAlign w:val="center"/>
            <w:hideMark/>
          </w:tcPr>
          <w:p w14:paraId="192AD458" w14:textId="77777777" w:rsidR="00776ED1" w:rsidRDefault="00776ED1">
            <w:r>
              <w:t>2. Kor. 11,22</w:t>
            </w:r>
          </w:p>
        </w:tc>
        <w:tc>
          <w:tcPr>
            <w:tcW w:w="0" w:type="auto"/>
            <w:vAlign w:val="center"/>
            <w:hideMark/>
          </w:tcPr>
          <w:p w14:paraId="1B20FCCD" w14:textId="77777777" w:rsidR="00776ED1" w:rsidRDefault="00776ED1"/>
        </w:tc>
        <w:tc>
          <w:tcPr>
            <w:tcW w:w="0" w:type="auto"/>
            <w:vAlign w:val="center"/>
            <w:hideMark/>
          </w:tcPr>
          <w:p w14:paraId="5B8F0D3A" w14:textId="77777777" w:rsidR="00776ED1" w:rsidRDefault="00776ED1">
            <w:pPr>
              <w:rPr>
                <w:sz w:val="20"/>
                <w:szCs w:val="20"/>
              </w:rPr>
            </w:pPr>
          </w:p>
        </w:tc>
      </w:tr>
      <w:tr w:rsidR="00776ED1" w14:paraId="4682DAD8" w14:textId="77777777" w:rsidTr="00776ED1">
        <w:trPr>
          <w:tblCellSpacing w:w="15" w:type="dxa"/>
        </w:trPr>
        <w:tc>
          <w:tcPr>
            <w:tcW w:w="0" w:type="auto"/>
            <w:vAlign w:val="center"/>
            <w:hideMark/>
          </w:tcPr>
          <w:p w14:paraId="598E1A9D" w14:textId="77777777" w:rsidR="00776ED1" w:rsidRDefault="00776ED1">
            <w:pPr>
              <w:rPr>
                <w:szCs w:val="24"/>
              </w:rPr>
            </w:pPr>
            <w:r>
              <w:t>Pharisäer</w:t>
            </w:r>
          </w:p>
        </w:tc>
        <w:tc>
          <w:tcPr>
            <w:tcW w:w="0" w:type="auto"/>
            <w:vAlign w:val="center"/>
            <w:hideMark/>
          </w:tcPr>
          <w:p w14:paraId="3B9FE4EF" w14:textId="77777777" w:rsidR="00776ED1" w:rsidRDefault="00776ED1">
            <w:r>
              <w:t>Apg. 22,3</w:t>
            </w:r>
          </w:p>
        </w:tc>
        <w:tc>
          <w:tcPr>
            <w:tcW w:w="0" w:type="auto"/>
            <w:vAlign w:val="center"/>
            <w:hideMark/>
          </w:tcPr>
          <w:p w14:paraId="001E6DE2" w14:textId="77777777" w:rsidR="00776ED1" w:rsidRDefault="00776ED1"/>
        </w:tc>
        <w:tc>
          <w:tcPr>
            <w:tcW w:w="0" w:type="auto"/>
            <w:vAlign w:val="center"/>
            <w:hideMark/>
          </w:tcPr>
          <w:p w14:paraId="2A6A2E66" w14:textId="77777777" w:rsidR="00776ED1" w:rsidRDefault="00776ED1">
            <w:pPr>
              <w:rPr>
                <w:sz w:val="20"/>
                <w:szCs w:val="20"/>
              </w:rPr>
            </w:pPr>
          </w:p>
        </w:tc>
      </w:tr>
      <w:tr w:rsidR="00776ED1" w14:paraId="1F713F80" w14:textId="77777777" w:rsidTr="00776ED1">
        <w:trPr>
          <w:tblCellSpacing w:w="15" w:type="dxa"/>
        </w:trPr>
        <w:tc>
          <w:tcPr>
            <w:tcW w:w="0" w:type="auto"/>
            <w:vAlign w:val="center"/>
            <w:hideMark/>
          </w:tcPr>
          <w:p w14:paraId="251265E4" w14:textId="77777777" w:rsidR="00776ED1" w:rsidRDefault="00776ED1">
            <w:pPr>
              <w:rPr>
                <w:szCs w:val="24"/>
              </w:rPr>
            </w:pPr>
            <w:r>
              <w:t>Geboren in Tarsus</w:t>
            </w:r>
          </w:p>
        </w:tc>
        <w:tc>
          <w:tcPr>
            <w:tcW w:w="0" w:type="auto"/>
            <w:vAlign w:val="center"/>
            <w:hideMark/>
          </w:tcPr>
          <w:p w14:paraId="4DDB9200" w14:textId="77777777" w:rsidR="00776ED1" w:rsidRDefault="00776ED1">
            <w:r>
              <w:t>Apg. 9,11</w:t>
            </w:r>
          </w:p>
        </w:tc>
        <w:tc>
          <w:tcPr>
            <w:tcW w:w="0" w:type="auto"/>
            <w:vAlign w:val="center"/>
            <w:hideMark/>
          </w:tcPr>
          <w:p w14:paraId="7B7CF059" w14:textId="77777777" w:rsidR="00776ED1" w:rsidRDefault="00776ED1"/>
        </w:tc>
        <w:tc>
          <w:tcPr>
            <w:tcW w:w="0" w:type="auto"/>
            <w:vAlign w:val="center"/>
            <w:hideMark/>
          </w:tcPr>
          <w:p w14:paraId="031D8B2F" w14:textId="77777777" w:rsidR="00776ED1" w:rsidRDefault="00776ED1">
            <w:pPr>
              <w:rPr>
                <w:sz w:val="20"/>
                <w:szCs w:val="20"/>
              </w:rPr>
            </w:pPr>
          </w:p>
        </w:tc>
      </w:tr>
      <w:tr w:rsidR="00776ED1" w14:paraId="142281DC" w14:textId="77777777" w:rsidTr="00776ED1">
        <w:trPr>
          <w:tblCellSpacing w:w="15" w:type="dxa"/>
        </w:trPr>
        <w:tc>
          <w:tcPr>
            <w:tcW w:w="0" w:type="auto"/>
            <w:vAlign w:val="center"/>
            <w:hideMark/>
          </w:tcPr>
          <w:p w14:paraId="569DD889" w14:textId="77777777" w:rsidR="00776ED1" w:rsidRDefault="00776ED1">
            <w:pPr>
              <w:rPr>
                <w:szCs w:val="24"/>
              </w:rPr>
            </w:pPr>
            <w:r>
              <w:t>Beschnitten</w:t>
            </w:r>
          </w:p>
        </w:tc>
        <w:tc>
          <w:tcPr>
            <w:tcW w:w="0" w:type="auto"/>
            <w:vAlign w:val="center"/>
            <w:hideMark/>
          </w:tcPr>
          <w:p w14:paraId="0088D1BF" w14:textId="77777777" w:rsidR="00776ED1" w:rsidRDefault="00776ED1">
            <w:r>
              <w:t>Phi. 3,5</w:t>
            </w:r>
          </w:p>
        </w:tc>
        <w:tc>
          <w:tcPr>
            <w:tcW w:w="0" w:type="auto"/>
            <w:vAlign w:val="center"/>
            <w:hideMark/>
          </w:tcPr>
          <w:p w14:paraId="1BE334ED" w14:textId="77777777" w:rsidR="00776ED1" w:rsidRDefault="00776ED1"/>
        </w:tc>
        <w:tc>
          <w:tcPr>
            <w:tcW w:w="0" w:type="auto"/>
            <w:vAlign w:val="center"/>
            <w:hideMark/>
          </w:tcPr>
          <w:p w14:paraId="767225D6" w14:textId="77777777" w:rsidR="00776ED1" w:rsidRDefault="00776ED1">
            <w:pPr>
              <w:rPr>
                <w:sz w:val="20"/>
                <w:szCs w:val="20"/>
              </w:rPr>
            </w:pPr>
          </w:p>
        </w:tc>
      </w:tr>
      <w:tr w:rsidR="00776ED1" w14:paraId="3C1B5FF4" w14:textId="77777777" w:rsidTr="00776ED1">
        <w:trPr>
          <w:tblCellSpacing w:w="15" w:type="dxa"/>
        </w:trPr>
        <w:tc>
          <w:tcPr>
            <w:tcW w:w="0" w:type="auto"/>
            <w:vAlign w:val="center"/>
            <w:hideMark/>
          </w:tcPr>
          <w:p w14:paraId="0ADCA194" w14:textId="77777777" w:rsidR="00776ED1" w:rsidRDefault="00776ED1">
            <w:pPr>
              <w:rPr>
                <w:szCs w:val="24"/>
              </w:rPr>
            </w:pPr>
            <w:r>
              <w:t>Geborener römischer Bürger</w:t>
            </w:r>
          </w:p>
        </w:tc>
        <w:tc>
          <w:tcPr>
            <w:tcW w:w="0" w:type="auto"/>
            <w:vAlign w:val="center"/>
            <w:hideMark/>
          </w:tcPr>
          <w:p w14:paraId="4D2F5746" w14:textId="77777777" w:rsidR="00776ED1" w:rsidRDefault="00776ED1">
            <w:r>
              <w:t>Apg. 16,37</w:t>
            </w:r>
          </w:p>
        </w:tc>
        <w:tc>
          <w:tcPr>
            <w:tcW w:w="0" w:type="auto"/>
            <w:vAlign w:val="center"/>
            <w:hideMark/>
          </w:tcPr>
          <w:p w14:paraId="2C33EE39" w14:textId="77777777" w:rsidR="00776ED1" w:rsidRDefault="00776ED1"/>
        </w:tc>
        <w:tc>
          <w:tcPr>
            <w:tcW w:w="0" w:type="auto"/>
            <w:vAlign w:val="center"/>
            <w:hideMark/>
          </w:tcPr>
          <w:p w14:paraId="5F46D9B8" w14:textId="77777777" w:rsidR="00776ED1" w:rsidRDefault="00776ED1">
            <w:pPr>
              <w:rPr>
                <w:sz w:val="20"/>
                <w:szCs w:val="20"/>
              </w:rPr>
            </w:pPr>
          </w:p>
        </w:tc>
      </w:tr>
      <w:tr w:rsidR="00776ED1" w14:paraId="5DE11A67" w14:textId="77777777" w:rsidTr="00776ED1">
        <w:trPr>
          <w:tblCellSpacing w:w="15" w:type="dxa"/>
        </w:trPr>
        <w:tc>
          <w:tcPr>
            <w:tcW w:w="0" w:type="auto"/>
            <w:vAlign w:val="center"/>
            <w:hideMark/>
          </w:tcPr>
          <w:p w14:paraId="013CF401" w14:textId="77777777" w:rsidR="00776ED1" w:rsidRDefault="00776ED1">
            <w:pPr>
              <w:rPr>
                <w:szCs w:val="24"/>
              </w:rPr>
            </w:pPr>
            <w:r>
              <w:t>Unterrichtet durch Gamaliel</w:t>
            </w:r>
          </w:p>
        </w:tc>
        <w:tc>
          <w:tcPr>
            <w:tcW w:w="0" w:type="auto"/>
            <w:vAlign w:val="center"/>
            <w:hideMark/>
          </w:tcPr>
          <w:p w14:paraId="1A696E1B" w14:textId="77777777" w:rsidR="00776ED1" w:rsidRDefault="00776ED1">
            <w:r>
              <w:t>Apg. 22,3</w:t>
            </w:r>
          </w:p>
        </w:tc>
        <w:tc>
          <w:tcPr>
            <w:tcW w:w="0" w:type="auto"/>
            <w:vAlign w:val="center"/>
            <w:hideMark/>
          </w:tcPr>
          <w:p w14:paraId="59B1CDF0" w14:textId="77777777" w:rsidR="00776ED1" w:rsidRDefault="00776ED1"/>
        </w:tc>
        <w:tc>
          <w:tcPr>
            <w:tcW w:w="0" w:type="auto"/>
            <w:vAlign w:val="center"/>
            <w:hideMark/>
          </w:tcPr>
          <w:p w14:paraId="15364426" w14:textId="77777777" w:rsidR="00776ED1" w:rsidRDefault="00776ED1">
            <w:pPr>
              <w:rPr>
                <w:sz w:val="20"/>
                <w:szCs w:val="20"/>
              </w:rPr>
            </w:pPr>
          </w:p>
        </w:tc>
      </w:tr>
      <w:tr w:rsidR="00776ED1" w14:paraId="4A420834" w14:textId="77777777" w:rsidTr="00776ED1">
        <w:trPr>
          <w:tblCellSpacing w:w="15" w:type="dxa"/>
        </w:trPr>
        <w:tc>
          <w:tcPr>
            <w:tcW w:w="0" w:type="auto"/>
            <w:vAlign w:val="center"/>
            <w:hideMark/>
          </w:tcPr>
          <w:p w14:paraId="1FBECEE4" w14:textId="77777777" w:rsidR="00776ED1" w:rsidRDefault="00776ED1">
            <w:pPr>
              <w:rPr>
                <w:szCs w:val="24"/>
              </w:rPr>
            </w:pPr>
            <w:r>
              <w:t>Zeltmacher</w:t>
            </w:r>
          </w:p>
        </w:tc>
        <w:tc>
          <w:tcPr>
            <w:tcW w:w="0" w:type="auto"/>
            <w:vAlign w:val="center"/>
            <w:hideMark/>
          </w:tcPr>
          <w:p w14:paraId="7613C2C3" w14:textId="77777777" w:rsidR="00776ED1" w:rsidRDefault="00776ED1">
            <w:r>
              <w:t>Apg. 18,3</w:t>
            </w:r>
          </w:p>
        </w:tc>
        <w:tc>
          <w:tcPr>
            <w:tcW w:w="0" w:type="auto"/>
            <w:vAlign w:val="center"/>
            <w:hideMark/>
          </w:tcPr>
          <w:p w14:paraId="6F23AD0C" w14:textId="77777777" w:rsidR="00776ED1" w:rsidRDefault="00776ED1"/>
        </w:tc>
        <w:tc>
          <w:tcPr>
            <w:tcW w:w="0" w:type="auto"/>
            <w:vAlign w:val="center"/>
            <w:hideMark/>
          </w:tcPr>
          <w:p w14:paraId="46B28917" w14:textId="77777777" w:rsidR="00776ED1" w:rsidRDefault="00776ED1">
            <w:pPr>
              <w:rPr>
                <w:sz w:val="20"/>
                <w:szCs w:val="20"/>
              </w:rPr>
            </w:pPr>
          </w:p>
        </w:tc>
      </w:tr>
      <w:tr w:rsidR="00776ED1" w14:paraId="13333B86" w14:textId="77777777" w:rsidTr="00776ED1">
        <w:trPr>
          <w:tblCellSpacing w:w="15" w:type="dxa"/>
        </w:trPr>
        <w:tc>
          <w:tcPr>
            <w:tcW w:w="0" w:type="auto"/>
            <w:vAlign w:val="center"/>
            <w:hideMark/>
          </w:tcPr>
          <w:p w14:paraId="62418C5A" w14:textId="77777777" w:rsidR="00776ED1" w:rsidRDefault="00776ED1">
            <w:pPr>
              <w:rPr>
                <w:szCs w:val="24"/>
              </w:rPr>
            </w:pPr>
            <w:r>
              <w:t>War bei Stephanus Tod anwesend</w:t>
            </w:r>
          </w:p>
        </w:tc>
        <w:tc>
          <w:tcPr>
            <w:tcW w:w="0" w:type="auto"/>
            <w:vAlign w:val="center"/>
            <w:hideMark/>
          </w:tcPr>
          <w:p w14:paraId="07B25441" w14:textId="77777777" w:rsidR="00776ED1" w:rsidRDefault="00776ED1">
            <w:r>
              <w:t>Apg. 7,58</w:t>
            </w:r>
          </w:p>
        </w:tc>
        <w:tc>
          <w:tcPr>
            <w:tcW w:w="0" w:type="auto"/>
            <w:vAlign w:val="center"/>
            <w:hideMark/>
          </w:tcPr>
          <w:p w14:paraId="5F57093E" w14:textId="77777777" w:rsidR="00776ED1" w:rsidRDefault="00776ED1"/>
        </w:tc>
        <w:tc>
          <w:tcPr>
            <w:tcW w:w="0" w:type="auto"/>
            <w:vAlign w:val="center"/>
            <w:hideMark/>
          </w:tcPr>
          <w:p w14:paraId="290A823E" w14:textId="77777777" w:rsidR="00776ED1" w:rsidRDefault="00776ED1">
            <w:pPr>
              <w:rPr>
                <w:sz w:val="20"/>
                <w:szCs w:val="20"/>
              </w:rPr>
            </w:pPr>
          </w:p>
        </w:tc>
      </w:tr>
      <w:tr w:rsidR="00776ED1" w14:paraId="1BAD15C2" w14:textId="77777777" w:rsidTr="00776ED1">
        <w:trPr>
          <w:tblCellSpacing w:w="15" w:type="dxa"/>
        </w:trPr>
        <w:tc>
          <w:tcPr>
            <w:tcW w:w="0" w:type="auto"/>
            <w:vAlign w:val="center"/>
            <w:hideMark/>
          </w:tcPr>
          <w:p w14:paraId="2F7F4398" w14:textId="77777777" w:rsidR="00776ED1" w:rsidRDefault="00776ED1">
            <w:pPr>
              <w:rPr>
                <w:szCs w:val="24"/>
              </w:rPr>
            </w:pPr>
            <w:r>
              <w:t>Verfolgt die Christen</w:t>
            </w:r>
          </w:p>
        </w:tc>
        <w:tc>
          <w:tcPr>
            <w:tcW w:w="0" w:type="auto"/>
            <w:vAlign w:val="center"/>
            <w:hideMark/>
          </w:tcPr>
          <w:p w14:paraId="4050F5BC" w14:textId="77777777" w:rsidR="00776ED1" w:rsidRDefault="00776ED1">
            <w:r>
              <w:t>Apg. 22,4 - 11</w:t>
            </w:r>
          </w:p>
        </w:tc>
        <w:tc>
          <w:tcPr>
            <w:tcW w:w="0" w:type="auto"/>
            <w:vAlign w:val="center"/>
            <w:hideMark/>
          </w:tcPr>
          <w:p w14:paraId="7CF00D20" w14:textId="77777777" w:rsidR="00776ED1" w:rsidRDefault="00776ED1"/>
        </w:tc>
        <w:tc>
          <w:tcPr>
            <w:tcW w:w="0" w:type="auto"/>
            <w:vAlign w:val="center"/>
            <w:hideMark/>
          </w:tcPr>
          <w:p w14:paraId="2034910B" w14:textId="77777777" w:rsidR="00776ED1" w:rsidRDefault="00776ED1">
            <w:pPr>
              <w:rPr>
                <w:sz w:val="20"/>
                <w:szCs w:val="20"/>
              </w:rPr>
            </w:pPr>
          </w:p>
        </w:tc>
      </w:tr>
      <w:tr w:rsidR="00776ED1" w14:paraId="5E071FF0" w14:textId="77777777" w:rsidTr="00776ED1">
        <w:trPr>
          <w:tblCellSpacing w:w="15" w:type="dxa"/>
        </w:trPr>
        <w:tc>
          <w:tcPr>
            <w:tcW w:w="0" w:type="auto"/>
            <w:vAlign w:val="center"/>
            <w:hideMark/>
          </w:tcPr>
          <w:p w14:paraId="5A28873F" w14:textId="77777777" w:rsidR="00776ED1" w:rsidRDefault="00776ED1">
            <w:pPr>
              <w:rPr>
                <w:szCs w:val="24"/>
              </w:rPr>
            </w:pPr>
            <w:r>
              <w:t>Reise nach Damaskus</w:t>
            </w:r>
          </w:p>
        </w:tc>
        <w:tc>
          <w:tcPr>
            <w:tcW w:w="0" w:type="auto"/>
            <w:vAlign w:val="center"/>
            <w:hideMark/>
          </w:tcPr>
          <w:p w14:paraId="5FD95892" w14:textId="77777777" w:rsidR="00776ED1" w:rsidRDefault="00776ED1">
            <w:r>
              <w:t>Apg. 22,4 - 11</w:t>
            </w:r>
          </w:p>
        </w:tc>
        <w:tc>
          <w:tcPr>
            <w:tcW w:w="0" w:type="auto"/>
            <w:vAlign w:val="center"/>
            <w:hideMark/>
          </w:tcPr>
          <w:p w14:paraId="3027CD54" w14:textId="77777777" w:rsidR="00776ED1" w:rsidRDefault="00776ED1"/>
        </w:tc>
        <w:tc>
          <w:tcPr>
            <w:tcW w:w="0" w:type="auto"/>
            <w:vAlign w:val="center"/>
            <w:hideMark/>
          </w:tcPr>
          <w:p w14:paraId="01FCE5C3" w14:textId="77777777" w:rsidR="00776ED1" w:rsidRDefault="00776ED1">
            <w:pPr>
              <w:rPr>
                <w:sz w:val="20"/>
                <w:szCs w:val="20"/>
              </w:rPr>
            </w:pPr>
          </w:p>
        </w:tc>
      </w:tr>
      <w:tr w:rsidR="00776ED1" w14:paraId="7C0CA8B5" w14:textId="77777777" w:rsidTr="00776ED1">
        <w:trPr>
          <w:tblCellSpacing w:w="15" w:type="dxa"/>
        </w:trPr>
        <w:tc>
          <w:tcPr>
            <w:tcW w:w="0" w:type="auto"/>
            <w:vAlign w:val="center"/>
            <w:hideMark/>
          </w:tcPr>
          <w:p w14:paraId="52611993" w14:textId="77777777" w:rsidR="00776ED1" w:rsidRDefault="00776ED1">
            <w:pPr>
              <w:rPr>
                <w:szCs w:val="24"/>
              </w:rPr>
            </w:pPr>
            <w:r>
              <w:t>Er sieht in einer Vision Ananias</w:t>
            </w:r>
          </w:p>
        </w:tc>
        <w:tc>
          <w:tcPr>
            <w:tcW w:w="0" w:type="auto"/>
            <w:vAlign w:val="center"/>
            <w:hideMark/>
          </w:tcPr>
          <w:p w14:paraId="721EEFA5" w14:textId="77777777" w:rsidR="00776ED1" w:rsidRDefault="00776ED1">
            <w:r>
              <w:t>Apg. 9,12 - 19</w:t>
            </w:r>
          </w:p>
        </w:tc>
        <w:tc>
          <w:tcPr>
            <w:tcW w:w="0" w:type="auto"/>
            <w:vAlign w:val="center"/>
            <w:hideMark/>
          </w:tcPr>
          <w:p w14:paraId="27DC8594" w14:textId="77777777" w:rsidR="00776ED1" w:rsidRDefault="00776ED1"/>
        </w:tc>
        <w:tc>
          <w:tcPr>
            <w:tcW w:w="0" w:type="auto"/>
            <w:vAlign w:val="center"/>
            <w:hideMark/>
          </w:tcPr>
          <w:p w14:paraId="51FD4353" w14:textId="77777777" w:rsidR="00776ED1" w:rsidRDefault="00776ED1">
            <w:pPr>
              <w:rPr>
                <w:sz w:val="20"/>
                <w:szCs w:val="20"/>
              </w:rPr>
            </w:pPr>
          </w:p>
        </w:tc>
      </w:tr>
      <w:tr w:rsidR="00776ED1" w14:paraId="0A5CCF39" w14:textId="77777777" w:rsidTr="00776ED1">
        <w:trPr>
          <w:tblCellSpacing w:w="15" w:type="dxa"/>
        </w:trPr>
        <w:tc>
          <w:tcPr>
            <w:tcW w:w="0" w:type="auto"/>
            <w:vAlign w:val="center"/>
            <w:hideMark/>
          </w:tcPr>
          <w:p w14:paraId="0CB114A1" w14:textId="77777777" w:rsidR="00776ED1" w:rsidRDefault="00776ED1">
            <w:pPr>
              <w:rPr>
                <w:szCs w:val="24"/>
              </w:rPr>
            </w:pPr>
            <w:r>
              <w:t>Der heilt und tauft ihn</w:t>
            </w:r>
          </w:p>
        </w:tc>
        <w:tc>
          <w:tcPr>
            <w:tcW w:w="0" w:type="auto"/>
            <w:vAlign w:val="center"/>
            <w:hideMark/>
          </w:tcPr>
          <w:p w14:paraId="0071151F" w14:textId="77777777" w:rsidR="00776ED1" w:rsidRDefault="00776ED1">
            <w:r>
              <w:t>Apg. 22,12 - 16</w:t>
            </w:r>
          </w:p>
        </w:tc>
        <w:tc>
          <w:tcPr>
            <w:tcW w:w="0" w:type="auto"/>
            <w:vAlign w:val="center"/>
            <w:hideMark/>
          </w:tcPr>
          <w:p w14:paraId="0D43F552" w14:textId="77777777" w:rsidR="00776ED1" w:rsidRDefault="00776ED1"/>
        </w:tc>
        <w:tc>
          <w:tcPr>
            <w:tcW w:w="0" w:type="auto"/>
            <w:vAlign w:val="center"/>
            <w:hideMark/>
          </w:tcPr>
          <w:p w14:paraId="032700F8" w14:textId="77777777" w:rsidR="00776ED1" w:rsidRDefault="00776ED1">
            <w:pPr>
              <w:rPr>
                <w:sz w:val="20"/>
                <w:szCs w:val="20"/>
              </w:rPr>
            </w:pPr>
          </w:p>
        </w:tc>
      </w:tr>
      <w:tr w:rsidR="00776ED1" w14:paraId="5CACB20B" w14:textId="77777777" w:rsidTr="00776ED1">
        <w:trPr>
          <w:tblCellSpacing w:w="15" w:type="dxa"/>
        </w:trPr>
        <w:tc>
          <w:tcPr>
            <w:tcW w:w="0" w:type="auto"/>
            <w:vAlign w:val="center"/>
            <w:hideMark/>
          </w:tcPr>
          <w:p w14:paraId="2586847B" w14:textId="77777777" w:rsidR="00776ED1" w:rsidRDefault="00776ED1">
            <w:pPr>
              <w:rPr>
                <w:szCs w:val="24"/>
              </w:rPr>
            </w:pPr>
            <w:r>
              <w:t>Berufung zum Apostel</w:t>
            </w:r>
          </w:p>
        </w:tc>
        <w:tc>
          <w:tcPr>
            <w:tcW w:w="0" w:type="auto"/>
            <w:vAlign w:val="center"/>
            <w:hideMark/>
          </w:tcPr>
          <w:p w14:paraId="34952F70" w14:textId="77777777" w:rsidR="00776ED1" w:rsidRDefault="00776ED1">
            <w:r>
              <w:t>Apg. 9,15 - 16</w:t>
            </w:r>
          </w:p>
        </w:tc>
        <w:tc>
          <w:tcPr>
            <w:tcW w:w="0" w:type="auto"/>
            <w:vAlign w:val="center"/>
            <w:hideMark/>
          </w:tcPr>
          <w:p w14:paraId="5A49BCF1" w14:textId="77777777" w:rsidR="00776ED1" w:rsidRDefault="00776ED1"/>
        </w:tc>
        <w:tc>
          <w:tcPr>
            <w:tcW w:w="0" w:type="auto"/>
            <w:vAlign w:val="center"/>
            <w:hideMark/>
          </w:tcPr>
          <w:p w14:paraId="59E260E9" w14:textId="77777777" w:rsidR="00776ED1" w:rsidRDefault="00776ED1">
            <w:pPr>
              <w:rPr>
                <w:sz w:val="20"/>
                <w:szCs w:val="20"/>
              </w:rPr>
            </w:pPr>
          </w:p>
        </w:tc>
      </w:tr>
      <w:tr w:rsidR="00776ED1" w14:paraId="6A9099DD" w14:textId="77777777" w:rsidTr="00776ED1">
        <w:trPr>
          <w:tblCellSpacing w:w="15" w:type="dxa"/>
        </w:trPr>
        <w:tc>
          <w:tcPr>
            <w:tcW w:w="0" w:type="auto"/>
            <w:vAlign w:val="center"/>
            <w:hideMark/>
          </w:tcPr>
          <w:p w14:paraId="6837434F" w14:textId="77777777" w:rsidR="00776ED1" w:rsidRDefault="00776ED1">
            <w:pPr>
              <w:rPr>
                <w:szCs w:val="24"/>
              </w:rPr>
            </w:pPr>
            <w:r>
              <w:t>Durch Jesus in einer Vision</w:t>
            </w:r>
          </w:p>
        </w:tc>
        <w:tc>
          <w:tcPr>
            <w:tcW w:w="0" w:type="auto"/>
            <w:vAlign w:val="center"/>
            <w:hideMark/>
          </w:tcPr>
          <w:p w14:paraId="2B1E1C72" w14:textId="77777777" w:rsidR="00776ED1" w:rsidRDefault="00776ED1">
            <w:r>
              <w:t>Apg. 22,14 - 21</w:t>
            </w:r>
          </w:p>
        </w:tc>
        <w:tc>
          <w:tcPr>
            <w:tcW w:w="0" w:type="auto"/>
            <w:vAlign w:val="center"/>
            <w:hideMark/>
          </w:tcPr>
          <w:p w14:paraId="3D3606B9" w14:textId="77777777" w:rsidR="00776ED1" w:rsidRDefault="00776ED1"/>
        </w:tc>
        <w:tc>
          <w:tcPr>
            <w:tcW w:w="0" w:type="auto"/>
            <w:vAlign w:val="center"/>
            <w:hideMark/>
          </w:tcPr>
          <w:p w14:paraId="5CACC1B8" w14:textId="77777777" w:rsidR="00776ED1" w:rsidRDefault="00776ED1">
            <w:pPr>
              <w:rPr>
                <w:sz w:val="20"/>
                <w:szCs w:val="20"/>
              </w:rPr>
            </w:pPr>
          </w:p>
        </w:tc>
      </w:tr>
      <w:tr w:rsidR="00776ED1" w14:paraId="448263CF" w14:textId="77777777" w:rsidTr="00776ED1">
        <w:trPr>
          <w:tblCellSpacing w:w="15" w:type="dxa"/>
        </w:trPr>
        <w:tc>
          <w:tcPr>
            <w:tcW w:w="0" w:type="auto"/>
            <w:vAlign w:val="center"/>
            <w:hideMark/>
          </w:tcPr>
          <w:p w14:paraId="486BB450" w14:textId="77777777" w:rsidR="00776ED1" w:rsidRDefault="00776ED1">
            <w:pPr>
              <w:rPr>
                <w:szCs w:val="24"/>
              </w:rPr>
            </w:pPr>
            <w:r>
              <w:t>Auftrag und Verheißung</w:t>
            </w:r>
          </w:p>
        </w:tc>
        <w:tc>
          <w:tcPr>
            <w:tcW w:w="0" w:type="auto"/>
            <w:vAlign w:val="center"/>
            <w:hideMark/>
          </w:tcPr>
          <w:p w14:paraId="66F132A8" w14:textId="77777777" w:rsidR="00776ED1" w:rsidRDefault="00776ED1">
            <w:r>
              <w:t>Apg. 26,16 - 18</w:t>
            </w:r>
          </w:p>
        </w:tc>
        <w:tc>
          <w:tcPr>
            <w:tcW w:w="0" w:type="auto"/>
            <w:vAlign w:val="center"/>
            <w:hideMark/>
          </w:tcPr>
          <w:p w14:paraId="4E314FD1" w14:textId="77777777" w:rsidR="00776ED1" w:rsidRDefault="00776ED1"/>
        </w:tc>
        <w:tc>
          <w:tcPr>
            <w:tcW w:w="0" w:type="auto"/>
            <w:vAlign w:val="center"/>
            <w:hideMark/>
          </w:tcPr>
          <w:p w14:paraId="54CFD745" w14:textId="77777777" w:rsidR="00776ED1" w:rsidRDefault="00776ED1">
            <w:pPr>
              <w:rPr>
                <w:sz w:val="20"/>
                <w:szCs w:val="20"/>
              </w:rPr>
            </w:pPr>
          </w:p>
        </w:tc>
      </w:tr>
      <w:tr w:rsidR="00776ED1" w14:paraId="30D7F9F1" w14:textId="77777777" w:rsidTr="00776ED1">
        <w:trPr>
          <w:tblCellSpacing w:w="15" w:type="dxa"/>
        </w:trPr>
        <w:tc>
          <w:tcPr>
            <w:tcW w:w="0" w:type="auto"/>
            <w:vAlign w:val="center"/>
            <w:hideMark/>
          </w:tcPr>
          <w:p w14:paraId="593BCBB2" w14:textId="77777777" w:rsidR="00776ED1" w:rsidRDefault="00776ED1">
            <w:pPr>
              <w:rPr>
                <w:szCs w:val="24"/>
              </w:rPr>
            </w:pPr>
            <w:r>
              <w:t>Predigt in Damaskus</w:t>
            </w:r>
          </w:p>
        </w:tc>
        <w:tc>
          <w:tcPr>
            <w:tcW w:w="0" w:type="auto"/>
            <w:vAlign w:val="center"/>
            <w:hideMark/>
          </w:tcPr>
          <w:p w14:paraId="66026126" w14:textId="77777777" w:rsidR="00776ED1" w:rsidRDefault="00776ED1">
            <w:r>
              <w:t>Apg. 9,19 - 27</w:t>
            </w:r>
          </w:p>
        </w:tc>
        <w:tc>
          <w:tcPr>
            <w:tcW w:w="0" w:type="auto"/>
            <w:vAlign w:val="center"/>
            <w:hideMark/>
          </w:tcPr>
          <w:p w14:paraId="0455E7D1" w14:textId="77777777" w:rsidR="00776ED1" w:rsidRDefault="00776ED1"/>
        </w:tc>
        <w:tc>
          <w:tcPr>
            <w:tcW w:w="0" w:type="auto"/>
            <w:vAlign w:val="center"/>
            <w:hideMark/>
          </w:tcPr>
          <w:p w14:paraId="6EAAFDD0" w14:textId="77777777" w:rsidR="00776ED1" w:rsidRDefault="00776ED1">
            <w:pPr>
              <w:rPr>
                <w:sz w:val="20"/>
                <w:szCs w:val="20"/>
              </w:rPr>
            </w:pPr>
          </w:p>
        </w:tc>
      </w:tr>
      <w:tr w:rsidR="00776ED1" w14:paraId="6D7E6552" w14:textId="77777777" w:rsidTr="00776ED1">
        <w:trPr>
          <w:tblCellSpacing w:w="15" w:type="dxa"/>
        </w:trPr>
        <w:tc>
          <w:tcPr>
            <w:tcW w:w="0" w:type="auto"/>
            <w:vAlign w:val="center"/>
            <w:hideMark/>
          </w:tcPr>
          <w:p w14:paraId="689C633F" w14:textId="77777777" w:rsidR="00776ED1" w:rsidRDefault="00776ED1">
            <w:pPr>
              <w:rPr>
                <w:szCs w:val="24"/>
              </w:rPr>
            </w:pPr>
            <w:r>
              <w:t>Reise nach Arabien und zurück</w:t>
            </w:r>
          </w:p>
        </w:tc>
        <w:tc>
          <w:tcPr>
            <w:tcW w:w="0" w:type="auto"/>
            <w:vAlign w:val="center"/>
            <w:hideMark/>
          </w:tcPr>
          <w:p w14:paraId="529859C7" w14:textId="77777777" w:rsidR="00776ED1" w:rsidRDefault="00776ED1">
            <w:r>
              <w:t>Gal. 1,17</w:t>
            </w:r>
          </w:p>
        </w:tc>
        <w:tc>
          <w:tcPr>
            <w:tcW w:w="0" w:type="auto"/>
            <w:vAlign w:val="center"/>
            <w:hideMark/>
          </w:tcPr>
          <w:p w14:paraId="39B904BB" w14:textId="77777777" w:rsidR="00776ED1" w:rsidRDefault="00776ED1"/>
        </w:tc>
        <w:tc>
          <w:tcPr>
            <w:tcW w:w="0" w:type="auto"/>
            <w:vAlign w:val="center"/>
            <w:hideMark/>
          </w:tcPr>
          <w:p w14:paraId="09F740D2" w14:textId="77777777" w:rsidR="00776ED1" w:rsidRDefault="00776ED1">
            <w:pPr>
              <w:rPr>
                <w:sz w:val="20"/>
                <w:szCs w:val="20"/>
              </w:rPr>
            </w:pPr>
          </w:p>
        </w:tc>
      </w:tr>
      <w:tr w:rsidR="00776ED1" w14:paraId="43672F81" w14:textId="77777777" w:rsidTr="00776ED1">
        <w:trPr>
          <w:tblCellSpacing w:w="15" w:type="dxa"/>
        </w:trPr>
        <w:tc>
          <w:tcPr>
            <w:tcW w:w="0" w:type="auto"/>
            <w:vAlign w:val="center"/>
            <w:hideMark/>
          </w:tcPr>
          <w:p w14:paraId="2501DB00" w14:textId="77777777" w:rsidR="00776ED1" w:rsidRDefault="00776ED1">
            <w:pPr>
              <w:rPr>
                <w:szCs w:val="24"/>
              </w:rPr>
            </w:pPr>
            <w:r>
              <w:t>Verfolgung und Flucht</w:t>
            </w:r>
          </w:p>
        </w:tc>
        <w:tc>
          <w:tcPr>
            <w:tcW w:w="0" w:type="auto"/>
            <w:vAlign w:val="center"/>
            <w:hideMark/>
          </w:tcPr>
          <w:p w14:paraId="533B4B2B" w14:textId="77777777" w:rsidR="00776ED1" w:rsidRDefault="00776ED1">
            <w:r>
              <w:t>2. Kor. 11,31 - 33</w:t>
            </w:r>
          </w:p>
        </w:tc>
        <w:tc>
          <w:tcPr>
            <w:tcW w:w="0" w:type="auto"/>
            <w:vAlign w:val="center"/>
            <w:hideMark/>
          </w:tcPr>
          <w:p w14:paraId="24BF84FE" w14:textId="77777777" w:rsidR="00776ED1" w:rsidRDefault="00776ED1"/>
        </w:tc>
        <w:tc>
          <w:tcPr>
            <w:tcW w:w="0" w:type="auto"/>
            <w:vAlign w:val="center"/>
            <w:hideMark/>
          </w:tcPr>
          <w:p w14:paraId="625DCBFA" w14:textId="77777777" w:rsidR="00776ED1" w:rsidRDefault="00776ED1">
            <w:pPr>
              <w:rPr>
                <w:sz w:val="20"/>
                <w:szCs w:val="20"/>
              </w:rPr>
            </w:pPr>
          </w:p>
        </w:tc>
      </w:tr>
      <w:tr w:rsidR="00776ED1" w14:paraId="32E8A3B3" w14:textId="77777777" w:rsidTr="00776ED1">
        <w:trPr>
          <w:tblCellSpacing w:w="15" w:type="dxa"/>
        </w:trPr>
        <w:tc>
          <w:tcPr>
            <w:tcW w:w="0" w:type="auto"/>
            <w:vAlign w:val="center"/>
            <w:hideMark/>
          </w:tcPr>
          <w:p w14:paraId="6896411A" w14:textId="77777777" w:rsidR="00776ED1" w:rsidRDefault="00776ED1">
            <w:pPr>
              <w:rPr>
                <w:szCs w:val="24"/>
              </w:rPr>
            </w:pPr>
            <w:r>
              <w:t>Nach Jerusalem</w:t>
            </w:r>
          </w:p>
        </w:tc>
        <w:tc>
          <w:tcPr>
            <w:tcW w:w="0" w:type="auto"/>
            <w:vAlign w:val="center"/>
            <w:hideMark/>
          </w:tcPr>
          <w:p w14:paraId="674C6918" w14:textId="77777777" w:rsidR="00776ED1" w:rsidRDefault="00776ED1">
            <w:r>
              <w:t>Gal. 1,18 - 19</w:t>
            </w:r>
          </w:p>
        </w:tc>
        <w:tc>
          <w:tcPr>
            <w:tcW w:w="0" w:type="auto"/>
            <w:vAlign w:val="center"/>
            <w:hideMark/>
          </w:tcPr>
          <w:p w14:paraId="7968B813" w14:textId="77777777" w:rsidR="00776ED1" w:rsidRDefault="00776ED1"/>
        </w:tc>
        <w:tc>
          <w:tcPr>
            <w:tcW w:w="0" w:type="auto"/>
            <w:vAlign w:val="center"/>
            <w:hideMark/>
          </w:tcPr>
          <w:p w14:paraId="416AA27E" w14:textId="77777777" w:rsidR="00776ED1" w:rsidRDefault="00776ED1">
            <w:pPr>
              <w:rPr>
                <w:sz w:val="20"/>
                <w:szCs w:val="20"/>
              </w:rPr>
            </w:pPr>
          </w:p>
        </w:tc>
      </w:tr>
      <w:tr w:rsidR="00776ED1" w14:paraId="055CE5C4" w14:textId="77777777" w:rsidTr="00776ED1">
        <w:trPr>
          <w:tblCellSpacing w:w="15" w:type="dxa"/>
        </w:trPr>
        <w:tc>
          <w:tcPr>
            <w:tcW w:w="0" w:type="auto"/>
            <w:vAlign w:val="center"/>
            <w:hideMark/>
          </w:tcPr>
          <w:p w14:paraId="21DCE165" w14:textId="77777777" w:rsidR="00776ED1" w:rsidRDefault="00776ED1">
            <w:pPr>
              <w:rPr>
                <w:szCs w:val="24"/>
              </w:rPr>
            </w:pPr>
            <w:r>
              <w:t>Gespräch mit den Griechen</w:t>
            </w:r>
          </w:p>
        </w:tc>
        <w:tc>
          <w:tcPr>
            <w:tcW w:w="0" w:type="auto"/>
            <w:vAlign w:val="center"/>
            <w:hideMark/>
          </w:tcPr>
          <w:p w14:paraId="31BFB197" w14:textId="77777777" w:rsidR="00776ED1" w:rsidRDefault="00776ED1">
            <w:r>
              <w:t>Apg. 9,29</w:t>
            </w:r>
          </w:p>
        </w:tc>
        <w:tc>
          <w:tcPr>
            <w:tcW w:w="0" w:type="auto"/>
            <w:vAlign w:val="center"/>
            <w:hideMark/>
          </w:tcPr>
          <w:p w14:paraId="220CB5CA" w14:textId="77777777" w:rsidR="00776ED1" w:rsidRDefault="00776ED1"/>
        </w:tc>
        <w:tc>
          <w:tcPr>
            <w:tcW w:w="0" w:type="auto"/>
            <w:vAlign w:val="center"/>
            <w:hideMark/>
          </w:tcPr>
          <w:p w14:paraId="5CA6C83E" w14:textId="77777777" w:rsidR="00776ED1" w:rsidRDefault="00776ED1">
            <w:pPr>
              <w:rPr>
                <w:sz w:val="20"/>
                <w:szCs w:val="20"/>
              </w:rPr>
            </w:pPr>
          </w:p>
        </w:tc>
      </w:tr>
      <w:tr w:rsidR="00776ED1" w14:paraId="5DFA0C62" w14:textId="77777777" w:rsidTr="00776ED1">
        <w:trPr>
          <w:tblCellSpacing w:w="15" w:type="dxa"/>
        </w:trPr>
        <w:tc>
          <w:tcPr>
            <w:tcW w:w="0" w:type="auto"/>
            <w:vAlign w:val="center"/>
            <w:hideMark/>
          </w:tcPr>
          <w:p w14:paraId="57E7519D" w14:textId="77777777" w:rsidR="00776ED1" w:rsidRDefault="00776ED1">
            <w:pPr>
              <w:rPr>
                <w:szCs w:val="24"/>
              </w:rPr>
            </w:pPr>
            <w:r>
              <w:t>Vision, Sendung zu den Heiden</w:t>
            </w:r>
          </w:p>
        </w:tc>
        <w:tc>
          <w:tcPr>
            <w:tcW w:w="0" w:type="auto"/>
            <w:vAlign w:val="center"/>
            <w:hideMark/>
          </w:tcPr>
          <w:p w14:paraId="6032E3D4" w14:textId="77777777" w:rsidR="00776ED1" w:rsidRDefault="00776ED1">
            <w:r>
              <w:t>Apg. 22,17 - 21</w:t>
            </w:r>
          </w:p>
        </w:tc>
        <w:tc>
          <w:tcPr>
            <w:tcW w:w="0" w:type="auto"/>
            <w:vAlign w:val="center"/>
            <w:hideMark/>
          </w:tcPr>
          <w:p w14:paraId="1B5B1628" w14:textId="77777777" w:rsidR="00776ED1" w:rsidRDefault="00776ED1"/>
        </w:tc>
        <w:tc>
          <w:tcPr>
            <w:tcW w:w="0" w:type="auto"/>
            <w:vAlign w:val="center"/>
            <w:hideMark/>
          </w:tcPr>
          <w:p w14:paraId="106DC3B7" w14:textId="77777777" w:rsidR="00776ED1" w:rsidRDefault="00776ED1">
            <w:pPr>
              <w:rPr>
                <w:sz w:val="20"/>
                <w:szCs w:val="20"/>
              </w:rPr>
            </w:pPr>
          </w:p>
        </w:tc>
      </w:tr>
      <w:tr w:rsidR="00776ED1" w14:paraId="60E64110" w14:textId="77777777" w:rsidTr="00776ED1">
        <w:trPr>
          <w:tblCellSpacing w:w="15" w:type="dxa"/>
        </w:trPr>
        <w:tc>
          <w:tcPr>
            <w:tcW w:w="0" w:type="auto"/>
            <w:vAlign w:val="center"/>
            <w:hideMark/>
          </w:tcPr>
          <w:p w14:paraId="5CBA01B0" w14:textId="77777777" w:rsidR="00776ED1" w:rsidRDefault="00776ED1">
            <w:pPr>
              <w:rPr>
                <w:szCs w:val="24"/>
              </w:rPr>
            </w:pPr>
            <w:r>
              <w:t>Syrien, Cilicien</w:t>
            </w:r>
          </w:p>
        </w:tc>
        <w:tc>
          <w:tcPr>
            <w:tcW w:w="0" w:type="auto"/>
            <w:vAlign w:val="center"/>
            <w:hideMark/>
          </w:tcPr>
          <w:p w14:paraId="66DFA0F7" w14:textId="77777777" w:rsidR="00776ED1" w:rsidRDefault="00776ED1">
            <w:r>
              <w:t>Gal. 1,21</w:t>
            </w:r>
          </w:p>
        </w:tc>
        <w:tc>
          <w:tcPr>
            <w:tcW w:w="0" w:type="auto"/>
            <w:vAlign w:val="center"/>
            <w:hideMark/>
          </w:tcPr>
          <w:p w14:paraId="2C2F1061" w14:textId="77777777" w:rsidR="00776ED1" w:rsidRDefault="00776ED1"/>
        </w:tc>
        <w:tc>
          <w:tcPr>
            <w:tcW w:w="0" w:type="auto"/>
            <w:vAlign w:val="center"/>
            <w:hideMark/>
          </w:tcPr>
          <w:p w14:paraId="24941B41" w14:textId="77777777" w:rsidR="00776ED1" w:rsidRDefault="00776ED1">
            <w:pPr>
              <w:rPr>
                <w:sz w:val="20"/>
                <w:szCs w:val="20"/>
              </w:rPr>
            </w:pPr>
          </w:p>
        </w:tc>
      </w:tr>
      <w:tr w:rsidR="00776ED1" w14:paraId="19F667DE" w14:textId="77777777" w:rsidTr="00776ED1">
        <w:trPr>
          <w:tblCellSpacing w:w="15" w:type="dxa"/>
        </w:trPr>
        <w:tc>
          <w:tcPr>
            <w:tcW w:w="0" w:type="auto"/>
            <w:vAlign w:val="center"/>
            <w:hideMark/>
          </w:tcPr>
          <w:p w14:paraId="7C5AE258" w14:textId="77777777" w:rsidR="00776ED1" w:rsidRDefault="00776ED1">
            <w:pPr>
              <w:rPr>
                <w:szCs w:val="24"/>
              </w:rPr>
            </w:pPr>
            <w:r>
              <w:t>Von Tarsus nach Antiochien</w:t>
            </w:r>
          </w:p>
        </w:tc>
        <w:tc>
          <w:tcPr>
            <w:tcW w:w="0" w:type="auto"/>
            <w:vAlign w:val="center"/>
            <w:hideMark/>
          </w:tcPr>
          <w:p w14:paraId="45AA3A83" w14:textId="77777777" w:rsidR="00776ED1" w:rsidRDefault="00776ED1">
            <w:r>
              <w:t>Apg. 11,25 - 26</w:t>
            </w:r>
          </w:p>
        </w:tc>
        <w:tc>
          <w:tcPr>
            <w:tcW w:w="0" w:type="auto"/>
            <w:vAlign w:val="center"/>
            <w:hideMark/>
          </w:tcPr>
          <w:p w14:paraId="2E9386D6" w14:textId="77777777" w:rsidR="00776ED1" w:rsidRDefault="00776ED1"/>
        </w:tc>
        <w:tc>
          <w:tcPr>
            <w:tcW w:w="0" w:type="auto"/>
            <w:vAlign w:val="center"/>
            <w:hideMark/>
          </w:tcPr>
          <w:p w14:paraId="6CA89203" w14:textId="77777777" w:rsidR="00776ED1" w:rsidRDefault="00776ED1">
            <w:pPr>
              <w:rPr>
                <w:sz w:val="20"/>
                <w:szCs w:val="20"/>
              </w:rPr>
            </w:pPr>
          </w:p>
        </w:tc>
      </w:tr>
      <w:tr w:rsidR="00776ED1" w14:paraId="42EFFF83" w14:textId="77777777" w:rsidTr="00776ED1">
        <w:trPr>
          <w:tblCellSpacing w:w="15" w:type="dxa"/>
        </w:trPr>
        <w:tc>
          <w:tcPr>
            <w:tcW w:w="0" w:type="auto"/>
            <w:vAlign w:val="center"/>
            <w:hideMark/>
          </w:tcPr>
          <w:p w14:paraId="1CFB5CFC" w14:textId="77777777" w:rsidR="00776ED1" w:rsidRDefault="00776ED1">
            <w:pPr>
              <w:rPr>
                <w:szCs w:val="24"/>
              </w:rPr>
            </w:pPr>
            <w:r>
              <w:t>Mit Barnabas nach Jerusalem</w:t>
            </w:r>
          </w:p>
        </w:tc>
        <w:tc>
          <w:tcPr>
            <w:tcW w:w="0" w:type="auto"/>
            <w:vAlign w:val="center"/>
            <w:hideMark/>
          </w:tcPr>
          <w:p w14:paraId="722ADEE6" w14:textId="77777777" w:rsidR="00776ED1" w:rsidRDefault="00776ED1">
            <w:r>
              <w:t>Apg. 11,29 - 30</w:t>
            </w:r>
          </w:p>
        </w:tc>
        <w:tc>
          <w:tcPr>
            <w:tcW w:w="0" w:type="auto"/>
            <w:vAlign w:val="center"/>
            <w:hideMark/>
          </w:tcPr>
          <w:p w14:paraId="71B615F6" w14:textId="77777777" w:rsidR="00776ED1" w:rsidRDefault="00776ED1"/>
        </w:tc>
        <w:tc>
          <w:tcPr>
            <w:tcW w:w="0" w:type="auto"/>
            <w:vAlign w:val="center"/>
            <w:hideMark/>
          </w:tcPr>
          <w:p w14:paraId="71757AAC" w14:textId="77777777" w:rsidR="00776ED1" w:rsidRDefault="00776ED1">
            <w:pPr>
              <w:rPr>
                <w:sz w:val="20"/>
                <w:szCs w:val="20"/>
              </w:rPr>
            </w:pPr>
          </w:p>
        </w:tc>
      </w:tr>
      <w:tr w:rsidR="00776ED1" w14:paraId="1FCD16C0" w14:textId="77777777" w:rsidTr="00776ED1">
        <w:trPr>
          <w:tblCellSpacing w:w="15" w:type="dxa"/>
        </w:trPr>
        <w:tc>
          <w:tcPr>
            <w:tcW w:w="0" w:type="auto"/>
            <w:vAlign w:val="center"/>
            <w:hideMark/>
          </w:tcPr>
          <w:p w14:paraId="0C2A1524" w14:textId="77777777" w:rsidR="00776ED1" w:rsidRDefault="00776ED1">
            <w:pPr>
              <w:rPr>
                <w:szCs w:val="24"/>
              </w:rPr>
            </w:pPr>
            <w:r>
              <w:t xml:space="preserve">Zurück mit Johannes-Markus </w:t>
            </w:r>
          </w:p>
        </w:tc>
        <w:tc>
          <w:tcPr>
            <w:tcW w:w="0" w:type="auto"/>
            <w:vAlign w:val="center"/>
            <w:hideMark/>
          </w:tcPr>
          <w:p w14:paraId="4579C3AB" w14:textId="77777777" w:rsidR="00776ED1" w:rsidRDefault="00776ED1">
            <w:r>
              <w:t>Apg. 12,25</w:t>
            </w:r>
          </w:p>
        </w:tc>
        <w:tc>
          <w:tcPr>
            <w:tcW w:w="0" w:type="auto"/>
            <w:vAlign w:val="center"/>
            <w:hideMark/>
          </w:tcPr>
          <w:p w14:paraId="6B545CCC" w14:textId="77777777" w:rsidR="00776ED1" w:rsidRDefault="00776ED1"/>
        </w:tc>
        <w:tc>
          <w:tcPr>
            <w:tcW w:w="0" w:type="auto"/>
            <w:vAlign w:val="center"/>
            <w:hideMark/>
          </w:tcPr>
          <w:p w14:paraId="1E78EA9C" w14:textId="77777777" w:rsidR="00776ED1" w:rsidRDefault="00776ED1">
            <w:pPr>
              <w:rPr>
                <w:sz w:val="20"/>
                <w:szCs w:val="20"/>
              </w:rPr>
            </w:pPr>
          </w:p>
        </w:tc>
      </w:tr>
      <w:tr w:rsidR="00776ED1" w14:paraId="6183756F" w14:textId="77777777" w:rsidTr="00776ED1">
        <w:trPr>
          <w:tblCellSpacing w:w="15" w:type="dxa"/>
        </w:trPr>
        <w:tc>
          <w:tcPr>
            <w:tcW w:w="0" w:type="auto"/>
            <w:vAlign w:val="center"/>
            <w:hideMark/>
          </w:tcPr>
          <w:p w14:paraId="19EE8072" w14:textId="77777777" w:rsidR="00776ED1" w:rsidRDefault="00776ED1">
            <w:pPr>
              <w:rPr>
                <w:szCs w:val="24"/>
              </w:rPr>
            </w:pPr>
            <w:r>
              <w:t xml:space="preserve">Durch den Heiligen Geist ausgesandt </w:t>
            </w:r>
          </w:p>
        </w:tc>
        <w:tc>
          <w:tcPr>
            <w:tcW w:w="0" w:type="auto"/>
            <w:vAlign w:val="center"/>
            <w:hideMark/>
          </w:tcPr>
          <w:p w14:paraId="6DC24DD5" w14:textId="77777777" w:rsidR="00776ED1" w:rsidRDefault="00776ED1">
            <w:r>
              <w:t>Apg. 13,2 - 3</w:t>
            </w:r>
          </w:p>
        </w:tc>
        <w:tc>
          <w:tcPr>
            <w:tcW w:w="0" w:type="auto"/>
            <w:vAlign w:val="center"/>
            <w:hideMark/>
          </w:tcPr>
          <w:p w14:paraId="5230DBF7" w14:textId="77777777" w:rsidR="00776ED1" w:rsidRDefault="00776ED1"/>
        </w:tc>
        <w:tc>
          <w:tcPr>
            <w:tcW w:w="0" w:type="auto"/>
            <w:vAlign w:val="center"/>
            <w:hideMark/>
          </w:tcPr>
          <w:p w14:paraId="377368AD" w14:textId="77777777" w:rsidR="00776ED1" w:rsidRDefault="00776ED1">
            <w:pPr>
              <w:rPr>
                <w:sz w:val="20"/>
                <w:szCs w:val="20"/>
              </w:rPr>
            </w:pPr>
          </w:p>
        </w:tc>
      </w:tr>
      <w:tr w:rsidR="00776ED1" w14:paraId="1DF23A79" w14:textId="77777777" w:rsidTr="00776ED1">
        <w:trPr>
          <w:tblCellSpacing w:w="15" w:type="dxa"/>
        </w:trPr>
        <w:tc>
          <w:tcPr>
            <w:tcW w:w="0" w:type="auto"/>
            <w:vAlign w:val="center"/>
            <w:hideMark/>
          </w:tcPr>
          <w:p w14:paraId="0B3D1332" w14:textId="77777777" w:rsidR="00776ED1" w:rsidRDefault="00776ED1">
            <w:pPr>
              <w:rPr>
                <w:szCs w:val="24"/>
              </w:rPr>
            </w:pPr>
            <w:r>
              <w:t xml:space="preserve">Seleucia, Salamis, Paphos </w:t>
            </w:r>
          </w:p>
        </w:tc>
        <w:tc>
          <w:tcPr>
            <w:tcW w:w="0" w:type="auto"/>
            <w:vAlign w:val="center"/>
            <w:hideMark/>
          </w:tcPr>
          <w:p w14:paraId="41161FE8" w14:textId="77777777" w:rsidR="00776ED1" w:rsidRDefault="00776ED1">
            <w:r>
              <w:t>Apg. 13,4 - 6</w:t>
            </w:r>
          </w:p>
        </w:tc>
        <w:tc>
          <w:tcPr>
            <w:tcW w:w="0" w:type="auto"/>
            <w:vAlign w:val="center"/>
            <w:hideMark/>
          </w:tcPr>
          <w:p w14:paraId="08D2F0B6" w14:textId="77777777" w:rsidR="00776ED1" w:rsidRDefault="00776ED1"/>
        </w:tc>
        <w:tc>
          <w:tcPr>
            <w:tcW w:w="0" w:type="auto"/>
            <w:vAlign w:val="center"/>
            <w:hideMark/>
          </w:tcPr>
          <w:p w14:paraId="1F691909" w14:textId="77777777" w:rsidR="00776ED1" w:rsidRDefault="00776ED1">
            <w:pPr>
              <w:rPr>
                <w:sz w:val="20"/>
                <w:szCs w:val="20"/>
              </w:rPr>
            </w:pPr>
          </w:p>
        </w:tc>
      </w:tr>
      <w:tr w:rsidR="00776ED1" w14:paraId="18381FD9" w14:textId="77777777" w:rsidTr="00776ED1">
        <w:trPr>
          <w:tblCellSpacing w:w="15" w:type="dxa"/>
        </w:trPr>
        <w:tc>
          <w:tcPr>
            <w:tcW w:w="0" w:type="auto"/>
            <w:vAlign w:val="center"/>
            <w:hideMark/>
          </w:tcPr>
          <w:p w14:paraId="70BA0361" w14:textId="77777777" w:rsidR="00776ED1" w:rsidRDefault="00776ED1">
            <w:pPr>
              <w:rPr>
                <w:szCs w:val="24"/>
              </w:rPr>
            </w:pPr>
            <w:r>
              <w:t xml:space="preserve">Sergius Paulus und Elymas </w:t>
            </w:r>
          </w:p>
        </w:tc>
        <w:tc>
          <w:tcPr>
            <w:tcW w:w="0" w:type="auto"/>
            <w:vAlign w:val="center"/>
            <w:hideMark/>
          </w:tcPr>
          <w:p w14:paraId="2B208EC2" w14:textId="77777777" w:rsidR="00776ED1" w:rsidRDefault="00776ED1">
            <w:r>
              <w:t>Apg. 13,6 - 12</w:t>
            </w:r>
          </w:p>
        </w:tc>
        <w:tc>
          <w:tcPr>
            <w:tcW w:w="0" w:type="auto"/>
            <w:vAlign w:val="center"/>
            <w:hideMark/>
          </w:tcPr>
          <w:p w14:paraId="1B117F52" w14:textId="77777777" w:rsidR="00776ED1" w:rsidRDefault="00776ED1"/>
        </w:tc>
        <w:tc>
          <w:tcPr>
            <w:tcW w:w="0" w:type="auto"/>
            <w:vAlign w:val="center"/>
            <w:hideMark/>
          </w:tcPr>
          <w:p w14:paraId="094E3446" w14:textId="77777777" w:rsidR="00776ED1" w:rsidRDefault="00776ED1">
            <w:pPr>
              <w:rPr>
                <w:sz w:val="20"/>
                <w:szCs w:val="20"/>
              </w:rPr>
            </w:pPr>
          </w:p>
        </w:tc>
      </w:tr>
      <w:tr w:rsidR="00776ED1" w14:paraId="60A3D820" w14:textId="77777777" w:rsidTr="00776ED1">
        <w:trPr>
          <w:tblCellSpacing w:w="15" w:type="dxa"/>
        </w:trPr>
        <w:tc>
          <w:tcPr>
            <w:tcW w:w="0" w:type="auto"/>
            <w:vAlign w:val="center"/>
            <w:hideMark/>
          </w:tcPr>
          <w:p w14:paraId="3C2A8712" w14:textId="77777777" w:rsidR="00776ED1" w:rsidRDefault="00776ED1">
            <w:pPr>
              <w:rPr>
                <w:szCs w:val="24"/>
              </w:rPr>
            </w:pPr>
            <w:r>
              <w:t xml:space="preserve">Bedeutende Predigt in Pisidien </w:t>
            </w:r>
          </w:p>
        </w:tc>
        <w:tc>
          <w:tcPr>
            <w:tcW w:w="0" w:type="auto"/>
            <w:vAlign w:val="center"/>
            <w:hideMark/>
          </w:tcPr>
          <w:p w14:paraId="468CA311" w14:textId="77777777" w:rsidR="00776ED1" w:rsidRDefault="00776ED1">
            <w:r>
              <w:t>Apg. 13,13 - 51</w:t>
            </w:r>
          </w:p>
        </w:tc>
        <w:tc>
          <w:tcPr>
            <w:tcW w:w="0" w:type="auto"/>
            <w:vAlign w:val="center"/>
            <w:hideMark/>
          </w:tcPr>
          <w:p w14:paraId="1C58A1BD" w14:textId="77777777" w:rsidR="00776ED1" w:rsidRDefault="00776ED1"/>
        </w:tc>
        <w:tc>
          <w:tcPr>
            <w:tcW w:w="0" w:type="auto"/>
            <w:vAlign w:val="center"/>
            <w:hideMark/>
          </w:tcPr>
          <w:p w14:paraId="0F418BFB" w14:textId="77777777" w:rsidR="00776ED1" w:rsidRDefault="00776ED1">
            <w:pPr>
              <w:rPr>
                <w:sz w:val="20"/>
                <w:szCs w:val="20"/>
              </w:rPr>
            </w:pPr>
          </w:p>
        </w:tc>
      </w:tr>
      <w:tr w:rsidR="00776ED1" w14:paraId="2484D8E4" w14:textId="77777777" w:rsidTr="00776ED1">
        <w:trPr>
          <w:tblCellSpacing w:w="15" w:type="dxa"/>
        </w:trPr>
        <w:tc>
          <w:tcPr>
            <w:tcW w:w="0" w:type="auto"/>
            <w:vAlign w:val="center"/>
            <w:hideMark/>
          </w:tcPr>
          <w:p w14:paraId="08A72975" w14:textId="77777777" w:rsidR="00776ED1" w:rsidRDefault="00776ED1">
            <w:pPr>
              <w:rPr>
                <w:szCs w:val="24"/>
              </w:rPr>
            </w:pPr>
            <w:r>
              <w:t xml:space="preserve">Verfolgung und Leiden in Pisidien </w:t>
            </w:r>
          </w:p>
        </w:tc>
        <w:tc>
          <w:tcPr>
            <w:tcW w:w="0" w:type="auto"/>
            <w:vAlign w:val="center"/>
            <w:hideMark/>
          </w:tcPr>
          <w:p w14:paraId="0FEE1B37" w14:textId="77777777" w:rsidR="00776ED1" w:rsidRDefault="00776ED1">
            <w:r>
              <w:t>2. Tim. 3,11</w:t>
            </w:r>
          </w:p>
        </w:tc>
        <w:tc>
          <w:tcPr>
            <w:tcW w:w="0" w:type="auto"/>
            <w:vAlign w:val="center"/>
            <w:hideMark/>
          </w:tcPr>
          <w:p w14:paraId="3C96B8D0" w14:textId="77777777" w:rsidR="00776ED1" w:rsidRDefault="00776ED1"/>
        </w:tc>
        <w:tc>
          <w:tcPr>
            <w:tcW w:w="0" w:type="auto"/>
            <w:vAlign w:val="center"/>
            <w:hideMark/>
          </w:tcPr>
          <w:p w14:paraId="7D3CE75D" w14:textId="77777777" w:rsidR="00776ED1" w:rsidRDefault="00776ED1">
            <w:pPr>
              <w:rPr>
                <w:sz w:val="20"/>
                <w:szCs w:val="20"/>
              </w:rPr>
            </w:pPr>
          </w:p>
        </w:tc>
      </w:tr>
      <w:tr w:rsidR="00776ED1" w14:paraId="6D940337" w14:textId="77777777" w:rsidTr="00776ED1">
        <w:trPr>
          <w:tblCellSpacing w:w="15" w:type="dxa"/>
        </w:trPr>
        <w:tc>
          <w:tcPr>
            <w:tcW w:w="0" w:type="auto"/>
            <w:vAlign w:val="center"/>
            <w:hideMark/>
          </w:tcPr>
          <w:p w14:paraId="17817148" w14:textId="77777777" w:rsidR="00776ED1" w:rsidRDefault="00776ED1">
            <w:pPr>
              <w:rPr>
                <w:szCs w:val="24"/>
              </w:rPr>
            </w:pPr>
            <w:r>
              <w:t xml:space="preserve">Erfolg und Leiden in Ikonien </w:t>
            </w:r>
          </w:p>
        </w:tc>
        <w:tc>
          <w:tcPr>
            <w:tcW w:w="0" w:type="auto"/>
            <w:vAlign w:val="center"/>
            <w:hideMark/>
          </w:tcPr>
          <w:p w14:paraId="5BE39173" w14:textId="77777777" w:rsidR="00776ED1" w:rsidRDefault="00776ED1">
            <w:r>
              <w:t>Apg. 14,1 - 6</w:t>
            </w:r>
          </w:p>
        </w:tc>
        <w:tc>
          <w:tcPr>
            <w:tcW w:w="0" w:type="auto"/>
            <w:vAlign w:val="center"/>
            <w:hideMark/>
          </w:tcPr>
          <w:p w14:paraId="444FCEC1" w14:textId="77777777" w:rsidR="00776ED1" w:rsidRDefault="00776ED1"/>
        </w:tc>
        <w:tc>
          <w:tcPr>
            <w:tcW w:w="0" w:type="auto"/>
            <w:vAlign w:val="center"/>
            <w:hideMark/>
          </w:tcPr>
          <w:p w14:paraId="44BBA41F" w14:textId="77777777" w:rsidR="00776ED1" w:rsidRDefault="00776ED1">
            <w:pPr>
              <w:rPr>
                <w:sz w:val="20"/>
                <w:szCs w:val="20"/>
              </w:rPr>
            </w:pPr>
          </w:p>
        </w:tc>
      </w:tr>
      <w:tr w:rsidR="00776ED1" w14:paraId="350DF451" w14:textId="77777777" w:rsidTr="00776ED1">
        <w:trPr>
          <w:tblCellSpacing w:w="15" w:type="dxa"/>
        </w:trPr>
        <w:tc>
          <w:tcPr>
            <w:tcW w:w="0" w:type="auto"/>
            <w:vAlign w:val="center"/>
            <w:hideMark/>
          </w:tcPr>
          <w:p w14:paraId="624C3988" w14:textId="77777777" w:rsidR="00776ED1" w:rsidRDefault="00776ED1">
            <w:pPr>
              <w:rPr>
                <w:szCs w:val="24"/>
              </w:rPr>
            </w:pPr>
            <w:r>
              <w:t xml:space="preserve">Lystra, Krüppelheilung </w:t>
            </w:r>
          </w:p>
        </w:tc>
        <w:tc>
          <w:tcPr>
            <w:tcW w:w="0" w:type="auto"/>
            <w:vAlign w:val="center"/>
            <w:hideMark/>
          </w:tcPr>
          <w:p w14:paraId="21480D9F" w14:textId="77777777" w:rsidR="00776ED1" w:rsidRDefault="00776ED1">
            <w:r>
              <w:t>2. Kor. 11,25</w:t>
            </w:r>
          </w:p>
        </w:tc>
        <w:tc>
          <w:tcPr>
            <w:tcW w:w="0" w:type="auto"/>
            <w:vAlign w:val="center"/>
            <w:hideMark/>
          </w:tcPr>
          <w:p w14:paraId="643F3FDC" w14:textId="77777777" w:rsidR="00776ED1" w:rsidRDefault="00776ED1"/>
        </w:tc>
        <w:tc>
          <w:tcPr>
            <w:tcW w:w="0" w:type="auto"/>
            <w:vAlign w:val="center"/>
            <w:hideMark/>
          </w:tcPr>
          <w:p w14:paraId="6981D67A" w14:textId="77777777" w:rsidR="00776ED1" w:rsidRDefault="00776ED1">
            <w:pPr>
              <w:rPr>
                <w:sz w:val="20"/>
                <w:szCs w:val="20"/>
              </w:rPr>
            </w:pPr>
          </w:p>
        </w:tc>
      </w:tr>
      <w:tr w:rsidR="00776ED1" w14:paraId="60B1B893" w14:textId="77777777" w:rsidTr="00776ED1">
        <w:trPr>
          <w:tblCellSpacing w:w="15" w:type="dxa"/>
        </w:trPr>
        <w:tc>
          <w:tcPr>
            <w:tcW w:w="0" w:type="auto"/>
            <w:vAlign w:val="center"/>
            <w:hideMark/>
          </w:tcPr>
          <w:p w14:paraId="736293C6" w14:textId="77777777" w:rsidR="00776ED1" w:rsidRDefault="00776ED1">
            <w:pPr>
              <w:rPr>
                <w:sz w:val="20"/>
                <w:szCs w:val="20"/>
              </w:rPr>
            </w:pPr>
          </w:p>
        </w:tc>
        <w:tc>
          <w:tcPr>
            <w:tcW w:w="0" w:type="auto"/>
            <w:vAlign w:val="center"/>
            <w:hideMark/>
          </w:tcPr>
          <w:p w14:paraId="27CC16A8" w14:textId="77777777" w:rsidR="00776ED1" w:rsidRDefault="00776ED1">
            <w:pPr>
              <w:rPr>
                <w:szCs w:val="24"/>
              </w:rPr>
            </w:pPr>
            <w:r>
              <w:t>Apg. 14,6 - 20</w:t>
            </w:r>
          </w:p>
        </w:tc>
        <w:tc>
          <w:tcPr>
            <w:tcW w:w="0" w:type="auto"/>
            <w:vAlign w:val="center"/>
            <w:hideMark/>
          </w:tcPr>
          <w:p w14:paraId="5B8DEB18" w14:textId="77777777" w:rsidR="00776ED1" w:rsidRDefault="00776ED1"/>
        </w:tc>
        <w:tc>
          <w:tcPr>
            <w:tcW w:w="0" w:type="auto"/>
            <w:vAlign w:val="center"/>
            <w:hideMark/>
          </w:tcPr>
          <w:p w14:paraId="6E80DD2B" w14:textId="77777777" w:rsidR="00776ED1" w:rsidRDefault="00776ED1">
            <w:pPr>
              <w:rPr>
                <w:sz w:val="20"/>
                <w:szCs w:val="20"/>
              </w:rPr>
            </w:pPr>
          </w:p>
        </w:tc>
      </w:tr>
      <w:tr w:rsidR="00776ED1" w14:paraId="0027DEAD" w14:textId="77777777" w:rsidTr="00776ED1">
        <w:trPr>
          <w:tblCellSpacing w:w="15" w:type="dxa"/>
        </w:trPr>
        <w:tc>
          <w:tcPr>
            <w:tcW w:w="0" w:type="auto"/>
            <w:vAlign w:val="center"/>
            <w:hideMark/>
          </w:tcPr>
          <w:p w14:paraId="1D02C648" w14:textId="77777777" w:rsidR="00776ED1" w:rsidRDefault="00776ED1">
            <w:pPr>
              <w:rPr>
                <w:szCs w:val="24"/>
              </w:rPr>
            </w:pPr>
            <w:r>
              <w:t xml:space="preserve">Nach Derbe und denselben Weg zurück </w:t>
            </w:r>
          </w:p>
        </w:tc>
        <w:tc>
          <w:tcPr>
            <w:tcW w:w="0" w:type="auto"/>
            <w:vAlign w:val="center"/>
            <w:hideMark/>
          </w:tcPr>
          <w:p w14:paraId="0E7D7AB2" w14:textId="77777777" w:rsidR="00776ED1" w:rsidRDefault="00776ED1"/>
        </w:tc>
        <w:tc>
          <w:tcPr>
            <w:tcW w:w="0" w:type="auto"/>
            <w:vAlign w:val="center"/>
            <w:hideMark/>
          </w:tcPr>
          <w:p w14:paraId="7ED8BD87" w14:textId="77777777" w:rsidR="00776ED1" w:rsidRDefault="00776ED1">
            <w:pPr>
              <w:rPr>
                <w:sz w:val="20"/>
                <w:szCs w:val="20"/>
              </w:rPr>
            </w:pPr>
          </w:p>
        </w:tc>
        <w:tc>
          <w:tcPr>
            <w:tcW w:w="0" w:type="auto"/>
            <w:vAlign w:val="center"/>
            <w:hideMark/>
          </w:tcPr>
          <w:p w14:paraId="5BEBCD17" w14:textId="77777777" w:rsidR="00776ED1" w:rsidRDefault="00776ED1">
            <w:pPr>
              <w:rPr>
                <w:sz w:val="20"/>
                <w:szCs w:val="20"/>
              </w:rPr>
            </w:pPr>
          </w:p>
        </w:tc>
      </w:tr>
      <w:tr w:rsidR="00776ED1" w14:paraId="3209A0FD" w14:textId="77777777" w:rsidTr="00776ED1">
        <w:trPr>
          <w:tblCellSpacing w:w="15" w:type="dxa"/>
        </w:trPr>
        <w:tc>
          <w:tcPr>
            <w:tcW w:w="0" w:type="auto"/>
            <w:vAlign w:val="center"/>
            <w:hideMark/>
          </w:tcPr>
          <w:p w14:paraId="149634DE" w14:textId="77777777" w:rsidR="00776ED1" w:rsidRDefault="00776ED1">
            <w:pPr>
              <w:rPr>
                <w:szCs w:val="24"/>
              </w:rPr>
            </w:pPr>
            <w:r>
              <w:t xml:space="preserve">Beschneidungsstreitigkeiten </w:t>
            </w:r>
          </w:p>
        </w:tc>
        <w:tc>
          <w:tcPr>
            <w:tcW w:w="0" w:type="auto"/>
            <w:vAlign w:val="center"/>
            <w:hideMark/>
          </w:tcPr>
          <w:p w14:paraId="6176EDF5" w14:textId="77777777" w:rsidR="00776ED1" w:rsidRDefault="00776ED1">
            <w:r>
              <w:t>Apg. 15,1 - 5</w:t>
            </w:r>
          </w:p>
        </w:tc>
        <w:tc>
          <w:tcPr>
            <w:tcW w:w="0" w:type="auto"/>
            <w:vAlign w:val="center"/>
            <w:hideMark/>
          </w:tcPr>
          <w:p w14:paraId="2A93B8E3" w14:textId="77777777" w:rsidR="00776ED1" w:rsidRDefault="00776ED1"/>
        </w:tc>
        <w:tc>
          <w:tcPr>
            <w:tcW w:w="0" w:type="auto"/>
            <w:vAlign w:val="center"/>
            <w:hideMark/>
          </w:tcPr>
          <w:p w14:paraId="0028A334" w14:textId="77777777" w:rsidR="00776ED1" w:rsidRDefault="00776ED1">
            <w:pPr>
              <w:rPr>
                <w:sz w:val="20"/>
                <w:szCs w:val="20"/>
              </w:rPr>
            </w:pPr>
          </w:p>
        </w:tc>
      </w:tr>
      <w:tr w:rsidR="00776ED1" w14:paraId="0202F569" w14:textId="77777777" w:rsidTr="00776ED1">
        <w:trPr>
          <w:tblCellSpacing w:w="15" w:type="dxa"/>
        </w:trPr>
        <w:tc>
          <w:tcPr>
            <w:tcW w:w="0" w:type="auto"/>
            <w:vAlign w:val="center"/>
            <w:hideMark/>
          </w:tcPr>
          <w:p w14:paraId="3671CC00" w14:textId="77777777" w:rsidR="00776ED1" w:rsidRDefault="00776ED1">
            <w:pPr>
              <w:rPr>
                <w:sz w:val="20"/>
                <w:szCs w:val="20"/>
              </w:rPr>
            </w:pPr>
          </w:p>
        </w:tc>
        <w:tc>
          <w:tcPr>
            <w:tcW w:w="0" w:type="auto"/>
            <w:vAlign w:val="center"/>
            <w:hideMark/>
          </w:tcPr>
          <w:p w14:paraId="46ABE5CE" w14:textId="77777777" w:rsidR="00776ED1" w:rsidRDefault="00776ED1">
            <w:pPr>
              <w:rPr>
                <w:szCs w:val="24"/>
              </w:rPr>
            </w:pPr>
            <w:r>
              <w:t>Gal 1,7</w:t>
            </w:r>
          </w:p>
        </w:tc>
        <w:tc>
          <w:tcPr>
            <w:tcW w:w="0" w:type="auto"/>
            <w:vAlign w:val="center"/>
            <w:hideMark/>
          </w:tcPr>
          <w:p w14:paraId="4B9BE674" w14:textId="77777777" w:rsidR="00776ED1" w:rsidRDefault="00776ED1"/>
        </w:tc>
        <w:tc>
          <w:tcPr>
            <w:tcW w:w="0" w:type="auto"/>
            <w:vAlign w:val="center"/>
            <w:hideMark/>
          </w:tcPr>
          <w:p w14:paraId="36E4C915" w14:textId="77777777" w:rsidR="00776ED1" w:rsidRDefault="00776ED1">
            <w:pPr>
              <w:rPr>
                <w:sz w:val="20"/>
                <w:szCs w:val="20"/>
              </w:rPr>
            </w:pPr>
          </w:p>
        </w:tc>
      </w:tr>
      <w:tr w:rsidR="00776ED1" w14:paraId="5925AC69" w14:textId="77777777" w:rsidTr="00776ED1">
        <w:trPr>
          <w:tblCellSpacing w:w="15" w:type="dxa"/>
        </w:trPr>
        <w:tc>
          <w:tcPr>
            <w:tcW w:w="0" w:type="auto"/>
            <w:vAlign w:val="center"/>
            <w:hideMark/>
          </w:tcPr>
          <w:p w14:paraId="468D7B43" w14:textId="77777777" w:rsidR="00776ED1" w:rsidRDefault="00776ED1">
            <w:pPr>
              <w:rPr>
                <w:sz w:val="20"/>
                <w:szCs w:val="20"/>
              </w:rPr>
            </w:pPr>
          </w:p>
        </w:tc>
        <w:tc>
          <w:tcPr>
            <w:tcW w:w="0" w:type="auto"/>
            <w:vAlign w:val="center"/>
            <w:hideMark/>
          </w:tcPr>
          <w:p w14:paraId="3CBE8312" w14:textId="77777777" w:rsidR="00776ED1" w:rsidRDefault="00776ED1">
            <w:pPr>
              <w:rPr>
                <w:szCs w:val="24"/>
              </w:rPr>
            </w:pPr>
            <w:r>
              <w:t>Gal 2,4</w:t>
            </w:r>
          </w:p>
        </w:tc>
        <w:tc>
          <w:tcPr>
            <w:tcW w:w="0" w:type="auto"/>
            <w:vAlign w:val="center"/>
            <w:hideMark/>
          </w:tcPr>
          <w:p w14:paraId="73B73030" w14:textId="77777777" w:rsidR="00776ED1" w:rsidRDefault="00776ED1"/>
        </w:tc>
        <w:tc>
          <w:tcPr>
            <w:tcW w:w="0" w:type="auto"/>
            <w:vAlign w:val="center"/>
            <w:hideMark/>
          </w:tcPr>
          <w:p w14:paraId="55C09BCB" w14:textId="77777777" w:rsidR="00776ED1" w:rsidRDefault="00776ED1">
            <w:pPr>
              <w:rPr>
                <w:sz w:val="20"/>
                <w:szCs w:val="20"/>
              </w:rPr>
            </w:pPr>
          </w:p>
        </w:tc>
      </w:tr>
      <w:tr w:rsidR="00776ED1" w14:paraId="013FC820" w14:textId="77777777" w:rsidTr="00776ED1">
        <w:trPr>
          <w:tblCellSpacing w:w="15" w:type="dxa"/>
        </w:trPr>
        <w:tc>
          <w:tcPr>
            <w:tcW w:w="0" w:type="auto"/>
            <w:vAlign w:val="center"/>
            <w:hideMark/>
          </w:tcPr>
          <w:p w14:paraId="1554270B" w14:textId="77777777" w:rsidR="00776ED1" w:rsidRDefault="00776ED1">
            <w:pPr>
              <w:rPr>
                <w:szCs w:val="24"/>
              </w:rPr>
            </w:pPr>
            <w:r>
              <w:t xml:space="preserve">Apostelkonzil </w:t>
            </w:r>
          </w:p>
        </w:tc>
        <w:tc>
          <w:tcPr>
            <w:tcW w:w="0" w:type="auto"/>
            <w:vAlign w:val="center"/>
            <w:hideMark/>
          </w:tcPr>
          <w:p w14:paraId="586A7DE1" w14:textId="77777777" w:rsidR="00776ED1" w:rsidRDefault="00776ED1">
            <w:r>
              <w:t>Apg. 15,2 - 29</w:t>
            </w:r>
          </w:p>
        </w:tc>
        <w:tc>
          <w:tcPr>
            <w:tcW w:w="0" w:type="auto"/>
            <w:vAlign w:val="center"/>
            <w:hideMark/>
          </w:tcPr>
          <w:p w14:paraId="086BF303" w14:textId="77777777" w:rsidR="00776ED1" w:rsidRDefault="00776ED1"/>
        </w:tc>
        <w:tc>
          <w:tcPr>
            <w:tcW w:w="0" w:type="auto"/>
            <w:vAlign w:val="center"/>
            <w:hideMark/>
          </w:tcPr>
          <w:p w14:paraId="30567E80" w14:textId="77777777" w:rsidR="00776ED1" w:rsidRDefault="00776ED1">
            <w:pPr>
              <w:rPr>
                <w:sz w:val="20"/>
                <w:szCs w:val="20"/>
              </w:rPr>
            </w:pPr>
          </w:p>
        </w:tc>
      </w:tr>
      <w:tr w:rsidR="00776ED1" w14:paraId="5D2A1C77" w14:textId="77777777" w:rsidTr="00776ED1">
        <w:trPr>
          <w:tblCellSpacing w:w="15" w:type="dxa"/>
        </w:trPr>
        <w:tc>
          <w:tcPr>
            <w:tcW w:w="0" w:type="auto"/>
            <w:vAlign w:val="center"/>
            <w:hideMark/>
          </w:tcPr>
          <w:p w14:paraId="06ED1C04" w14:textId="77777777" w:rsidR="00776ED1" w:rsidRDefault="00776ED1">
            <w:pPr>
              <w:rPr>
                <w:sz w:val="20"/>
                <w:szCs w:val="20"/>
              </w:rPr>
            </w:pPr>
          </w:p>
        </w:tc>
        <w:tc>
          <w:tcPr>
            <w:tcW w:w="0" w:type="auto"/>
            <w:vAlign w:val="center"/>
            <w:hideMark/>
          </w:tcPr>
          <w:p w14:paraId="51587542" w14:textId="77777777" w:rsidR="00776ED1" w:rsidRDefault="00776ED1">
            <w:pPr>
              <w:rPr>
                <w:szCs w:val="24"/>
              </w:rPr>
            </w:pPr>
            <w:r>
              <w:t>Gal 2,1 - 10</w:t>
            </w:r>
          </w:p>
        </w:tc>
        <w:tc>
          <w:tcPr>
            <w:tcW w:w="0" w:type="auto"/>
            <w:vAlign w:val="center"/>
            <w:hideMark/>
          </w:tcPr>
          <w:p w14:paraId="499745F9" w14:textId="77777777" w:rsidR="00776ED1" w:rsidRDefault="00776ED1"/>
        </w:tc>
        <w:tc>
          <w:tcPr>
            <w:tcW w:w="0" w:type="auto"/>
            <w:vAlign w:val="center"/>
            <w:hideMark/>
          </w:tcPr>
          <w:p w14:paraId="4B642D49" w14:textId="77777777" w:rsidR="00776ED1" w:rsidRDefault="00776ED1">
            <w:pPr>
              <w:rPr>
                <w:sz w:val="20"/>
                <w:szCs w:val="20"/>
              </w:rPr>
            </w:pPr>
          </w:p>
        </w:tc>
      </w:tr>
      <w:tr w:rsidR="00776ED1" w14:paraId="6F1E35C8" w14:textId="77777777" w:rsidTr="00776ED1">
        <w:trPr>
          <w:tblCellSpacing w:w="15" w:type="dxa"/>
        </w:trPr>
        <w:tc>
          <w:tcPr>
            <w:tcW w:w="0" w:type="auto"/>
            <w:vAlign w:val="center"/>
            <w:hideMark/>
          </w:tcPr>
          <w:p w14:paraId="3392DDFE" w14:textId="77777777" w:rsidR="00776ED1" w:rsidRDefault="00776ED1">
            <w:pPr>
              <w:rPr>
                <w:szCs w:val="24"/>
              </w:rPr>
            </w:pPr>
            <w:r>
              <w:t xml:space="preserve">Mit Brief zurück nach Antiochien </w:t>
            </w:r>
          </w:p>
        </w:tc>
        <w:tc>
          <w:tcPr>
            <w:tcW w:w="0" w:type="auto"/>
            <w:vAlign w:val="center"/>
            <w:hideMark/>
          </w:tcPr>
          <w:p w14:paraId="245B2E2B" w14:textId="77777777" w:rsidR="00776ED1" w:rsidRDefault="00776ED1">
            <w:r>
              <w:t>Apg. 15,22 - 31</w:t>
            </w:r>
          </w:p>
        </w:tc>
        <w:tc>
          <w:tcPr>
            <w:tcW w:w="0" w:type="auto"/>
            <w:vAlign w:val="center"/>
            <w:hideMark/>
          </w:tcPr>
          <w:p w14:paraId="5906F9BE" w14:textId="77777777" w:rsidR="00776ED1" w:rsidRDefault="00776ED1"/>
        </w:tc>
        <w:tc>
          <w:tcPr>
            <w:tcW w:w="0" w:type="auto"/>
            <w:vAlign w:val="center"/>
            <w:hideMark/>
          </w:tcPr>
          <w:p w14:paraId="7BA7CADB" w14:textId="77777777" w:rsidR="00776ED1" w:rsidRDefault="00776ED1">
            <w:pPr>
              <w:rPr>
                <w:sz w:val="20"/>
                <w:szCs w:val="20"/>
              </w:rPr>
            </w:pPr>
          </w:p>
        </w:tc>
      </w:tr>
      <w:tr w:rsidR="00776ED1" w14:paraId="3D7F6BB5" w14:textId="77777777" w:rsidTr="00776ED1">
        <w:trPr>
          <w:tblCellSpacing w:w="15" w:type="dxa"/>
        </w:trPr>
        <w:tc>
          <w:tcPr>
            <w:tcW w:w="0" w:type="auto"/>
            <w:vAlign w:val="center"/>
            <w:hideMark/>
          </w:tcPr>
          <w:p w14:paraId="75022E2B" w14:textId="77777777" w:rsidR="00776ED1" w:rsidRDefault="00776ED1">
            <w:pPr>
              <w:rPr>
                <w:szCs w:val="24"/>
              </w:rPr>
            </w:pPr>
            <w:r>
              <w:t xml:space="preserve">Zusammenstoß mit Petrus </w:t>
            </w:r>
          </w:p>
        </w:tc>
        <w:tc>
          <w:tcPr>
            <w:tcW w:w="0" w:type="auto"/>
            <w:vAlign w:val="center"/>
            <w:hideMark/>
          </w:tcPr>
          <w:p w14:paraId="6FB212D7" w14:textId="77777777" w:rsidR="00776ED1" w:rsidRDefault="00776ED1">
            <w:r>
              <w:t>Gal 2,11 - 16</w:t>
            </w:r>
          </w:p>
        </w:tc>
        <w:tc>
          <w:tcPr>
            <w:tcW w:w="0" w:type="auto"/>
            <w:vAlign w:val="center"/>
            <w:hideMark/>
          </w:tcPr>
          <w:p w14:paraId="1D89BF9D" w14:textId="77777777" w:rsidR="00776ED1" w:rsidRDefault="00776ED1"/>
        </w:tc>
        <w:tc>
          <w:tcPr>
            <w:tcW w:w="0" w:type="auto"/>
            <w:vAlign w:val="center"/>
            <w:hideMark/>
          </w:tcPr>
          <w:p w14:paraId="4888A71A" w14:textId="77777777" w:rsidR="00776ED1" w:rsidRDefault="00776ED1">
            <w:pPr>
              <w:rPr>
                <w:sz w:val="20"/>
                <w:szCs w:val="20"/>
              </w:rPr>
            </w:pPr>
          </w:p>
        </w:tc>
      </w:tr>
      <w:tr w:rsidR="00776ED1" w14:paraId="0493EDD0" w14:textId="77777777" w:rsidTr="00776ED1">
        <w:trPr>
          <w:tblCellSpacing w:w="15" w:type="dxa"/>
        </w:trPr>
        <w:tc>
          <w:tcPr>
            <w:tcW w:w="0" w:type="auto"/>
            <w:vAlign w:val="center"/>
            <w:hideMark/>
          </w:tcPr>
          <w:p w14:paraId="5C53E1BC" w14:textId="77777777" w:rsidR="00776ED1" w:rsidRDefault="00776ED1">
            <w:pPr>
              <w:rPr>
                <w:szCs w:val="24"/>
              </w:rPr>
            </w:pPr>
            <w:r>
              <w:t xml:space="preserve">Trennung von Barnabas </w:t>
            </w:r>
          </w:p>
        </w:tc>
        <w:tc>
          <w:tcPr>
            <w:tcW w:w="0" w:type="auto"/>
            <w:vAlign w:val="center"/>
            <w:hideMark/>
          </w:tcPr>
          <w:p w14:paraId="1907C11E" w14:textId="77777777" w:rsidR="00776ED1" w:rsidRDefault="00776ED1">
            <w:r>
              <w:t>Apg. 15,34 - 41</w:t>
            </w:r>
          </w:p>
        </w:tc>
        <w:tc>
          <w:tcPr>
            <w:tcW w:w="0" w:type="auto"/>
            <w:vAlign w:val="center"/>
            <w:hideMark/>
          </w:tcPr>
          <w:p w14:paraId="59884AE1" w14:textId="77777777" w:rsidR="00776ED1" w:rsidRDefault="00776ED1"/>
        </w:tc>
        <w:tc>
          <w:tcPr>
            <w:tcW w:w="0" w:type="auto"/>
            <w:vAlign w:val="center"/>
            <w:hideMark/>
          </w:tcPr>
          <w:p w14:paraId="5CAD6F4E" w14:textId="77777777" w:rsidR="00776ED1" w:rsidRDefault="00776ED1">
            <w:pPr>
              <w:rPr>
                <w:sz w:val="20"/>
                <w:szCs w:val="20"/>
              </w:rPr>
            </w:pPr>
          </w:p>
        </w:tc>
      </w:tr>
      <w:tr w:rsidR="00776ED1" w14:paraId="3AF0C8E5" w14:textId="77777777" w:rsidTr="00776ED1">
        <w:trPr>
          <w:tblCellSpacing w:w="15" w:type="dxa"/>
        </w:trPr>
        <w:tc>
          <w:tcPr>
            <w:tcW w:w="0" w:type="auto"/>
            <w:vAlign w:val="center"/>
            <w:hideMark/>
          </w:tcPr>
          <w:p w14:paraId="3A16FC4F" w14:textId="77777777" w:rsidR="00776ED1" w:rsidRDefault="00776ED1">
            <w:pPr>
              <w:rPr>
                <w:szCs w:val="24"/>
              </w:rPr>
            </w:pPr>
            <w:r>
              <w:t xml:space="preserve">Befestigung der Gemeinden </w:t>
            </w:r>
          </w:p>
        </w:tc>
        <w:tc>
          <w:tcPr>
            <w:tcW w:w="0" w:type="auto"/>
            <w:vAlign w:val="center"/>
            <w:hideMark/>
          </w:tcPr>
          <w:p w14:paraId="1EDA41EF" w14:textId="77777777" w:rsidR="00776ED1" w:rsidRDefault="00776ED1">
            <w:r>
              <w:t>Apg. 16,1 - 5</w:t>
            </w:r>
          </w:p>
        </w:tc>
        <w:tc>
          <w:tcPr>
            <w:tcW w:w="0" w:type="auto"/>
            <w:vAlign w:val="center"/>
            <w:hideMark/>
          </w:tcPr>
          <w:p w14:paraId="3620427E" w14:textId="77777777" w:rsidR="00776ED1" w:rsidRDefault="00776ED1"/>
        </w:tc>
        <w:tc>
          <w:tcPr>
            <w:tcW w:w="0" w:type="auto"/>
            <w:vAlign w:val="center"/>
            <w:hideMark/>
          </w:tcPr>
          <w:p w14:paraId="0EA3BF5B" w14:textId="77777777" w:rsidR="00776ED1" w:rsidRDefault="00776ED1">
            <w:pPr>
              <w:rPr>
                <w:sz w:val="20"/>
                <w:szCs w:val="20"/>
              </w:rPr>
            </w:pPr>
          </w:p>
        </w:tc>
      </w:tr>
      <w:tr w:rsidR="00776ED1" w14:paraId="1479E8A9" w14:textId="77777777" w:rsidTr="00776ED1">
        <w:trPr>
          <w:tblCellSpacing w:w="15" w:type="dxa"/>
        </w:trPr>
        <w:tc>
          <w:tcPr>
            <w:tcW w:w="0" w:type="auto"/>
            <w:vAlign w:val="center"/>
            <w:hideMark/>
          </w:tcPr>
          <w:p w14:paraId="4257D3EE" w14:textId="77777777" w:rsidR="00776ED1" w:rsidRDefault="00776ED1">
            <w:pPr>
              <w:rPr>
                <w:szCs w:val="24"/>
              </w:rPr>
            </w:pPr>
            <w:r>
              <w:t xml:space="preserve">In Lystra Beschneidung des Timotheus </w:t>
            </w:r>
          </w:p>
        </w:tc>
        <w:tc>
          <w:tcPr>
            <w:tcW w:w="0" w:type="auto"/>
            <w:vAlign w:val="center"/>
            <w:hideMark/>
          </w:tcPr>
          <w:p w14:paraId="3E6A2A07" w14:textId="77777777" w:rsidR="00776ED1" w:rsidRDefault="00776ED1">
            <w:r>
              <w:t>Apg. 16,1 - 3</w:t>
            </w:r>
          </w:p>
        </w:tc>
        <w:tc>
          <w:tcPr>
            <w:tcW w:w="0" w:type="auto"/>
            <w:vAlign w:val="center"/>
            <w:hideMark/>
          </w:tcPr>
          <w:p w14:paraId="09DB1CD9" w14:textId="77777777" w:rsidR="00776ED1" w:rsidRDefault="00776ED1"/>
        </w:tc>
        <w:tc>
          <w:tcPr>
            <w:tcW w:w="0" w:type="auto"/>
            <w:vAlign w:val="center"/>
            <w:hideMark/>
          </w:tcPr>
          <w:p w14:paraId="35EE5D31" w14:textId="77777777" w:rsidR="00776ED1" w:rsidRDefault="00776ED1">
            <w:pPr>
              <w:rPr>
                <w:sz w:val="20"/>
                <w:szCs w:val="20"/>
              </w:rPr>
            </w:pPr>
          </w:p>
        </w:tc>
      </w:tr>
      <w:tr w:rsidR="00776ED1" w14:paraId="05F2B54A" w14:textId="77777777" w:rsidTr="00776ED1">
        <w:trPr>
          <w:tblCellSpacing w:w="15" w:type="dxa"/>
        </w:trPr>
        <w:tc>
          <w:tcPr>
            <w:tcW w:w="0" w:type="auto"/>
            <w:vAlign w:val="center"/>
            <w:hideMark/>
          </w:tcPr>
          <w:p w14:paraId="23DF564A" w14:textId="77777777" w:rsidR="00776ED1" w:rsidRDefault="00776ED1">
            <w:pPr>
              <w:rPr>
                <w:szCs w:val="24"/>
              </w:rPr>
            </w:pPr>
            <w:r>
              <w:t xml:space="preserve">Mit Timotheus durch Galatien </w:t>
            </w:r>
          </w:p>
        </w:tc>
        <w:tc>
          <w:tcPr>
            <w:tcW w:w="0" w:type="auto"/>
            <w:vAlign w:val="center"/>
            <w:hideMark/>
          </w:tcPr>
          <w:p w14:paraId="49FE25E1" w14:textId="77777777" w:rsidR="00776ED1" w:rsidRDefault="00776ED1">
            <w:r>
              <w:t>Gal 4,13 - 16</w:t>
            </w:r>
          </w:p>
        </w:tc>
        <w:tc>
          <w:tcPr>
            <w:tcW w:w="0" w:type="auto"/>
            <w:vAlign w:val="center"/>
            <w:hideMark/>
          </w:tcPr>
          <w:p w14:paraId="36001024" w14:textId="77777777" w:rsidR="00776ED1" w:rsidRDefault="00776ED1"/>
        </w:tc>
        <w:tc>
          <w:tcPr>
            <w:tcW w:w="0" w:type="auto"/>
            <w:vAlign w:val="center"/>
            <w:hideMark/>
          </w:tcPr>
          <w:p w14:paraId="3B780208" w14:textId="77777777" w:rsidR="00776ED1" w:rsidRDefault="00776ED1">
            <w:pPr>
              <w:rPr>
                <w:sz w:val="20"/>
                <w:szCs w:val="20"/>
              </w:rPr>
            </w:pPr>
          </w:p>
        </w:tc>
      </w:tr>
      <w:tr w:rsidR="00776ED1" w14:paraId="58D152A1" w14:textId="77777777" w:rsidTr="00776ED1">
        <w:trPr>
          <w:tblCellSpacing w:w="15" w:type="dxa"/>
        </w:trPr>
        <w:tc>
          <w:tcPr>
            <w:tcW w:w="0" w:type="auto"/>
            <w:vAlign w:val="center"/>
            <w:hideMark/>
          </w:tcPr>
          <w:p w14:paraId="4B219D31" w14:textId="77777777" w:rsidR="00776ED1" w:rsidRDefault="00776ED1">
            <w:pPr>
              <w:rPr>
                <w:szCs w:val="24"/>
              </w:rPr>
            </w:pPr>
            <w:r>
              <w:t xml:space="preserve">Verwehrt nach Bithynien </w:t>
            </w:r>
          </w:p>
        </w:tc>
        <w:tc>
          <w:tcPr>
            <w:tcW w:w="0" w:type="auto"/>
            <w:vAlign w:val="center"/>
            <w:hideMark/>
          </w:tcPr>
          <w:p w14:paraId="63983B50" w14:textId="77777777" w:rsidR="00776ED1" w:rsidRDefault="00776ED1">
            <w:r>
              <w:t>Apg. 16,6 - 7</w:t>
            </w:r>
          </w:p>
        </w:tc>
        <w:tc>
          <w:tcPr>
            <w:tcW w:w="0" w:type="auto"/>
            <w:vAlign w:val="center"/>
            <w:hideMark/>
          </w:tcPr>
          <w:p w14:paraId="62285616" w14:textId="77777777" w:rsidR="00776ED1" w:rsidRDefault="00776ED1"/>
        </w:tc>
        <w:tc>
          <w:tcPr>
            <w:tcW w:w="0" w:type="auto"/>
            <w:vAlign w:val="center"/>
            <w:hideMark/>
          </w:tcPr>
          <w:p w14:paraId="407B64A8" w14:textId="77777777" w:rsidR="00776ED1" w:rsidRDefault="00776ED1">
            <w:pPr>
              <w:rPr>
                <w:sz w:val="20"/>
                <w:szCs w:val="20"/>
              </w:rPr>
            </w:pPr>
          </w:p>
        </w:tc>
      </w:tr>
      <w:tr w:rsidR="00776ED1" w14:paraId="0AD083A4" w14:textId="77777777" w:rsidTr="00776ED1">
        <w:trPr>
          <w:tblCellSpacing w:w="15" w:type="dxa"/>
        </w:trPr>
        <w:tc>
          <w:tcPr>
            <w:tcW w:w="0" w:type="auto"/>
            <w:vAlign w:val="center"/>
            <w:hideMark/>
          </w:tcPr>
          <w:p w14:paraId="715BBCE8" w14:textId="77777777" w:rsidR="00776ED1" w:rsidRDefault="00776ED1">
            <w:pPr>
              <w:rPr>
                <w:szCs w:val="24"/>
              </w:rPr>
            </w:pPr>
            <w:r>
              <w:t xml:space="preserve">Mann aus Macedonien </w:t>
            </w:r>
          </w:p>
        </w:tc>
        <w:tc>
          <w:tcPr>
            <w:tcW w:w="0" w:type="auto"/>
            <w:vAlign w:val="center"/>
            <w:hideMark/>
          </w:tcPr>
          <w:p w14:paraId="676B08FD" w14:textId="77777777" w:rsidR="00776ED1" w:rsidRDefault="00776ED1">
            <w:r>
              <w:t>Apg. 16,8 - 9</w:t>
            </w:r>
          </w:p>
        </w:tc>
        <w:tc>
          <w:tcPr>
            <w:tcW w:w="0" w:type="auto"/>
            <w:vAlign w:val="center"/>
            <w:hideMark/>
          </w:tcPr>
          <w:p w14:paraId="1044C3BB" w14:textId="77777777" w:rsidR="00776ED1" w:rsidRDefault="00776ED1"/>
        </w:tc>
        <w:tc>
          <w:tcPr>
            <w:tcW w:w="0" w:type="auto"/>
            <w:vAlign w:val="center"/>
            <w:hideMark/>
          </w:tcPr>
          <w:p w14:paraId="39158D0A" w14:textId="77777777" w:rsidR="00776ED1" w:rsidRDefault="00776ED1">
            <w:pPr>
              <w:rPr>
                <w:sz w:val="20"/>
                <w:szCs w:val="20"/>
              </w:rPr>
            </w:pPr>
          </w:p>
        </w:tc>
      </w:tr>
      <w:tr w:rsidR="00776ED1" w14:paraId="42711571" w14:textId="77777777" w:rsidTr="00776ED1">
        <w:trPr>
          <w:tblCellSpacing w:w="15" w:type="dxa"/>
        </w:trPr>
        <w:tc>
          <w:tcPr>
            <w:tcW w:w="0" w:type="auto"/>
            <w:vAlign w:val="center"/>
            <w:hideMark/>
          </w:tcPr>
          <w:p w14:paraId="7C56D73B" w14:textId="77777777" w:rsidR="00776ED1" w:rsidRDefault="00776ED1">
            <w:pPr>
              <w:rPr>
                <w:szCs w:val="24"/>
              </w:rPr>
            </w:pPr>
            <w:r>
              <w:t xml:space="preserve">Dorthin mit Lukas </w:t>
            </w:r>
          </w:p>
        </w:tc>
        <w:tc>
          <w:tcPr>
            <w:tcW w:w="0" w:type="auto"/>
            <w:vAlign w:val="center"/>
            <w:hideMark/>
          </w:tcPr>
          <w:p w14:paraId="2A8BFC87" w14:textId="77777777" w:rsidR="00776ED1" w:rsidRDefault="00776ED1">
            <w:r>
              <w:t>Apg. 16,10 - 11</w:t>
            </w:r>
          </w:p>
        </w:tc>
        <w:tc>
          <w:tcPr>
            <w:tcW w:w="0" w:type="auto"/>
            <w:vAlign w:val="center"/>
            <w:hideMark/>
          </w:tcPr>
          <w:p w14:paraId="576397E4" w14:textId="77777777" w:rsidR="00776ED1" w:rsidRDefault="00776ED1"/>
        </w:tc>
        <w:tc>
          <w:tcPr>
            <w:tcW w:w="0" w:type="auto"/>
            <w:vAlign w:val="center"/>
            <w:hideMark/>
          </w:tcPr>
          <w:p w14:paraId="22C6DF4B" w14:textId="77777777" w:rsidR="00776ED1" w:rsidRDefault="00776ED1">
            <w:pPr>
              <w:rPr>
                <w:sz w:val="20"/>
                <w:szCs w:val="20"/>
              </w:rPr>
            </w:pPr>
          </w:p>
        </w:tc>
      </w:tr>
      <w:tr w:rsidR="00776ED1" w14:paraId="37690F2C" w14:textId="77777777" w:rsidTr="00776ED1">
        <w:trPr>
          <w:tblCellSpacing w:w="15" w:type="dxa"/>
        </w:trPr>
        <w:tc>
          <w:tcPr>
            <w:tcW w:w="0" w:type="auto"/>
            <w:vAlign w:val="center"/>
            <w:hideMark/>
          </w:tcPr>
          <w:p w14:paraId="075057B0" w14:textId="77777777" w:rsidR="00776ED1" w:rsidRDefault="00776ED1">
            <w:pPr>
              <w:rPr>
                <w:szCs w:val="24"/>
              </w:rPr>
            </w:pPr>
            <w:r>
              <w:t xml:space="preserve">Erste Bekehrte in Europa </w:t>
            </w:r>
          </w:p>
        </w:tc>
        <w:tc>
          <w:tcPr>
            <w:tcW w:w="0" w:type="auto"/>
            <w:vAlign w:val="center"/>
            <w:hideMark/>
          </w:tcPr>
          <w:p w14:paraId="3040A0ED" w14:textId="77777777" w:rsidR="00776ED1" w:rsidRDefault="00776ED1">
            <w:r>
              <w:t>Apg. 16,12 - 15</w:t>
            </w:r>
          </w:p>
        </w:tc>
        <w:tc>
          <w:tcPr>
            <w:tcW w:w="0" w:type="auto"/>
            <w:vAlign w:val="center"/>
            <w:hideMark/>
          </w:tcPr>
          <w:p w14:paraId="3A6A8175" w14:textId="77777777" w:rsidR="00776ED1" w:rsidRDefault="00776ED1"/>
        </w:tc>
        <w:tc>
          <w:tcPr>
            <w:tcW w:w="0" w:type="auto"/>
            <w:vAlign w:val="center"/>
            <w:hideMark/>
          </w:tcPr>
          <w:p w14:paraId="22F54BC8" w14:textId="77777777" w:rsidR="00776ED1" w:rsidRDefault="00776ED1">
            <w:pPr>
              <w:rPr>
                <w:sz w:val="20"/>
                <w:szCs w:val="20"/>
              </w:rPr>
            </w:pPr>
          </w:p>
        </w:tc>
      </w:tr>
      <w:tr w:rsidR="00776ED1" w14:paraId="316A517B" w14:textId="77777777" w:rsidTr="00776ED1">
        <w:trPr>
          <w:tblCellSpacing w:w="15" w:type="dxa"/>
        </w:trPr>
        <w:tc>
          <w:tcPr>
            <w:tcW w:w="0" w:type="auto"/>
            <w:vAlign w:val="center"/>
            <w:hideMark/>
          </w:tcPr>
          <w:p w14:paraId="5477EAD1" w14:textId="77777777" w:rsidR="00776ED1" w:rsidRDefault="00776ED1">
            <w:pPr>
              <w:rPr>
                <w:szCs w:val="24"/>
              </w:rPr>
            </w:pPr>
            <w:r>
              <w:t xml:space="preserve">Wahrsagergeist, Kerker </w:t>
            </w:r>
          </w:p>
        </w:tc>
        <w:tc>
          <w:tcPr>
            <w:tcW w:w="0" w:type="auto"/>
            <w:vAlign w:val="center"/>
            <w:hideMark/>
          </w:tcPr>
          <w:p w14:paraId="177839FB" w14:textId="77777777" w:rsidR="00776ED1" w:rsidRDefault="00776ED1">
            <w:r>
              <w:t>Apg. 16,16 - 24</w:t>
            </w:r>
          </w:p>
        </w:tc>
        <w:tc>
          <w:tcPr>
            <w:tcW w:w="0" w:type="auto"/>
            <w:vAlign w:val="center"/>
            <w:hideMark/>
          </w:tcPr>
          <w:p w14:paraId="7A5514CB" w14:textId="77777777" w:rsidR="00776ED1" w:rsidRDefault="00776ED1"/>
        </w:tc>
        <w:tc>
          <w:tcPr>
            <w:tcW w:w="0" w:type="auto"/>
            <w:vAlign w:val="center"/>
            <w:hideMark/>
          </w:tcPr>
          <w:p w14:paraId="2D0B9BF2" w14:textId="77777777" w:rsidR="00776ED1" w:rsidRDefault="00776ED1">
            <w:pPr>
              <w:rPr>
                <w:sz w:val="20"/>
                <w:szCs w:val="20"/>
              </w:rPr>
            </w:pPr>
          </w:p>
        </w:tc>
      </w:tr>
      <w:tr w:rsidR="00776ED1" w14:paraId="3F873DD0" w14:textId="77777777" w:rsidTr="00776ED1">
        <w:trPr>
          <w:tblCellSpacing w:w="15" w:type="dxa"/>
        </w:trPr>
        <w:tc>
          <w:tcPr>
            <w:tcW w:w="0" w:type="auto"/>
            <w:vAlign w:val="center"/>
            <w:hideMark/>
          </w:tcPr>
          <w:p w14:paraId="56C4A8DC" w14:textId="77777777" w:rsidR="00776ED1" w:rsidRDefault="00776ED1">
            <w:pPr>
              <w:rPr>
                <w:szCs w:val="24"/>
              </w:rPr>
            </w:pPr>
            <w:r>
              <w:t xml:space="preserve">Kerkermeister in Philippi </w:t>
            </w:r>
          </w:p>
        </w:tc>
        <w:tc>
          <w:tcPr>
            <w:tcW w:w="0" w:type="auto"/>
            <w:vAlign w:val="center"/>
            <w:hideMark/>
          </w:tcPr>
          <w:p w14:paraId="518EDD35" w14:textId="77777777" w:rsidR="00776ED1" w:rsidRDefault="00776ED1">
            <w:r>
              <w:t>Apg. 16,24 -40</w:t>
            </w:r>
          </w:p>
        </w:tc>
        <w:tc>
          <w:tcPr>
            <w:tcW w:w="0" w:type="auto"/>
            <w:vAlign w:val="center"/>
            <w:hideMark/>
          </w:tcPr>
          <w:p w14:paraId="70C9198F" w14:textId="77777777" w:rsidR="00776ED1" w:rsidRDefault="00776ED1"/>
        </w:tc>
        <w:tc>
          <w:tcPr>
            <w:tcW w:w="0" w:type="auto"/>
            <w:vAlign w:val="center"/>
            <w:hideMark/>
          </w:tcPr>
          <w:p w14:paraId="6DE684F3" w14:textId="77777777" w:rsidR="00776ED1" w:rsidRDefault="00776ED1">
            <w:pPr>
              <w:rPr>
                <w:sz w:val="20"/>
                <w:szCs w:val="20"/>
              </w:rPr>
            </w:pPr>
          </w:p>
        </w:tc>
      </w:tr>
      <w:tr w:rsidR="00776ED1" w14:paraId="4221A509" w14:textId="77777777" w:rsidTr="00776ED1">
        <w:trPr>
          <w:tblCellSpacing w:w="15" w:type="dxa"/>
        </w:trPr>
        <w:tc>
          <w:tcPr>
            <w:tcW w:w="0" w:type="auto"/>
            <w:vAlign w:val="center"/>
            <w:hideMark/>
          </w:tcPr>
          <w:p w14:paraId="425B1ED1" w14:textId="77777777" w:rsidR="00776ED1" w:rsidRDefault="00776ED1">
            <w:pPr>
              <w:rPr>
                <w:sz w:val="20"/>
                <w:szCs w:val="20"/>
              </w:rPr>
            </w:pPr>
          </w:p>
        </w:tc>
        <w:tc>
          <w:tcPr>
            <w:tcW w:w="0" w:type="auto"/>
            <w:vAlign w:val="center"/>
            <w:hideMark/>
          </w:tcPr>
          <w:p w14:paraId="3CBA11FD" w14:textId="77777777" w:rsidR="00776ED1" w:rsidRDefault="00776ED1">
            <w:pPr>
              <w:rPr>
                <w:szCs w:val="24"/>
              </w:rPr>
            </w:pPr>
            <w:r>
              <w:t>2. Kor. 6,5</w:t>
            </w:r>
          </w:p>
        </w:tc>
        <w:tc>
          <w:tcPr>
            <w:tcW w:w="0" w:type="auto"/>
            <w:vAlign w:val="center"/>
            <w:hideMark/>
          </w:tcPr>
          <w:p w14:paraId="4950FD7D" w14:textId="77777777" w:rsidR="00776ED1" w:rsidRDefault="00776ED1"/>
        </w:tc>
        <w:tc>
          <w:tcPr>
            <w:tcW w:w="0" w:type="auto"/>
            <w:vAlign w:val="center"/>
            <w:hideMark/>
          </w:tcPr>
          <w:p w14:paraId="43197170" w14:textId="77777777" w:rsidR="00776ED1" w:rsidRDefault="00776ED1">
            <w:pPr>
              <w:rPr>
                <w:sz w:val="20"/>
                <w:szCs w:val="20"/>
              </w:rPr>
            </w:pPr>
          </w:p>
        </w:tc>
      </w:tr>
      <w:tr w:rsidR="00776ED1" w14:paraId="50480215" w14:textId="77777777" w:rsidTr="00776ED1">
        <w:trPr>
          <w:tblCellSpacing w:w="15" w:type="dxa"/>
        </w:trPr>
        <w:tc>
          <w:tcPr>
            <w:tcW w:w="0" w:type="auto"/>
            <w:vAlign w:val="center"/>
            <w:hideMark/>
          </w:tcPr>
          <w:p w14:paraId="1FC531D3" w14:textId="77777777" w:rsidR="00776ED1" w:rsidRDefault="00776ED1">
            <w:pPr>
              <w:rPr>
                <w:szCs w:val="24"/>
              </w:rPr>
            </w:pPr>
            <w:r>
              <w:t xml:space="preserve">Thessalonich </w:t>
            </w:r>
          </w:p>
        </w:tc>
        <w:tc>
          <w:tcPr>
            <w:tcW w:w="0" w:type="auto"/>
            <w:vAlign w:val="center"/>
            <w:hideMark/>
          </w:tcPr>
          <w:p w14:paraId="6B15202D" w14:textId="77777777" w:rsidR="00776ED1" w:rsidRDefault="00776ED1">
            <w:r>
              <w:t>Apg. 7,1 - 9</w:t>
            </w:r>
          </w:p>
        </w:tc>
        <w:tc>
          <w:tcPr>
            <w:tcW w:w="0" w:type="auto"/>
            <w:vAlign w:val="center"/>
            <w:hideMark/>
          </w:tcPr>
          <w:p w14:paraId="248044DA" w14:textId="77777777" w:rsidR="00776ED1" w:rsidRDefault="00776ED1"/>
        </w:tc>
        <w:tc>
          <w:tcPr>
            <w:tcW w:w="0" w:type="auto"/>
            <w:vAlign w:val="center"/>
            <w:hideMark/>
          </w:tcPr>
          <w:p w14:paraId="67DE2540" w14:textId="77777777" w:rsidR="00776ED1" w:rsidRDefault="00776ED1">
            <w:pPr>
              <w:rPr>
                <w:sz w:val="20"/>
                <w:szCs w:val="20"/>
              </w:rPr>
            </w:pPr>
          </w:p>
        </w:tc>
      </w:tr>
      <w:tr w:rsidR="00776ED1" w14:paraId="3F24D86D" w14:textId="77777777" w:rsidTr="00776ED1">
        <w:trPr>
          <w:tblCellSpacing w:w="15" w:type="dxa"/>
        </w:trPr>
        <w:tc>
          <w:tcPr>
            <w:tcW w:w="0" w:type="auto"/>
            <w:vAlign w:val="center"/>
            <w:hideMark/>
          </w:tcPr>
          <w:p w14:paraId="7584C6CD" w14:textId="77777777" w:rsidR="00776ED1" w:rsidRDefault="00776ED1">
            <w:pPr>
              <w:rPr>
                <w:sz w:val="20"/>
                <w:szCs w:val="20"/>
              </w:rPr>
            </w:pPr>
          </w:p>
        </w:tc>
        <w:tc>
          <w:tcPr>
            <w:tcW w:w="0" w:type="auto"/>
            <w:vAlign w:val="center"/>
            <w:hideMark/>
          </w:tcPr>
          <w:p w14:paraId="01CBAB40" w14:textId="77777777" w:rsidR="00776ED1" w:rsidRDefault="00776ED1">
            <w:pPr>
              <w:rPr>
                <w:szCs w:val="24"/>
              </w:rPr>
            </w:pPr>
            <w:r>
              <w:t>2. Thess. 3,8 - 10</w:t>
            </w:r>
          </w:p>
        </w:tc>
        <w:tc>
          <w:tcPr>
            <w:tcW w:w="0" w:type="auto"/>
            <w:vAlign w:val="center"/>
            <w:hideMark/>
          </w:tcPr>
          <w:p w14:paraId="7D7564A1" w14:textId="77777777" w:rsidR="00776ED1" w:rsidRDefault="00776ED1"/>
        </w:tc>
        <w:tc>
          <w:tcPr>
            <w:tcW w:w="0" w:type="auto"/>
            <w:vAlign w:val="center"/>
            <w:hideMark/>
          </w:tcPr>
          <w:p w14:paraId="1BA25F0B" w14:textId="77777777" w:rsidR="00776ED1" w:rsidRDefault="00776ED1">
            <w:pPr>
              <w:rPr>
                <w:sz w:val="20"/>
                <w:szCs w:val="20"/>
              </w:rPr>
            </w:pPr>
          </w:p>
        </w:tc>
      </w:tr>
      <w:tr w:rsidR="00776ED1" w14:paraId="3210D014" w14:textId="77777777" w:rsidTr="00776ED1">
        <w:trPr>
          <w:tblCellSpacing w:w="15" w:type="dxa"/>
        </w:trPr>
        <w:tc>
          <w:tcPr>
            <w:tcW w:w="0" w:type="auto"/>
            <w:vAlign w:val="center"/>
            <w:hideMark/>
          </w:tcPr>
          <w:p w14:paraId="038FA69E" w14:textId="77777777" w:rsidR="00776ED1" w:rsidRDefault="00776ED1">
            <w:pPr>
              <w:rPr>
                <w:szCs w:val="24"/>
              </w:rPr>
            </w:pPr>
            <w:r>
              <w:t xml:space="preserve">Beröa , Erfolg und Leiden </w:t>
            </w:r>
          </w:p>
        </w:tc>
        <w:tc>
          <w:tcPr>
            <w:tcW w:w="0" w:type="auto"/>
            <w:vAlign w:val="center"/>
            <w:hideMark/>
          </w:tcPr>
          <w:p w14:paraId="38F7A6C8" w14:textId="77777777" w:rsidR="00776ED1" w:rsidRDefault="00776ED1">
            <w:r>
              <w:t>Apg. 17,10 - 13</w:t>
            </w:r>
          </w:p>
        </w:tc>
        <w:tc>
          <w:tcPr>
            <w:tcW w:w="0" w:type="auto"/>
            <w:vAlign w:val="center"/>
            <w:hideMark/>
          </w:tcPr>
          <w:p w14:paraId="0FC62704" w14:textId="77777777" w:rsidR="00776ED1" w:rsidRDefault="00776ED1"/>
        </w:tc>
        <w:tc>
          <w:tcPr>
            <w:tcW w:w="0" w:type="auto"/>
            <w:vAlign w:val="center"/>
            <w:hideMark/>
          </w:tcPr>
          <w:p w14:paraId="3FD38E8F" w14:textId="77777777" w:rsidR="00776ED1" w:rsidRDefault="00776ED1">
            <w:pPr>
              <w:rPr>
                <w:sz w:val="20"/>
                <w:szCs w:val="20"/>
              </w:rPr>
            </w:pPr>
          </w:p>
        </w:tc>
      </w:tr>
      <w:tr w:rsidR="00776ED1" w14:paraId="620BCD22" w14:textId="77777777" w:rsidTr="00776ED1">
        <w:trPr>
          <w:tblCellSpacing w:w="15" w:type="dxa"/>
        </w:trPr>
        <w:tc>
          <w:tcPr>
            <w:tcW w:w="0" w:type="auto"/>
            <w:vAlign w:val="center"/>
            <w:hideMark/>
          </w:tcPr>
          <w:p w14:paraId="4A0B57B9" w14:textId="77777777" w:rsidR="00776ED1" w:rsidRDefault="00776ED1">
            <w:pPr>
              <w:rPr>
                <w:szCs w:val="24"/>
              </w:rPr>
            </w:pPr>
            <w:r>
              <w:t xml:space="preserve">Alleine nach Athen </w:t>
            </w:r>
          </w:p>
        </w:tc>
        <w:tc>
          <w:tcPr>
            <w:tcW w:w="0" w:type="auto"/>
            <w:vAlign w:val="center"/>
            <w:hideMark/>
          </w:tcPr>
          <w:p w14:paraId="3031207C" w14:textId="77777777" w:rsidR="00776ED1" w:rsidRDefault="00776ED1">
            <w:r>
              <w:t>1. Thess. 3,1 - 6</w:t>
            </w:r>
          </w:p>
        </w:tc>
        <w:tc>
          <w:tcPr>
            <w:tcW w:w="0" w:type="auto"/>
            <w:vAlign w:val="center"/>
            <w:hideMark/>
          </w:tcPr>
          <w:p w14:paraId="67B80B70" w14:textId="77777777" w:rsidR="00776ED1" w:rsidRDefault="00776ED1"/>
        </w:tc>
        <w:tc>
          <w:tcPr>
            <w:tcW w:w="0" w:type="auto"/>
            <w:vAlign w:val="center"/>
            <w:hideMark/>
          </w:tcPr>
          <w:p w14:paraId="1A9BB217" w14:textId="77777777" w:rsidR="00776ED1" w:rsidRDefault="00776ED1">
            <w:pPr>
              <w:rPr>
                <w:sz w:val="20"/>
                <w:szCs w:val="20"/>
              </w:rPr>
            </w:pPr>
          </w:p>
        </w:tc>
      </w:tr>
      <w:tr w:rsidR="00776ED1" w14:paraId="6696CA74" w14:textId="77777777" w:rsidTr="00776ED1">
        <w:trPr>
          <w:tblCellSpacing w:w="15" w:type="dxa"/>
        </w:trPr>
        <w:tc>
          <w:tcPr>
            <w:tcW w:w="0" w:type="auto"/>
            <w:vAlign w:val="center"/>
            <w:hideMark/>
          </w:tcPr>
          <w:p w14:paraId="79C974B4" w14:textId="77777777" w:rsidR="00776ED1" w:rsidRDefault="00776ED1">
            <w:pPr>
              <w:rPr>
                <w:sz w:val="20"/>
                <w:szCs w:val="20"/>
              </w:rPr>
            </w:pPr>
          </w:p>
        </w:tc>
        <w:tc>
          <w:tcPr>
            <w:tcW w:w="0" w:type="auto"/>
            <w:vAlign w:val="center"/>
            <w:hideMark/>
          </w:tcPr>
          <w:p w14:paraId="408F180C" w14:textId="77777777" w:rsidR="00776ED1" w:rsidRDefault="00776ED1">
            <w:pPr>
              <w:rPr>
                <w:szCs w:val="24"/>
              </w:rPr>
            </w:pPr>
            <w:r>
              <w:t>Apg. 17,14 - 34</w:t>
            </w:r>
          </w:p>
        </w:tc>
        <w:tc>
          <w:tcPr>
            <w:tcW w:w="0" w:type="auto"/>
            <w:vAlign w:val="center"/>
            <w:hideMark/>
          </w:tcPr>
          <w:p w14:paraId="4C9A6B89" w14:textId="77777777" w:rsidR="00776ED1" w:rsidRDefault="00776ED1"/>
        </w:tc>
        <w:tc>
          <w:tcPr>
            <w:tcW w:w="0" w:type="auto"/>
            <w:vAlign w:val="center"/>
            <w:hideMark/>
          </w:tcPr>
          <w:p w14:paraId="5B1C452E" w14:textId="77777777" w:rsidR="00776ED1" w:rsidRDefault="00776ED1">
            <w:pPr>
              <w:rPr>
                <w:sz w:val="20"/>
                <w:szCs w:val="20"/>
              </w:rPr>
            </w:pPr>
          </w:p>
        </w:tc>
      </w:tr>
      <w:tr w:rsidR="00776ED1" w14:paraId="3B11E0FA" w14:textId="77777777" w:rsidTr="00776ED1">
        <w:trPr>
          <w:tblCellSpacing w:w="15" w:type="dxa"/>
        </w:trPr>
        <w:tc>
          <w:tcPr>
            <w:tcW w:w="0" w:type="auto"/>
            <w:vAlign w:val="center"/>
            <w:hideMark/>
          </w:tcPr>
          <w:p w14:paraId="41E1AEB0" w14:textId="77777777" w:rsidR="00776ED1" w:rsidRDefault="00776ED1">
            <w:pPr>
              <w:rPr>
                <w:szCs w:val="24"/>
              </w:rPr>
            </w:pPr>
            <w:r>
              <w:t xml:space="preserve">Korinth </w:t>
            </w:r>
          </w:p>
        </w:tc>
        <w:tc>
          <w:tcPr>
            <w:tcW w:w="0" w:type="auto"/>
            <w:vAlign w:val="center"/>
            <w:hideMark/>
          </w:tcPr>
          <w:p w14:paraId="09F77B05" w14:textId="77777777" w:rsidR="00776ED1" w:rsidRDefault="00776ED1">
            <w:r>
              <w:t>1. Thess. 3,6</w:t>
            </w:r>
          </w:p>
        </w:tc>
        <w:tc>
          <w:tcPr>
            <w:tcW w:w="0" w:type="auto"/>
            <w:vAlign w:val="center"/>
            <w:hideMark/>
          </w:tcPr>
          <w:p w14:paraId="76372390" w14:textId="77777777" w:rsidR="00776ED1" w:rsidRDefault="00776ED1"/>
        </w:tc>
        <w:tc>
          <w:tcPr>
            <w:tcW w:w="0" w:type="auto"/>
            <w:vAlign w:val="center"/>
            <w:hideMark/>
          </w:tcPr>
          <w:p w14:paraId="3C5C46B8" w14:textId="77777777" w:rsidR="00776ED1" w:rsidRDefault="00776ED1">
            <w:pPr>
              <w:rPr>
                <w:sz w:val="20"/>
                <w:szCs w:val="20"/>
              </w:rPr>
            </w:pPr>
          </w:p>
        </w:tc>
      </w:tr>
      <w:tr w:rsidR="00776ED1" w14:paraId="7CFBE13B" w14:textId="77777777" w:rsidTr="00776ED1">
        <w:trPr>
          <w:tblCellSpacing w:w="15" w:type="dxa"/>
        </w:trPr>
        <w:tc>
          <w:tcPr>
            <w:tcW w:w="0" w:type="auto"/>
            <w:vAlign w:val="center"/>
            <w:hideMark/>
          </w:tcPr>
          <w:p w14:paraId="37F0B262" w14:textId="77777777" w:rsidR="00776ED1" w:rsidRDefault="00776ED1">
            <w:pPr>
              <w:rPr>
                <w:sz w:val="20"/>
                <w:szCs w:val="20"/>
              </w:rPr>
            </w:pPr>
          </w:p>
        </w:tc>
        <w:tc>
          <w:tcPr>
            <w:tcW w:w="0" w:type="auto"/>
            <w:vAlign w:val="center"/>
            <w:hideMark/>
          </w:tcPr>
          <w:p w14:paraId="27F83218" w14:textId="77777777" w:rsidR="00776ED1" w:rsidRDefault="00776ED1">
            <w:pPr>
              <w:rPr>
                <w:szCs w:val="24"/>
              </w:rPr>
            </w:pPr>
            <w:r>
              <w:t>Apg. 18,1 - 17</w:t>
            </w:r>
          </w:p>
        </w:tc>
        <w:tc>
          <w:tcPr>
            <w:tcW w:w="0" w:type="auto"/>
            <w:vAlign w:val="center"/>
            <w:hideMark/>
          </w:tcPr>
          <w:p w14:paraId="77A68A0C" w14:textId="77777777" w:rsidR="00776ED1" w:rsidRDefault="00776ED1"/>
        </w:tc>
        <w:tc>
          <w:tcPr>
            <w:tcW w:w="0" w:type="auto"/>
            <w:vAlign w:val="center"/>
            <w:hideMark/>
          </w:tcPr>
          <w:p w14:paraId="4B0AEB90" w14:textId="77777777" w:rsidR="00776ED1" w:rsidRDefault="00776ED1">
            <w:pPr>
              <w:rPr>
                <w:sz w:val="20"/>
                <w:szCs w:val="20"/>
              </w:rPr>
            </w:pPr>
          </w:p>
        </w:tc>
      </w:tr>
      <w:tr w:rsidR="00776ED1" w14:paraId="264A3172" w14:textId="77777777" w:rsidTr="00776ED1">
        <w:trPr>
          <w:tblCellSpacing w:w="15" w:type="dxa"/>
        </w:trPr>
        <w:tc>
          <w:tcPr>
            <w:tcW w:w="0" w:type="auto"/>
            <w:vAlign w:val="center"/>
            <w:hideMark/>
          </w:tcPr>
          <w:p w14:paraId="65FC802E" w14:textId="77777777" w:rsidR="00776ED1" w:rsidRDefault="00776ED1">
            <w:pPr>
              <w:rPr>
                <w:sz w:val="20"/>
                <w:szCs w:val="20"/>
              </w:rPr>
            </w:pPr>
          </w:p>
        </w:tc>
        <w:tc>
          <w:tcPr>
            <w:tcW w:w="0" w:type="auto"/>
            <w:vAlign w:val="center"/>
            <w:hideMark/>
          </w:tcPr>
          <w:p w14:paraId="22CE4658" w14:textId="77777777" w:rsidR="00776ED1" w:rsidRDefault="00776ED1">
            <w:pPr>
              <w:rPr>
                <w:szCs w:val="24"/>
              </w:rPr>
            </w:pPr>
            <w:r>
              <w:t xml:space="preserve">Ephesus </w:t>
            </w:r>
          </w:p>
        </w:tc>
        <w:tc>
          <w:tcPr>
            <w:tcW w:w="0" w:type="auto"/>
            <w:vAlign w:val="center"/>
            <w:hideMark/>
          </w:tcPr>
          <w:p w14:paraId="5E6D6B71" w14:textId="77777777" w:rsidR="00776ED1" w:rsidRDefault="00776ED1">
            <w:r>
              <w:t>Apg. 18,18 - 21</w:t>
            </w:r>
          </w:p>
        </w:tc>
        <w:tc>
          <w:tcPr>
            <w:tcW w:w="0" w:type="auto"/>
            <w:vAlign w:val="center"/>
            <w:hideMark/>
          </w:tcPr>
          <w:p w14:paraId="26BFC736" w14:textId="77777777" w:rsidR="00776ED1" w:rsidRDefault="00776ED1"/>
        </w:tc>
      </w:tr>
      <w:tr w:rsidR="00776ED1" w14:paraId="0E496E14" w14:textId="77777777" w:rsidTr="00776ED1">
        <w:trPr>
          <w:tblCellSpacing w:w="15" w:type="dxa"/>
        </w:trPr>
        <w:tc>
          <w:tcPr>
            <w:tcW w:w="0" w:type="auto"/>
            <w:vAlign w:val="center"/>
            <w:hideMark/>
          </w:tcPr>
          <w:p w14:paraId="07579931" w14:textId="77777777" w:rsidR="00776ED1" w:rsidRDefault="00776ED1">
            <w:pPr>
              <w:rPr>
                <w:szCs w:val="24"/>
              </w:rPr>
            </w:pPr>
            <w:r>
              <w:t xml:space="preserve">Wunder, Zauberbücher </w:t>
            </w:r>
          </w:p>
        </w:tc>
        <w:tc>
          <w:tcPr>
            <w:tcW w:w="0" w:type="auto"/>
            <w:vAlign w:val="center"/>
            <w:hideMark/>
          </w:tcPr>
          <w:p w14:paraId="469C97CF" w14:textId="77777777" w:rsidR="00776ED1" w:rsidRDefault="00776ED1">
            <w:r>
              <w:t>Apg. 19,1 - 40</w:t>
            </w:r>
          </w:p>
        </w:tc>
        <w:tc>
          <w:tcPr>
            <w:tcW w:w="0" w:type="auto"/>
            <w:vAlign w:val="center"/>
            <w:hideMark/>
          </w:tcPr>
          <w:p w14:paraId="0078C415" w14:textId="77777777" w:rsidR="00776ED1" w:rsidRDefault="00776ED1"/>
        </w:tc>
        <w:tc>
          <w:tcPr>
            <w:tcW w:w="0" w:type="auto"/>
            <w:vAlign w:val="center"/>
            <w:hideMark/>
          </w:tcPr>
          <w:p w14:paraId="340711FA" w14:textId="77777777" w:rsidR="00776ED1" w:rsidRDefault="00776ED1">
            <w:pPr>
              <w:rPr>
                <w:sz w:val="20"/>
                <w:szCs w:val="20"/>
              </w:rPr>
            </w:pPr>
          </w:p>
        </w:tc>
      </w:tr>
      <w:tr w:rsidR="00776ED1" w14:paraId="07E4BD48" w14:textId="77777777" w:rsidTr="00776ED1">
        <w:trPr>
          <w:tblCellSpacing w:w="15" w:type="dxa"/>
        </w:trPr>
        <w:tc>
          <w:tcPr>
            <w:tcW w:w="0" w:type="auto"/>
            <w:vAlign w:val="center"/>
            <w:hideMark/>
          </w:tcPr>
          <w:p w14:paraId="3210B478" w14:textId="77777777" w:rsidR="00776ED1" w:rsidRDefault="00776ED1">
            <w:pPr>
              <w:rPr>
                <w:szCs w:val="24"/>
              </w:rPr>
            </w:pPr>
            <w:r>
              <w:t xml:space="preserve">Zwischendurch nach Korinth? </w:t>
            </w:r>
          </w:p>
        </w:tc>
        <w:tc>
          <w:tcPr>
            <w:tcW w:w="0" w:type="auto"/>
            <w:vAlign w:val="center"/>
            <w:hideMark/>
          </w:tcPr>
          <w:p w14:paraId="45E82E75" w14:textId="77777777" w:rsidR="00776ED1" w:rsidRDefault="00776ED1">
            <w:r>
              <w:t>2. Kor. 2,1</w:t>
            </w:r>
          </w:p>
        </w:tc>
        <w:tc>
          <w:tcPr>
            <w:tcW w:w="0" w:type="auto"/>
            <w:vAlign w:val="center"/>
            <w:hideMark/>
          </w:tcPr>
          <w:p w14:paraId="774B0BF0" w14:textId="77777777" w:rsidR="00776ED1" w:rsidRDefault="00776ED1"/>
        </w:tc>
        <w:tc>
          <w:tcPr>
            <w:tcW w:w="0" w:type="auto"/>
            <w:vAlign w:val="center"/>
            <w:hideMark/>
          </w:tcPr>
          <w:p w14:paraId="1515FF02" w14:textId="77777777" w:rsidR="00776ED1" w:rsidRDefault="00776ED1">
            <w:pPr>
              <w:rPr>
                <w:sz w:val="20"/>
                <w:szCs w:val="20"/>
              </w:rPr>
            </w:pPr>
          </w:p>
        </w:tc>
      </w:tr>
      <w:tr w:rsidR="00776ED1" w14:paraId="0E82997B" w14:textId="77777777" w:rsidTr="00776ED1">
        <w:trPr>
          <w:tblCellSpacing w:w="15" w:type="dxa"/>
        </w:trPr>
        <w:tc>
          <w:tcPr>
            <w:tcW w:w="0" w:type="auto"/>
            <w:vAlign w:val="center"/>
            <w:hideMark/>
          </w:tcPr>
          <w:p w14:paraId="6D3E268E" w14:textId="77777777" w:rsidR="00776ED1" w:rsidRDefault="00776ED1">
            <w:pPr>
              <w:rPr>
                <w:szCs w:val="24"/>
              </w:rPr>
            </w:pPr>
            <w:r>
              <w:t xml:space="preserve">Es kommt anders, als er denkt </w:t>
            </w:r>
          </w:p>
        </w:tc>
        <w:tc>
          <w:tcPr>
            <w:tcW w:w="0" w:type="auto"/>
            <w:vAlign w:val="center"/>
            <w:hideMark/>
          </w:tcPr>
          <w:p w14:paraId="045A06A8" w14:textId="77777777" w:rsidR="00776ED1" w:rsidRDefault="00776ED1">
            <w:r>
              <w:t>Apg. 19,21</w:t>
            </w:r>
          </w:p>
        </w:tc>
        <w:tc>
          <w:tcPr>
            <w:tcW w:w="0" w:type="auto"/>
            <w:vAlign w:val="center"/>
            <w:hideMark/>
          </w:tcPr>
          <w:p w14:paraId="0CBE1242" w14:textId="77777777" w:rsidR="00776ED1" w:rsidRDefault="00776ED1"/>
        </w:tc>
        <w:tc>
          <w:tcPr>
            <w:tcW w:w="0" w:type="auto"/>
            <w:vAlign w:val="center"/>
            <w:hideMark/>
          </w:tcPr>
          <w:p w14:paraId="72CF1C6E" w14:textId="77777777" w:rsidR="00776ED1" w:rsidRDefault="00776ED1">
            <w:pPr>
              <w:rPr>
                <w:sz w:val="20"/>
                <w:szCs w:val="20"/>
              </w:rPr>
            </w:pPr>
          </w:p>
        </w:tc>
      </w:tr>
      <w:tr w:rsidR="00776ED1" w14:paraId="4EB21998" w14:textId="77777777" w:rsidTr="00776ED1">
        <w:trPr>
          <w:tblCellSpacing w:w="15" w:type="dxa"/>
        </w:trPr>
        <w:tc>
          <w:tcPr>
            <w:tcW w:w="0" w:type="auto"/>
            <w:vAlign w:val="center"/>
            <w:hideMark/>
          </w:tcPr>
          <w:p w14:paraId="4346BE5A" w14:textId="77777777" w:rsidR="00776ED1" w:rsidRDefault="00776ED1">
            <w:pPr>
              <w:rPr>
                <w:szCs w:val="24"/>
              </w:rPr>
            </w:pPr>
            <w:r>
              <w:t xml:space="preserve">Kollekte für Jerusalem </w:t>
            </w:r>
          </w:p>
        </w:tc>
        <w:tc>
          <w:tcPr>
            <w:tcW w:w="0" w:type="auto"/>
            <w:vAlign w:val="center"/>
            <w:hideMark/>
          </w:tcPr>
          <w:p w14:paraId="0C016528" w14:textId="77777777" w:rsidR="00776ED1" w:rsidRDefault="00776ED1">
            <w:r>
              <w:t>Gal 2,10</w:t>
            </w:r>
          </w:p>
        </w:tc>
        <w:tc>
          <w:tcPr>
            <w:tcW w:w="0" w:type="auto"/>
            <w:vAlign w:val="center"/>
            <w:hideMark/>
          </w:tcPr>
          <w:p w14:paraId="2C925692" w14:textId="77777777" w:rsidR="00776ED1" w:rsidRDefault="00776ED1"/>
        </w:tc>
        <w:tc>
          <w:tcPr>
            <w:tcW w:w="0" w:type="auto"/>
            <w:vAlign w:val="center"/>
            <w:hideMark/>
          </w:tcPr>
          <w:p w14:paraId="050FEADF" w14:textId="77777777" w:rsidR="00776ED1" w:rsidRDefault="00776ED1">
            <w:pPr>
              <w:rPr>
                <w:sz w:val="20"/>
                <w:szCs w:val="20"/>
              </w:rPr>
            </w:pPr>
          </w:p>
        </w:tc>
      </w:tr>
      <w:tr w:rsidR="00776ED1" w14:paraId="5555C969" w14:textId="77777777" w:rsidTr="00776ED1">
        <w:trPr>
          <w:tblCellSpacing w:w="15" w:type="dxa"/>
        </w:trPr>
        <w:tc>
          <w:tcPr>
            <w:tcW w:w="0" w:type="auto"/>
            <w:vAlign w:val="center"/>
            <w:hideMark/>
          </w:tcPr>
          <w:p w14:paraId="218CB8FB" w14:textId="77777777" w:rsidR="00776ED1" w:rsidRDefault="00776ED1">
            <w:pPr>
              <w:rPr>
                <w:sz w:val="20"/>
                <w:szCs w:val="20"/>
              </w:rPr>
            </w:pPr>
          </w:p>
        </w:tc>
        <w:tc>
          <w:tcPr>
            <w:tcW w:w="0" w:type="auto"/>
            <w:vAlign w:val="center"/>
            <w:hideMark/>
          </w:tcPr>
          <w:p w14:paraId="2EA14A14" w14:textId="77777777" w:rsidR="00776ED1" w:rsidRDefault="00776ED1">
            <w:pPr>
              <w:rPr>
                <w:szCs w:val="24"/>
              </w:rPr>
            </w:pPr>
            <w:r>
              <w:t>1. Kor. 16,1 - 4</w:t>
            </w:r>
          </w:p>
        </w:tc>
        <w:tc>
          <w:tcPr>
            <w:tcW w:w="0" w:type="auto"/>
            <w:vAlign w:val="center"/>
            <w:hideMark/>
          </w:tcPr>
          <w:p w14:paraId="7CA3B362" w14:textId="77777777" w:rsidR="00776ED1" w:rsidRDefault="00776ED1"/>
        </w:tc>
        <w:tc>
          <w:tcPr>
            <w:tcW w:w="0" w:type="auto"/>
            <w:vAlign w:val="center"/>
            <w:hideMark/>
          </w:tcPr>
          <w:p w14:paraId="2F25B9CD" w14:textId="77777777" w:rsidR="00776ED1" w:rsidRDefault="00776ED1">
            <w:pPr>
              <w:rPr>
                <w:sz w:val="20"/>
                <w:szCs w:val="20"/>
              </w:rPr>
            </w:pPr>
          </w:p>
        </w:tc>
      </w:tr>
      <w:tr w:rsidR="00776ED1" w14:paraId="0FB38B73" w14:textId="77777777" w:rsidTr="00776ED1">
        <w:trPr>
          <w:tblCellSpacing w:w="15" w:type="dxa"/>
        </w:trPr>
        <w:tc>
          <w:tcPr>
            <w:tcW w:w="0" w:type="auto"/>
            <w:vAlign w:val="center"/>
            <w:hideMark/>
          </w:tcPr>
          <w:p w14:paraId="571C961D" w14:textId="77777777" w:rsidR="00776ED1" w:rsidRDefault="00776ED1">
            <w:pPr>
              <w:rPr>
                <w:szCs w:val="24"/>
              </w:rPr>
            </w:pPr>
            <w:r>
              <w:t xml:space="preserve">Timotheus und Macedonien </w:t>
            </w:r>
          </w:p>
        </w:tc>
        <w:tc>
          <w:tcPr>
            <w:tcW w:w="0" w:type="auto"/>
            <w:vAlign w:val="center"/>
            <w:hideMark/>
          </w:tcPr>
          <w:p w14:paraId="7EB7AF9F" w14:textId="77777777" w:rsidR="00776ED1" w:rsidRDefault="00776ED1">
            <w:r>
              <w:t>1. Kor. 4,17</w:t>
            </w:r>
          </w:p>
        </w:tc>
        <w:tc>
          <w:tcPr>
            <w:tcW w:w="0" w:type="auto"/>
            <w:vAlign w:val="center"/>
            <w:hideMark/>
          </w:tcPr>
          <w:p w14:paraId="67D965D7" w14:textId="77777777" w:rsidR="00776ED1" w:rsidRDefault="00776ED1"/>
        </w:tc>
        <w:tc>
          <w:tcPr>
            <w:tcW w:w="0" w:type="auto"/>
            <w:vAlign w:val="center"/>
            <w:hideMark/>
          </w:tcPr>
          <w:p w14:paraId="1A24C558" w14:textId="77777777" w:rsidR="00776ED1" w:rsidRDefault="00776ED1">
            <w:pPr>
              <w:rPr>
                <w:sz w:val="20"/>
                <w:szCs w:val="20"/>
              </w:rPr>
            </w:pPr>
          </w:p>
        </w:tc>
      </w:tr>
      <w:tr w:rsidR="00776ED1" w14:paraId="1A20C536" w14:textId="77777777" w:rsidTr="00776ED1">
        <w:trPr>
          <w:tblCellSpacing w:w="15" w:type="dxa"/>
        </w:trPr>
        <w:tc>
          <w:tcPr>
            <w:tcW w:w="0" w:type="auto"/>
            <w:vAlign w:val="center"/>
            <w:hideMark/>
          </w:tcPr>
          <w:p w14:paraId="75F98361" w14:textId="77777777" w:rsidR="00776ED1" w:rsidRDefault="00776ED1">
            <w:pPr>
              <w:rPr>
                <w:szCs w:val="24"/>
              </w:rPr>
            </w:pPr>
            <w:r>
              <w:t xml:space="preserve">Demetrius </w:t>
            </w:r>
          </w:p>
        </w:tc>
        <w:tc>
          <w:tcPr>
            <w:tcW w:w="0" w:type="auto"/>
            <w:vAlign w:val="center"/>
            <w:hideMark/>
          </w:tcPr>
          <w:p w14:paraId="003220D2" w14:textId="77777777" w:rsidR="00776ED1" w:rsidRDefault="00776ED1">
            <w:r>
              <w:t>2. Kor. 1,8</w:t>
            </w:r>
          </w:p>
        </w:tc>
        <w:tc>
          <w:tcPr>
            <w:tcW w:w="0" w:type="auto"/>
            <w:vAlign w:val="center"/>
            <w:hideMark/>
          </w:tcPr>
          <w:p w14:paraId="1E21C014" w14:textId="77777777" w:rsidR="00776ED1" w:rsidRDefault="00776ED1"/>
        </w:tc>
        <w:tc>
          <w:tcPr>
            <w:tcW w:w="0" w:type="auto"/>
            <w:vAlign w:val="center"/>
            <w:hideMark/>
          </w:tcPr>
          <w:p w14:paraId="0FD2840E" w14:textId="77777777" w:rsidR="00776ED1" w:rsidRDefault="00776ED1">
            <w:pPr>
              <w:rPr>
                <w:sz w:val="20"/>
                <w:szCs w:val="20"/>
              </w:rPr>
            </w:pPr>
          </w:p>
        </w:tc>
      </w:tr>
      <w:tr w:rsidR="00776ED1" w14:paraId="04029869" w14:textId="77777777" w:rsidTr="00776ED1">
        <w:trPr>
          <w:tblCellSpacing w:w="15" w:type="dxa"/>
        </w:trPr>
        <w:tc>
          <w:tcPr>
            <w:tcW w:w="0" w:type="auto"/>
            <w:vAlign w:val="center"/>
            <w:hideMark/>
          </w:tcPr>
          <w:p w14:paraId="763A5DF7" w14:textId="77777777" w:rsidR="00776ED1" w:rsidRDefault="00776ED1">
            <w:pPr>
              <w:rPr>
                <w:szCs w:val="24"/>
              </w:rPr>
            </w:pPr>
            <w:r>
              <w:t xml:space="preserve">Ohne Timotheus </w:t>
            </w:r>
          </w:p>
        </w:tc>
        <w:tc>
          <w:tcPr>
            <w:tcW w:w="0" w:type="auto"/>
            <w:vAlign w:val="center"/>
            <w:hideMark/>
          </w:tcPr>
          <w:p w14:paraId="3833B329" w14:textId="77777777" w:rsidR="00776ED1" w:rsidRDefault="00776ED1">
            <w:r>
              <w:t>1. Kor. 2,12 - 13</w:t>
            </w:r>
          </w:p>
        </w:tc>
        <w:tc>
          <w:tcPr>
            <w:tcW w:w="0" w:type="auto"/>
            <w:vAlign w:val="center"/>
            <w:hideMark/>
          </w:tcPr>
          <w:p w14:paraId="326CEB0F" w14:textId="77777777" w:rsidR="00776ED1" w:rsidRDefault="00776ED1"/>
        </w:tc>
        <w:tc>
          <w:tcPr>
            <w:tcW w:w="0" w:type="auto"/>
            <w:vAlign w:val="center"/>
            <w:hideMark/>
          </w:tcPr>
          <w:p w14:paraId="17827D03" w14:textId="77777777" w:rsidR="00776ED1" w:rsidRDefault="00776ED1">
            <w:pPr>
              <w:rPr>
                <w:sz w:val="20"/>
                <w:szCs w:val="20"/>
              </w:rPr>
            </w:pPr>
          </w:p>
        </w:tc>
      </w:tr>
      <w:tr w:rsidR="00776ED1" w14:paraId="28209B18" w14:textId="77777777" w:rsidTr="00776ED1">
        <w:trPr>
          <w:tblCellSpacing w:w="15" w:type="dxa"/>
        </w:trPr>
        <w:tc>
          <w:tcPr>
            <w:tcW w:w="0" w:type="auto"/>
            <w:vAlign w:val="center"/>
            <w:hideMark/>
          </w:tcPr>
          <w:p w14:paraId="729DB016" w14:textId="77777777" w:rsidR="00776ED1" w:rsidRDefault="00776ED1">
            <w:pPr>
              <w:rPr>
                <w:szCs w:val="24"/>
              </w:rPr>
            </w:pPr>
            <w:r>
              <w:t xml:space="preserve">Trifft Titus und sendet ihn </w:t>
            </w:r>
          </w:p>
        </w:tc>
        <w:tc>
          <w:tcPr>
            <w:tcW w:w="0" w:type="auto"/>
            <w:vAlign w:val="center"/>
            <w:hideMark/>
          </w:tcPr>
          <w:p w14:paraId="267921D2" w14:textId="77777777" w:rsidR="00776ED1" w:rsidRDefault="00776ED1">
            <w:r>
              <w:t>2. Kor. 7,5 - 15</w:t>
            </w:r>
          </w:p>
        </w:tc>
        <w:tc>
          <w:tcPr>
            <w:tcW w:w="0" w:type="auto"/>
            <w:vAlign w:val="center"/>
            <w:hideMark/>
          </w:tcPr>
          <w:p w14:paraId="10134970" w14:textId="77777777" w:rsidR="00776ED1" w:rsidRDefault="00776ED1"/>
        </w:tc>
        <w:tc>
          <w:tcPr>
            <w:tcW w:w="0" w:type="auto"/>
            <w:vAlign w:val="center"/>
            <w:hideMark/>
          </w:tcPr>
          <w:p w14:paraId="4EF5007D" w14:textId="77777777" w:rsidR="00776ED1" w:rsidRDefault="00776ED1">
            <w:pPr>
              <w:rPr>
                <w:sz w:val="20"/>
                <w:szCs w:val="20"/>
              </w:rPr>
            </w:pPr>
          </w:p>
        </w:tc>
      </w:tr>
      <w:tr w:rsidR="00776ED1" w14:paraId="31C983F5" w14:textId="77777777" w:rsidTr="00776ED1">
        <w:trPr>
          <w:tblCellSpacing w:w="15" w:type="dxa"/>
        </w:trPr>
        <w:tc>
          <w:tcPr>
            <w:tcW w:w="0" w:type="auto"/>
            <w:vAlign w:val="center"/>
            <w:hideMark/>
          </w:tcPr>
          <w:p w14:paraId="05EABFD7" w14:textId="77777777" w:rsidR="00776ED1" w:rsidRDefault="00776ED1">
            <w:pPr>
              <w:rPr>
                <w:szCs w:val="24"/>
              </w:rPr>
            </w:pPr>
            <w:r>
              <w:t xml:space="preserve">Nach Korinth </w:t>
            </w:r>
          </w:p>
        </w:tc>
        <w:tc>
          <w:tcPr>
            <w:tcW w:w="0" w:type="auto"/>
            <w:vAlign w:val="center"/>
            <w:hideMark/>
          </w:tcPr>
          <w:p w14:paraId="19CE3F99" w14:textId="77777777" w:rsidR="00776ED1" w:rsidRDefault="00776ED1">
            <w:r>
              <w:t>2. Kor. 8</w:t>
            </w:r>
          </w:p>
        </w:tc>
        <w:tc>
          <w:tcPr>
            <w:tcW w:w="0" w:type="auto"/>
            <w:vAlign w:val="center"/>
            <w:hideMark/>
          </w:tcPr>
          <w:p w14:paraId="186A95AB" w14:textId="77777777" w:rsidR="00776ED1" w:rsidRDefault="00776ED1"/>
        </w:tc>
        <w:tc>
          <w:tcPr>
            <w:tcW w:w="0" w:type="auto"/>
            <w:vAlign w:val="center"/>
            <w:hideMark/>
          </w:tcPr>
          <w:p w14:paraId="4BFC86BB" w14:textId="77777777" w:rsidR="00776ED1" w:rsidRDefault="00776ED1">
            <w:pPr>
              <w:rPr>
                <w:sz w:val="20"/>
                <w:szCs w:val="20"/>
              </w:rPr>
            </w:pPr>
          </w:p>
        </w:tc>
      </w:tr>
      <w:tr w:rsidR="00776ED1" w14:paraId="0F544071" w14:textId="77777777" w:rsidTr="00776ED1">
        <w:trPr>
          <w:tblCellSpacing w:w="15" w:type="dxa"/>
        </w:trPr>
        <w:tc>
          <w:tcPr>
            <w:tcW w:w="0" w:type="auto"/>
            <w:vAlign w:val="center"/>
            <w:hideMark/>
          </w:tcPr>
          <w:p w14:paraId="1AD8278C" w14:textId="77777777" w:rsidR="00776ED1" w:rsidRDefault="00776ED1">
            <w:pPr>
              <w:rPr>
                <w:szCs w:val="24"/>
              </w:rPr>
            </w:pPr>
            <w:r>
              <w:t xml:space="preserve">Illyrium und ringsum </w:t>
            </w:r>
          </w:p>
        </w:tc>
        <w:tc>
          <w:tcPr>
            <w:tcW w:w="0" w:type="auto"/>
            <w:vAlign w:val="center"/>
            <w:hideMark/>
          </w:tcPr>
          <w:p w14:paraId="7171DBA8" w14:textId="77777777" w:rsidR="00776ED1" w:rsidRDefault="00776ED1">
            <w:r>
              <w:t>Röm 15,19 - 20</w:t>
            </w:r>
          </w:p>
        </w:tc>
        <w:tc>
          <w:tcPr>
            <w:tcW w:w="0" w:type="auto"/>
            <w:vAlign w:val="center"/>
            <w:hideMark/>
          </w:tcPr>
          <w:p w14:paraId="3804A5E8" w14:textId="77777777" w:rsidR="00776ED1" w:rsidRDefault="00776ED1"/>
        </w:tc>
        <w:tc>
          <w:tcPr>
            <w:tcW w:w="0" w:type="auto"/>
            <w:vAlign w:val="center"/>
            <w:hideMark/>
          </w:tcPr>
          <w:p w14:paraId="255D8216" w14:textId="77777777" w:rsidR="00776ED1" w:rsidRDefault="00776ED1">
            <w:pPr>
              <w:rPr>
                <w:sz w:val="20"/>
                <w:szCs w:val="20"/>
              </w:rPr>
            </w:pPr>
          </w:p>
        </w:tc>
      </w:tr>
      <w:tr w:rsidR="00776ED1" w14:paraId="3D3F9766" w14:textId="77777777" w:rsidTr="00776ED1">
        <w:trPr>
          <w:tblCellSpacing w:w="15" w:type="dxa"/>
        </w:trPr>
        <w:tc>
          <w:tcPr>
            <w:tcW w:w="0" w:type="auto"/>
            <w:vAlign w:val="center"/>
            <w:hideMark/>
          </w:tcPr>
          <w:p w14:paraId="2E38D63D" w14:textId="77777777" w:rsidR="00776ED1" w:rsidRDefault="00776ED1">
            <w:pPr>
              <w:rPr>
                <w:szCs w:val="24"/>
              </w:rPr>
            </w:pPr>
            <w:r>
              <w:t xml:space="preserve">Griechenland </w:t>
            </w:r>
          </w:p>
        </w:tc>
        <w:tc>
          <w:tcPr>
            <w:tcW w:w="0" w:type="auto"/>
            <w:vAlign w:val="center"/>
            <w:hideMark/>
          </w:tcPr>
          <w:p w14:paraId="557FBBEC" w14:textId="77777777" w:rsidR="00776ED1" w:rsidRDefault="00776ED1">
            <w:r>
              <w:t>Röm 16,1</w:t>
            </w:r>
          </w:p>
        </w:tc>
        <w:tc>
          <w:tcPr>
            <w:tcW w:w="0" w:type="auto"/>
            <w:vAlign w:val="center"/>
            <w:hideMark/>
          </w:tcPr>
          <w:p w14:paraId="20593DCE" w14:textId="77777777" w:rsidR="00776ED1" w:rsidRDefault="00776ED1"/>
        </w:tc>
        <w:tc>
          <w:tcPr>
            <w:tcW w:w="0" w:type="auto"/>
            <w:vAlign w:val="center"/>
            <w:hideMark/>
          </w:tcPr>
          <w:p w14:paraId="1AA4BEFC" w14:textId="77777777" w:rsidR="00776ED1" w:rsidRDefault="00776ED1">
            <w:pPr>
              <w:rPr>
                <w:sz w:val="20"/>
                <w:szCs w:val="20"/>
              </w:rPr>
            </w:pPr>
          </w:p>
        </w:tc>
      </w:tr>
      <w:tr w:rsidR="00776ED1" w14:paraId="3DA31AB4" w14:textId="77777777" w:rsidTr="00776ED1">
        <w:trPr>
          <w:tblCellSpacing w:w="15" w:type="dxa"/>
        </w:trPr>
        <w:tc>
          <w:tcPr>
            <w:tcW w:w="0" w:type="auto"/>
            <w:vAlign w:val="center"/>
            <w:hideMark/>
          </w:tcPr>
          <w:p w14:paraId="4B9FF354" w14:textId="77777777" w:rsidR="00776ED1" w:rsidRDefault="00776ED1">
            <w:pPr>
              <w:rPr>
                <w:sz w:val="20"/>
                <w:szCs w:val="20"/>
              </w:rPr>
            </w:pPr>
          </w:p>
        </w:tc>
        <w:tc>
          <w:tcPr>
            <w:tcW w:w="0" w:type="auto"/>
            <w:vAlign w:val="center"/>
            <w:hideMark/>
          </w:tcPr>
          <w:p w14:paraId="5246BE19" w14:textId="77777777" w:rsidR="00776ED1" w:rsidRDefault="00776ED1">
            <w:pPr>
              <w:rPr>
                <w:szCs w:val="24"/>
              </w:rPr>
            </w:pPr>
            <w:r>
              <w:t>Röm 16,23</w:t>
            </w:r>
          </w:p>
        </w:tc>
        <w:tc>
          <w:tcPr>
            <w:tcW w:w="0" w:type="auto"/>
            <w:vAlign w:val="center"/>
            <w:hideMark/>
          </w:tcPr>
          <w:p w14:paraId="7EF7A416" w14:textId="77777777" w:rsidR="00776ED1" w:rsidRDefault="00776ED1"/>
        </w:tc>
        <w:tc>
          <w:tcPr>
            <w:tcW w:w="0" w:type="auto"/>
            <w:vAlign w:val="center"/>
            <w:hideMark/>
          </w:tcPr>
          <w:p w14:paraId="7D5EEC7B" w14:textId="77777777" w:rsidR="00776ED1" w:rsidRDefault="00776ED1">
            <w:pPr>
              <w:rPr>
                <w:sz w:val="20"/>
                <w:szCs w:val="20"/>
              </w:rPr>
            </w:pPr>
          </w:p>
        </w:tc>
      </w:tr>
      <w:tr w:rsidR="00776ED1" w14:paraId="7A8BC0BB" w14:textId="77777777" w:rsidTr="00776ED1">
        <w:trPr>
          <w:tblCellSpacing w:w="15" w:type="dxa"/>
        </w:trPr>
        <w:tc>
          <w:tcPr>
            <w:tcW w:w="0" w:type="auto"/>
            <w:vAlign w:val="center"/>
            <w:hideMark/>
          </w:tcPr>
          <w:p w14:paraId="35443426" w14:textId="77777777" w:rsidR="00776ED1" w:rsidRDefault="00776ED1">
            <w:pPr>
              <w:rPr>
                <w:szCs w:val="24"/>
              </w:rPr>
            </w:pPr>
            <w:r>
              <w:t xml:space="preserve">Reiseänderung </w:t>
            </w:r>
          </w:p>
        </w:tc>
        <w:tc>
          <w:tcPr>
            <w:tcW w:w="0" w:type="auto"/>
            <w:vAlign w:val="center"/>
            <w:hideMark/>
          </w:tcPr>
          <w:p w14:paraId="14915798" w14:textId="77777777" w:rsidR="00776ED1" w:rsidRDefault="00776ED1">
            <w:r>
              <w:t>Apg. 20,3 -5</w:t>
            </w:r>
          </w:p>
        </w:tc>
        <w:tc>
          <w:tcPr>
            <w:tcW w:w="0" w:type="auto"/>
            <w:vAlign w:val="center"/>
            <w:hideMark/>
          </w:tcPr>
          <w:p w14:paraId="26DA2821" w14:textId="77777777" w:rsidR="00776ED1" w:rsidRDefault="00776ED1"/>
        </w:tc>
        <w:tc>
          <w:tcPr>
            <w:tcW w:w="0" w:type="auto"/>
            <w:vAlign w:val="center"/>
            <w:hideMark/>
          </w:tcPr>
          <w:p w14:paraId="1A423F86" w14:textId="77777777" w:rsidR="00776ED1" w:rsidRDefault="00776ED1">
            <w:pPr>
              <w:rPr>
                <w:sz w:val="20"/>
                <w:szCs w:val="20"/>
              </w:rPr>
            </w:pPr>
          </w:p>
        </w:tc>
      </w:tr>
      <w:tr w:rsidR="00776ED1" w14:paraId="592EAE7F" w14:textId="77777777" w:rsidTr="00776ED1">
        <w:trPr>
          <w:tblCellSpacing w:w="15" w:type="dxa"/>
        </w:trPr>
        <w:tc>
          <w:tcPr>
            <w:tcW w:w="0" w:type="auto"/>
            <w:vAlign w:val="center"/>
            <w:hideMark/>
          </w:tcPr>
          <w:p w14:paraId="5E6DC9F5" w14:textId="77777777" w:rsidR="00776ED1" w:rsidRDefault="00776ED1">
            <w:pPr>
              <w:rPr>
                <w:szCs w:val="24"/>
              </w:rPr>
            </w:pPr>
            <w:r>
              <w:t xml:space="preserve">Troas, Eutychus </w:t>
            </w:r>
          </w:p>
        </w:tc>
        <w:tc>
          <w:tcPr>
            <w:tcW w:w="0" w:type="auto"/>
            <w:vAlign w:val="center"/>
            <w:hideMark/>
          </w:tcPr>
          <w:p w14:paraId="34E997F1" w14:textId="77777777" w:rsidR="00776ED1" w:rsidRDefault="00776ED1">
            <w:r>
              <w:t>Apg. 20,5 - 12</w:t>
            </w:r>
          </w:p>
        </w:tc>
        <w:tc>
          <w:tcPr>
            <w:tcW w:w="0" w:type="auto"/>
            <w:vAlign w:val="center"/>
            <w:hideMark/>
          </w:tcPr>
          <w:p w14:paraId="0076CD86" w14:textId="77777777" w:rsidR="00776ED1" w:rsidRDefault="00776ED1"/>
        </w:tc>
        <w:tc>
          <w:tcPr>
            <w:tcW w:w="0" w:type="auto"/>
            <w:vAlign w:val="center"/>
            <w:hideMark/>
          </w:tcPr>
          <w:p w14:paraId="68B74067" w14:textId="77777777" w:rsidR="00776ED1" w:rsidRDefault="00776ED1">
            <w:pPr>
              <w:rPr>
                <w:sz w:val="20"/>
                <w:szCs w:val="20"/>
              </w:rPr>
            </w:pPr>
          </w:p>
        </w:tc>
      </w:tr>
      <w:tr w:rsidR="00776ED1" w14:paraId="1A08907F" w14:textId="77777777" w:rsidTr="00776ED1">
        <w:trPr>
          <w:tblCellSpacing w:w="15" w:type="dxa"/>
        </w:trPr>
        <w:tc>
          <w:tcPr>
            <w:tcW w:w="0" w:type="auto"/>
            <w:vAlign w:val="center"/>
            <w:hideMark/>
          </w:tcPr>
          <w:p w14:paraId="6EE925D6" w14:textId="77777777" w:rsidR="00776ED1" w:rsidRDefault="00776ED1">
            <w:pPr>
              <w:rPr>
                <w:szCs w:val="24"/>
              </w:rPr>
            </w:pPr>
            <w:r>
              <w:t xml:space="preserve">Trifft wieder Lukas </w:t>
            </w:r>
          </w:p>
        </w:tc>
        <w:tc>
          <w:tcPr>
            <w:tcW w:w="0" w:type="auto"/>
            <w:vAlign w:val="center"/>
            <w:hideMark/>
          </w:tcPr>
          <w:p w14:paraId="015D6B92" w14:textId="77777777" w:rsidR="00776ED1" w:rsidRDefault="00776ED1">
            <w:r>
              <w:t>Apg. 20,13 - 16</w:t>
            </w:r>
          </w:p>
        </w:tc>
        <w:tc>
          <w:tcPr>
            <w:tcW w:w="0" w:type="auto"/>
            <w:vAlign w:val="center"/>
            <w:hideMark/>
          </w:tcPr>
          <w:p w14:paraId="77F47802" w14:textId="77777777" w:rsidR="00776ED1" w:rsidRDefault="00776ED1"/>
        </w:tc>
        <w:tc>
          <w:tcPr>
            <w:tcW w:w="0" w:type="auto"/>
            <w:vAlign w:val="center"/>
            <w:hideMark/>
          </w:tcPr>
          <w:p w14:paraId="78ACD8DD" w14:textId="77777777" w:rsidR="00776ED1" w:rsidRDefault="00776ED1">
            <w:pPr>
              <w:rPr>
                <w:sz w:val="20"/>
                <w:szCs w:val="20"/>
              </w:rPr>
            </w:pPr>
          </w:p>
        </w:tc>
      </w:tr>
      <w:tr w:rsidR="00776ED1" w14:paraId="32750195" w14:textId="77777777" w:rsidTr="00776ED1">
        <w:trPr>
          <w:tblCellSpacing w:w="15" w:type="dxa"/>
        </w:trPr>
        <w:tc>
          <w:tcPr>
            <w:tcW w:w="0" w:type="auto"/>
            <w:vAlign w:val="center"/>
            <w:hideMark/>
          </w:tcPr>
          <w:p w14:paraId="559C1581" w14:textId="77777777" w:rsidR="00776ED1" w:rsidRDefault="00776ED1">
            <w:pPr>
              <w:rPr>
                <w:szCs w:val="24"/>
              </w:rPr>
            </w:pPr>
            <w:r>
              <w:t xml:space="preserve">Abschied in Milet </w:t>
            </w:r>
          </w:p>
        </w:tc>
        <w:tc>
          <w:tcPr>
            <w:tcW w:w="0" w:type="auto"/>
            <w:vAlign w:val="center"/>
            <w:hideMark/>
          </w:tcPr>
          <w:p w14:paraId="5FF1C6A2" w14:textId="77777777" w:rsidR="00776ED1" w:rsidRDefault="00776ED1">
            <w:r>
              <w:t>Apg. 20,16 - 38</w:t>
            </w:r>
          </w:p>
        </w:tc>
        <w:tc>
          <w:tcPr>
            <w:tcW w:w="0" w:type="auto"/>
            <w:vAlign w:val="center"/>
            <w:hideMark/>
          </w:tcPr>
          <w:p w14:paraId="595E2DB6" w14:textId="77777777" w:rsidR="00776ED1" w:rsidRDefault="00776ED1"/>
        </w:tc>
        <w:tc>
          <w:tcPr>
            <w:tcW w:w="0" w:type="auto"/>
            <w:vAlign w:val="center"/>
            <w:hideMark/>
          </w:tcPr>
          <w:p w14:paraId="0D0C786F" w14:textId="77777777" w:rsidR="00776ED1" w:rsidRDefault="00776ED1">
            <w:pPr>
              <w:rPr>
                <w:sz w:val="20"/>
                <w:szCs w:val="20"/>
              </w:rPr>
            </w:pPr>
          </w:p>
        </w:tc>
      </w:tr>
      <w:tr w:rsidR="00776ED1" w14:paraId="4A09A717" w14:textId="77777777" w:rsidTr="00776ED1">
        <w:trPr>
          <w:tblCellSpacing w:w="15" w:type="dxa"/>
        </w:trPr>
        <w:tc>
          <w:tcPr>
            <w:tcW w:w="0" w:type="auto"/>
            <w:vAlign w:val="center"/>
            <w:hideMark/>
          </w:tcPr>
          <w:p w14:paraId="4DCA8100" w14:textId="77777777" w:rsidR="00776ED1" w:rsidRDefault="00776ED1">
            <w:pPr>
              <w:rPr>
                <w:szCs w:val="24"/>
              </w:rPr>
            </w:pPr>
            <w:r>
              <w:t xml:space="preserve">Schiffahrt mit Stationen </w:t>
            </w:r>
          </w:p>
        </w:tc>
        <w:tc>
          <w:tcPr>
            <w:tcW w:w="0" w:type="auto"/>
            <w:vAlign w:val="center"/>
            <w:hideMark/>
          </w:tcPr>
          <w:p w14:paraId="6CC3CEF7" w14:textId="77777777" w:rsidR="00776ED1" w:rsidRDefault="00776ED1">
            <w:r>
              <w:t>Apg. 21,1 - 7</w:t>
            </w:r>
          </w:p>
        </w:tc>
        <w:tc>
          <w:tcPr>
            <w:tcW w:w="0" w:type="auto"/>
            <w:vAlign w:val="center"/>
            <w:hideMark/>
          </w:tcPr>
          <w:p w14:paraId="2EE7BE23" w14:textId="77777777" w:rsidR="00776ED1" w:rsidRDefault="00776ED1"/>
        </w:tc>
        <w:tc>
          <w:tcPr>
            <w:tcW w:w="0" w:type="auto"/>
            <w:vAlign w:val="center"/>
            <w:hideMark/>
          </w:tcPr>
          <w:p w14:paraId="0B76077B" w14:textId="77777777" w:rsidR="00776ED1" w:rsidRDefault="00776ED1">
            <w:pPr>
              <w:rPr>
                <w:sz w:val="20"/>
                <w:szCs w:val="20"/>
              </w:rPr>
            </w:pPr>
          </w:p>
        </w:tc>
      </w:tr>
      <w:tr w:rsidR="00776ED1" w14:paraId="35FE34B1" w14:textId="77777777" w:rsidTr="00776ED1">
        <w:trPr>
          <w:tblCellSpacing w:w="15" w:type="dxa"/>
        </w:trPr>
        <w:tc>
          <w:tcPr>
            <w:tcW w:w="0" w:type="auto"/>
            <w:vAlign w:val="center"/>
            <w:hideMark/>
          </w:tcPr>
          <w:p w14:paraId="6F5BFA0A" w14:textId="77777777" w:rsidR="00776ED1" w:rsidRDefault="00776ED1">
            <w:pPr>
              <w:rPr>
                <w:szCs w:val="24"/>
              </w:rPr>
            </w:pPr>
            <w:r>
              <w:t xml:space="preserve">Agabus in Philippus Haus </w:t>
            </w:r>
          </w:p>
        </w:tc>
        <w:tc>
          <w:tcPr>
            <w:tcW w:w="0" w:type="auto"/>
            <w:vAlign w:val="center"/>
            <w:hideMark/>
          </w:tcPr>
          <w:p w14:paraId="369445EC" w14:textId="77777777" w:rsidR="00776ED1" w:rsidRDefault="00776ED1">
            <w:r>
              <w:t>Apg. 21,8 - 14</w:t>
            </w:r>
          </w:p>
        </w:tc>
        <w:tc>
          <w:tcPr>
            <w:tcW w:w="0" w:type="auto"/>
            <w:vAlign w:val="center"/>
            <w:hideMark/>
          </w:tcPr>
          <w:p w14:paraId="714B44F9" w14:textId="77777777" w:rsidR="00776ED1" w:rsidRDefault="00776ED1"/>
        </w:tc>
        <w:tc>
          <w:tcPr>
            <w:tcW w:w="0" w:type="auto"/>
            <w:vAlign w:val="center"/>
            <w:hideMark/>
          </w:tcPr>
          <w:p w14:paraId="6FA20747" w14:textId="77777777" w:rsidR="00776ED1" w:rsidRDefault="00776ED1">
            <w:pPr>
              <w:rPr>
                <w:sz w:val="20"/>
                <w:szCs w:val="20"/>
              </w:rPr>
            </w:pPr>
          </w:p>
        </w:tc>
      </w:tr>
      <w:tr w:rsidR="00776ED1" w14:paraId="160C431F" w14:textId="77777777" w:rsidTr="00776ED1">
        <w:trPr>
          <w:tblCellSpacing w:w="15" w:type="dxa"/>
        </w:trPr>
        <w:tc>
          <w:tcPr>
            <w:tcW w:w="0" w:type="auto"/>
            <w:vAlign w:val="center"/>
            <w:hideMark/>
          </w:tcPr>
          <w:p w14:paraId="7438348D" w14:textId="77777777" w:rsidR="00776ED1" w:rsidRDefault="00776ED1">
            <w:pPr>
              <w:rPr>
                <w:szCs w:val="24"/>
              </w:rPr>
            </w:pPr>
            <w:r>
              <w:t xml:space="preserve">In Jerusalem - Tempelopfer </w:t>
            </w:r>
          </w:p>
        </w:tc>
        <w:tc>
          <w:tcPr>
            <w:tcW w:w="0" w:type="auto"/>
            <w:vAlign w:val="center"/>
            <w:hideMark/>
          </w:tcPr>
          <w:p w14:paraId="2B4505A7" w14:textId="77777777" w:rsidR="00776ED1" w:rsidRDefault="00776ED1">
            <w:r>
              <w:t>Apg. 21,15 - 27</w:t>
            </w:r>
          </w:p>
        </w:tc>
        <w:tc>
          <w:tcPr>
            <w:tcW w:w="0" w:type="auto"/>
            <w:vAlign w:val="center"/>
            <w:hideMark/>
          </w:tcPr>
          <w:p w14:paraId="11F69809" w14:textId="77777777" w:rsidR="00776ED1" w:rsidRDefault="00776ED1"/>
        </w:tc>
        <w:tc>
          <w:tcPr>
            <w:tcW w:w="0" w:type="auto"/>
            <w:vAlign w:val="center"/>
            <w:hideMark/>
          </w:tcPr>
          <w:p w14:paraId="3C3345DF" w14:textId="77777777" w:rsidR="00776ED1" w:rsidRDefault="00776ED1">
            <w:pPr>
              <w:rPr>
                <w:sz w:val="20"/>
                <w:szCs w:val="20"/>
              </w:rPr>
            </w:pPr>
          </w:p>
        </w:tc>
      </w:tr>
      <w:tr w:rsidR="00776ED1" w14:paraId="44689B1B" w14:textId="77777777" w:rsidTr="00776ED1">
        <w:trPr>
          <w:tblCellSpacing w:w="15" w:type="dxa"/>
        </w:trPr>
        <w:tc>
          <w:tcPr>
            <w:tcW w:w="0" w:type="auto"/>
            <w:vAlign w:val="center"/>
            <w:hideMark/>
          </w:tcPr>
          <w:p w14:paraId="6F77BE32" w14:textId="77777777" w:rsidR="00776ED1" w:rsidRDefault="00776ED1">
            <w:pPr>
              <w:rPr>
                <w:szCs w:val="24"/>
              </w:rPr>
            </w:pPr>
            <w:r>
              <w:t xml:space="preserve">Geldablieferung </w:t>
            </w:r>
          </w:p>
        </w:tc>
        <w:tc>
          <w:tcPr>
            <w:tcW w:w="0" w:type="auto"/>
            <w:vAlign w:val="center"/>
            <w:hideMark/>
          </w:tcPr>
          <w:p w14:paraId="5FC87E5F" w14:textId="77777777" w:rsidR="00776ED1" w:rsidRDefault="00776ED1">
            <w:r>
              <w:t>Röm 15,25 - 31</w:t>
            </w:r>
          </w:p>
        </w:tc>
        <w:tc>
          <w:tcPr>
            <w:tcW w:w="0" w:type="auto"/>
            <w:vAlign w:val="center"/>
            <w:hideMark/>
          </w:tcPr>
          <w:p w14:paraId="29A4E63E" w14:textId="77777777" w:rsidR="00776ED1" w:rsidRDefault="00776ED1"/>
        </w:tc>
        <w:tc>
          <w:tcPr>
            <w:tcW w:w="0" w:type="auto"/>
            <w:vAlign w:val="center"/>
            <w:hideMark/>
          </w:tcPr>
          <w:p w14:paraId="3621A94C" w14:textId="77777777" w:rsidR="00776ED1" w:rsidRDefault="00776ED1">
            <w:pPr>
              <w:rPr>
                <w:sz w:val="20"/>
                <w:szCs w:val="20"/>
              </w:rPr>
            </w:pPr>
          </w:p>
        </w:tc>
      </w:tr>
      <w:tr w:rsidR="00776ED1" w14:paraId="5DD19AAD" w14:textId="77777777" w:rsidTr="00776ED1">
        <w:trPr>
          <w:tblCellSpacing w:w="15" w:type="dxa"/>
        </w:trPr>
        <w:tc>
          <w:tcPr>
            <w:tcW w:w="0" w:type="auto"/>
            <w:vAlign w:val="center"/>
            <w:hideMark/>
          </w:tcPr>
          <w:p w14:paraId="7C13341F" w14:textId="77777777" w:rsidR="00776ED1" w:rsidRDefault="00776ED1">
            <w:pPr>
              <w:rPr>
                <w:sz w:val="20"/>
                <w:szCs w:val="20"/>
              </w:rPr>
            </w:pPr>
          </w:p>
        </w:tc>
        <w:tc>
          <w:tcPr>
            <w:tcW w:w="0" w:type="auto"/>
            <w:vAlign w:val="center"/>
            <w:hideMark/>
          </w:tcPr>
          <w:p w14:paraId="07C376E3" w14:textId="77777777" w:rsidR="00776ED1" w:rsidRDefault="00776ED1">
            <w:pPr>
              <w:rPr>
                <w:szCs w:val="24"/>
              </w:rPr>
            </w:pPr>
            <w:r>
              <w:t>2. Kor. 8,19 - 20</w:t>
            </w:r>
          </w:p>
        </w:tc>
        <w:tc>
          <w:tcPr>
            <w:tcW w:w="0" w:type="auto"/>
            <w:vAlign w:val="center"/>
            <w:hideMark/>
          </w:tcPr>
          <w:p w14:paraId="70B48C0C" w14:textId="77777777" w:rsidR="00776ED1" w:rsidRDefault="00776ED1"/>
        </w:tc>
        <w:tc>
          <w:tcPr>
            <w:tcW w:w="0" w:type="auto"/>
            <w:vAlign w:val="center"/>
            <w:hideMark/>
          </w:tcPr>
          <w:p w14:paraId="596DA14B" w14:textId="77777777" w:rsidR="00776ED1" w:rsidRDefault="00776ED1">
            <w:pPr>
              <w:rPr>
                <w:sz w:val="20"/>
                <w:szCs w:val="20"/>
              </w:rPr>
            </w:pPr>
          </w:p>
        </w:tc>
      </w:tr>
      <w:tr w:rsidR="00776ED1" w14:paraId="413D3524" w14:textId="77777777" w:rsidTr="00776ED1">
        <w:trPr>
          <w:tblCellSpacing w:w="15" w:type="dxa"/>
        </w:trPr>
        <w:tc>
          <w:tcPr>
            <w:tcW w:w="0" w:type="auto"/>
            <w:vAlign w:val="center"/>
            <w:hideMark/>
          </w:tcPr>
          <w:p w14:paraId="4D27D648" w14:textId="77777777" w:rsidR="00776ED1" w:rsidRDefault="00776ED1">
            <w:pPr>
              <w:rPr>
                <w:szCs w:val="24"/>
              </w:rPr>
            </w:pPr>
            <w:r>
              <w:t xml:space="preserve">Aufruhr </w:t>
            </w:r>
          </w:p>
        </w:tc>
        <w:tc>
          <w:tcPr>
            <w:tcW w:w="0" w:type="auto"/>
            <w:vAlign w:val="center"/>
            <w:hideMark/>
          </w:tcPr>
          <w:p w14:paraId="0C547687" w14:textId="77777777" w:rsidR="00776ED1" w:rsidRDefault="00776ED1">
            <w:r>
              <w:t>Apg. 21,27 - 40</w:t>
            </w:r>
          </w:p>
        </w:tc>
        <w:tc>
          <w:tcPr>
            <w:tcW w:w="0" w:type="auto"/>
            <w:vAlign w:val="center"/>
            <w:hideMark/>
          </w:tcPr>
          <w:p w14:paraId="1F53E1E0" w14:textId="77777777" w:rsidR="00776ED1" w:rsidRDefault="00776ED1"/>
        </w:tc>
        <w:tc>
          <w:tcPr>
            <w:tcW w:w="0" w:type="auto"/>
            <w:vAlign w:val="center"/>
            <w:hideMark/>
          </w:tcPr>
          <w:p w14:paraId="700D1721" w14:textId="77777777" w:rsidR="00776ED1" w:rsidRDefault="00776ED1">
            <w:pPr>
              <w:rPr>
                <w:sz w:val="20"/>
                <w:szCs w:val="20"/>
              </w:rPr>
            </w:pPr>
          </w:p>
        </w:tc>
      </w:tr>
      <w:tr w:rsidR="00776ED1" w14:paraId="75223123" w14:textId="77777777" w:rsidTr="00776ED1">
        <w:trPr>
          <w:tblCellSpacing w:w="15" w:type="dxa"/>
        </w:trPr>
        <w:tc>
          <w:tcPr>
            <w:tcW w:w="0" w:type="auto"/>
            <w:vAlign w:val="center"/>
            <w:hideMark/>
          </w:tcPr>
          <w:p w14:paraId="642C6C22" w14:textId="77777777" w:rsidR="00776ED1" w:rsidRDefault="00776ED1">
            <w:pPr>
              <w:rPr>
                <w:szCs w:val="24"/>
              </w:rPr>
            </w:pPr>
            <w:r>
              <w:t xml:space="preserve">Paulus hebräische Predigt </w:t>
            </w:r>
          </w:p>
        </w:tc>
        <w:tc>
          <w:tcPr>
            <w:tcW w:w="0" w:type="auto"/>
            <w:vAlign w:val="center"/>
            <w:hideMark/>
          </w:tcPr>
          <w:p w14:paraId="173D4E30" w14:textId="77777777" w:rsidR="00776ED1" w:rsidRDefault="00776ED1">
            <w:r>
              <w:t>Apg. 22,1 - 22</w:t>
            </w:r>
          </w:p>
        </w:tc>
        <w:tc>
          <w:tcPr>
            <w:tcW w:w="0" w:type="auto"/>
            <w:vAlign w:val="center"/>
            <w:hideMark/>
          </w:tcPr>
          <w:p w14:paraId="25ED4841" w14:textId="77777777" w:rsidR="00776ED1" w:rsidRDefault="00776ED1"/>
        </w:tc>
        <w:tc>
          <w:tcPr>
            <w:tcW w:w="0" w:type="auto"/>
            <w:vAlign w:val="center"/>
            <w:hideMark/>
          </w:tcPr>
          <w:p w14:paraId="1AF99DAA" w14:textId="77777777" w:rsidR="00776ED1" w:rsidRDefault="00776ED1">
            <w:pPr>
              <w:rPr>
                <w:sz w:val="20"/>
                <w:szCs w:val="20"/>
              </w:rPr>
            </w:pPr>
          </w:p>
        </w:tc>
      </w:tr>
      <w:tr w:rsidR="00776ED1" w14:paraId="52131565" w14:textId="77777777" w:rsidTr="00776ED1">
        <w:trPr>
          <w:tblCellSpacing w:w="15" w:type="dxa"/>
        </w:trPr>
        <w:tc>
          <w:tcPr>
            <w:tcW w:w="0" w:type="auto"/>
            <w:vAlign w:val="center"/>
            <w:hideMark/>
          </w:tcPr>
          <w:p w14:paraId="3BC3F643" w14:textId="77777777" w:rsidR="00776ED1" w:rsidRDefault="00776ED1">
            <w:pPr>
              <w:rPr>
                <w:szCs w:val="24"/>
              </w:rPr>
            </w:pPr>
            <w:r>
              <w:t xml:space="preserve">Vorrecht als römischer Bürger </w:t>
            </w:r>
          </w:p>
        </w:tc>
        <w:tc>
          <w:tcPr>
            <w:tcW w:w="0" w:type="auto"/>
            <w:vAlign w:val="center"/>
            <w:hideMark/>
          </w:tcPr>
          <w:p w14:paraId="67CB4D91" w14:textId="77777777" w:rsidR="00776ED1" w:rsidRDefault="00776ED1">
            <w:r>
              <w:t>Apg. 22,22 - 30</w:t>
            </w:r>
          </w:p>
        </w:tc>
        <w:tc>
          <w:tcPr>
            <w:tcW w:w="0" w:type="auto"/>
            <w:vAlign w:val="center"/>
            <w:hideMark/>
          </w:tcPr>
          <w:p w14:paraId="7D6B9CB9" w14:textId="77777777" w:rsidR="00776ED1" w:rsidRDefault="00776ED1"/>
        </w:tc>
        <w:tc>
          <w:tcPr>
            <w:tcW w:w="0" w:type="auto"/>
            <w:vAlign w:val="center"/>
            <w:hideMark/>
          </w:tcPr>
          <w:p w14:paraId="24685860" w14:textId="77777777" w:rsidR="00776ED1" w:rsidRDefault="00776ED1">
            <w:pPr>
              <w:rPr>
                <w:sz w:val="20"/>
                <w:szCs w:val="20"/>
              </w:rPr>
            </w:pPr>
          </w:p>
        </w:tc>
      </w:tr>
      <w:tr w:rsidR="00776ED1" w14:paraId="0842E789" w14:textId="77777777" w:rsidTr="00776ED1">
        <w:trPr>
          <w:tblCellSpacing w:w="15" w:type="dxa"/>
        </w:trPr>
        <w:tc>
          <w:tcPr>
            <w:tcW w:w="0" w:type="auto"/>
            <w:vAlign w:val="center"/>
            <w:hideMark/>
          </w:tcPr>
          <w:p w14:paraId="41289836" w14:textId="77777777" w:rsidR="00776ED1" w:rsidRDefault="00776ED1">
            <w:pPr>
              <w:rPr>
                <w:szCs w:val="24"/>
              </w:rPr>
            </w:pPr>
            <w:r>
              <w:t xml:space="preserve">Vor dem Hohen Rat </w:t>
            </w:r>
          </w:p>
        </w:tc>
        <w:tc>
          <w:tcPr>
            <w:tcW w:w="0" w:type="auto"/>
            <w:vAlign w:val="center"/>
            <w:hideMark/>
          </w:tcPr>
          <w:p w14:paraId="4D642542" w14:textId="77777777" w:rsidR="00776ED1" w:rsidRDefault="00776ED1">
            <w:r>
              <w:t>Apg. 23,1 - 10</w:t>
            </w:r>
          </w:p>
        </w:tc>
        <w:tc>
          <w:tcPr>
            <w:tcW w:w="0" w:type="auto"/>
            <w:vAlign w:val="center"/>
            <w:hideMark/>
          </w:tcPr>
          <w:p w14:paraId="15F6466C" w14:textId="77777777" w:rsidR="00776ED1" w:rsidRDefault="00776ED1"/>
        </w:tc>
        <w:tc>
          <w:tcPr>
            <w:tcW w:w="0" w:type="auto"/>
            <w:vAlign w:val="center"/>
            <w:hideMark/>
          </w:tcPr>
          <w:p w14:paraId="23F850DD" w14:textId="77777777" w:rsidR="00776ED1" w:rsidRDefault="00776ED1">
            <w:pPr>
              <w:rPr>
                <w:sz w:val="20"/>
                <w:szCs w:val="20"/>
              </w:rPr>
            </w:pPr>
          </w:p>
        </w:tc>
      </w:tr>
      <w:tr w:rsidR="00776ED1" w14:paraId="5D5E4A54" w14:textId="77777777" w:rsidTr="00776ED1">
        <w:trPr>
          <w:tblCellSpacing w:w="15" w:type="dxa"/>
        </w:trPr>
        <w:tc>
          <w:tcPr>
            <w:tcW w:w="0" w:type="auto"/>
            <w:vAlign w:val="center"/>
            <w:hideMark/>
          </w:tcPr>
          <w:p w14:paraId="09B91D8F" w14:textId="77777777" w:rsidR="00776ED1" w:rsidRDefault="00776ED1">
            <w:pPr>
              <w:rPr>
                <w:szCs w:val="24"/>
              </w:rPr>
            </w:pPr>
            <w:r>
              <w:t xml:space="preserve">Trost durch eine Vision </w:t>
            </w:r>
          </w:p>
        </w:tc>
        <w:tc>
          <w:tcPr>
            <w:tcW w:w="0" w:type="auto"/>
            <w:vAlign w:val="center"/>
            <w:hideMark/>
          </w:tcPr>
          <w:p w14:paraId="1DAF9F90" w14:textId="77777777" w:rsidR="00776ED1" w:rsidRDefault="00776ED1">
            <w:r>
              <w:t>Apg. 23,11</w:t>
            </w:r>
          </w:p>
        </w:tc>
        <w:tc>
          <w:tcPr>
            <w:tcW w:w="0" w:type="auto"/>
            <w:vAlign w:val="center"/>
            <w:hideMark/>
          </w:tcPr>
          <w:p w14:paraId="75891C05" w14:textId="77777777" w:rsidR="00776ED1" w:rsidRDefault="00776ED1"/>
        </w:tc>
        <w:tc>
          <w:tcPr>
            <w:tcW w:w="0" w:type="auto"/>
            <w:vAlign w:val="center"/>
            <w:hideMark/>
          </w:tcPr>
          <w:p w14:paraId="2804DB50" w14:textId="77777777" w:rsidR="00776ED1" w:rsidRDefault="00776ED1">
            <w:pPr>
              <w:rPr>
                <w:sz w:val="20"/>
                <w:szCs w:val="20"/>
              </w:rPr>
            </w:pPr>
          </w:p>
        </w:tc>
      </w:tr>
      <w:tr w:rsidR="00776ED1" w14:paraId="7797C25D" w14:textId="77777777" w:rsidTr="00776ED1">
        <w:trPr>
          <w:tblCellSpacing w:w="15" w:type="dxa"/>
        </w:trPr>
        <w:tc>
          <w:tcPr>
            <w:tcW w:w="0" w:type="auto"/>
            <w:vAlign w:val="center"/>
            <w:hideMark/>
          </w:tcPr>
          <w:p w14:paraId="05565030" w14:textId="77777777" w:rsidR="00776ED1" w:rsidRDefault="00776ED1">
            <w:pPr>
              <w:rPr>
                <w:szCs w:val="24"/>
              </w:rPr>
            </w:pPr>
            <w:r>
              <w:t xml:space="preserve">Nach Cäsarea vor Felix </w:t>
            </w:r>
          </w:p>
        </w:tc>
        <w:tc>
          <w:tcPr>
            <w:tcW w:w="0" w:type="auto"/>
            <w:vAlign w:val="center"/>
            <w:hideMark/>
          </w:tcPr>
          <w:p w14:paraId="5B4EE27B" w14:textId="77777777" w:rsidR="00776ED1" w:rsidRDefault="00776ED1">
            <w:r>
              <w:t>Apg. 23,12 - 35</w:t>
            </w:r>
          </w:p>
        </w:tc>
        <w:tc>
          <w:tcPr>
            <w:tcW w:w="0" w:type="auto"/>
            <w:vAlign w:val="center"/>
            <w:hideMark/>
          </w:tcPr>
          <w:p w14:paraId="7C53667E" w14:textId="77777777" w:rsidR="00776ED1" w:rsidRDefault="00776ED1"/>
        </w:tc>
        <w:tc>
          <w:tcPr>
            <w:tcW w:w="0" w:type="auto"/>
            <w:vAlign w:val="center"/>
            <w:hideMark/>
          </w:tcPr>
          <w:p w14:paraId="268FD980" w14:textId="77777777" w:rsidR="00776ED1" w:rsidRDefault="00776ED1">
            <w:pPr>
              <w:rPr>
                <w:sz w:val="20"/>
                <w:szCs w:val="20"/>
              </w:rPr>
            </w:pPr>
          </w:p>
        </w:tc>
      </w:tr>
      <w:tr w:rsidR="00776ED1" w14:paraId="5A6C4CA2" w14:textId="77777777" w:rsidTr="00776ED1">
        <w:trPr>
          <w:tblCellSpacing w:w="15" w:type="dxa"/>
        </w:trPr>
        <w:tc>
          <w:tcPr>
            <w:tcW w:w="0" w:type="auto"/>
            <w:vAlign w:val="center"/>
            <w:hideMark/>
          </w:tcPr>
          <w:p w14:paraId="140852D6" w14:textId="77777777" w:rsidR="00776ED1" w:rsidRDefault="00776ED1">
            <w:pPr>
              <w:rPr>
                <w:szCs w:val="24"/>
              </w:rPr>
            </w:pPr>
            <w:r>
              <w:t xml:space="preserve">Tertullus, Felix, Drusilla </w:t>
            </w:r>
          </w:p>
        </w:tc>
        <w:tc>
          <w:tcPr>
            <w:tcW w:w="0" w:type="auto"/>
            <w:vAlign w:val="center"/>
            <w:hideMark/>
          </w:tcPr>
          <w:p w14:paraId="1E5EA8B2" w14:textId="77777777" w:rsidR="00776ED1" w:rsidRDefault="00776ED1">
            <w:r>
              <w:t>Apg. 24,1 - 27</w:t>
            </w:r>
          </w:p>
        </w:tc>
        <w:tc>
          <w:tcPr>
            <w:tcW w:w="0" w:type="auto"/>
            <w:vAlign w:val="center"/>
            <w:hideMark/>
          </w:tcPr>
          <w:p w14:paraId="307A7D0C" w14:textId="77777777" w:rsidR="00776ED1" w:rsidRDefault="00776ED1"/>
        </w:tc>
        <w:tc>
          <w:tcPr>
            <w:tcW w:w="0" w:type="auto"/>
            <w:vAlign w:val="center"/>
            <w:hideMark/>
          </w:tcPr>
          <w:p w14:paraId="661BFAAB" w14:textId="77777777" w:rsidR="00776ED1" w:rsidRDefault="00776ED1">
            <w:pPr>
              <w:rPr>
                <w:sz w:val="20"/>
                <w:szCs w:val="20"/>
              </w:rPr>
            </w:pPr>
          </w:p>
        </w:tc>
      </w:tr>
      <w:tr w:rsidR="00776ED1" w14:paraId="3E3349E8" w14:textId="77777777" w:rsidTr="00776ED1">
        <w:trPr>
          <w:tblCellSpacing w:w="15" w:type="dxa"/>
        </w:trPr>
        <w:tc>
          <w:tcPr>
            <w:tcW w:w="0" w:type="auto"/>
            <w:vAlign w:val="center"/>
            <w:hideMark/>
          </w:tcPr>
          <w:p w14:paraId="07C4CCE1" w14:textId="77777777" w:rsidR="00776ED1" w:rsidRDefault="00776ED1">
            <w:pPr>
              <w:rPr>
                <w:szCs w:val="24"/>
              </w:rPr>
            </w:pPr>
            <w:r>
              <w:t xml:space="preserve">Beruft sich vor Festus auf den Kaiser </w:t>
            </w:r>
          </w:p>
        </w:tc>
        <w:tc>
          <w:tcPr>
            <w:tcW w:w="0" w:type="auto"/>
            <w:vAlign w:val="center"/>
            <w:hideMark/>
          </w:tcPr>
          <w:p w14:paraId="23F4880A" w14:textId="77777777" w:rsidR="00776ED1" w:rsidRDefault="00776ED1">
            <w:r>
              <w:t>Apg. 25,1 - 27</w:t>
            </w:r>
          </w:p>
        </w:tc>
        <w:tc>
          <w:tcPr>
            <w:tcW w:w="0" w:type="auto"/>
            <w:vAlign w:val="center"/>
            <w:hideMark/>
          </w:tcPr>
          <w:p w14:paraId="7713B93A" w14:textId="77777777" w:rsidR="00776ED1" w:rsidRDefault="00776ED1"/>
        </w:tc>
        <w:tc>
          <w:tcPr>
            <w:tcW w:w="0" w:type="auto"/>
            <w:vAlign w:val="center"/>
            <w:hideMark/>
          </w:tcPr>
          <w:p w14:paraId="4AB5DEDB" w14:textId="77777777" w:rsidR="00776ED1" w:rsidRDefault="00776ED1">
            <w:pPr>
              <w:rPr>
                <w:sz w:val="20"/>
                <w:szCs w:val="20"/>
              </w:rPr>
            </w:pPr>
          </w:p>
        </w:tc>
      </w:tr>
      <w:tr w:rsidR="00776ED1" w14:paraId="140715CB" w14:textId="77777777" w:rsidTr="00776ED1">
        <w:trPr>
          <w:tblCellSpacing w:w="15" w:type="dxa"/>
        </w:trPr>
        <w:tc>
          <w:tcPr>
            <w:tcW w:w="0" w:type="auto"/>
            <w:vAlign w:val="center"/>
            <w:hideMark/>
          </w:tcPr>
          <w:p w14:paraId="50A714A9" w14:textId="77777777" w:rsidR="00776ED1" w:rsidRDefault="00776ED1">
            <w:pPr>
              <w:rPr>
                <w:szCs w:val="24"/>
              </w:rPr>
            </w:pPr>
            <w:r>
              <w:t xml:space="preserve">Vor Agrippa </w:t>
            </w:r>
          </w:p>
        </w:tc>
        <w:tc>
          <w:tcPr>
            <w:tcW w:w="0" w:type="auto"/>
            <w:vAlign w:val="center"/>
            <w:hideMark/>
          </w:tcPr>
          <w:p w14:paraId="34D066E5" w14:textId="77777777" w:rsidR="00776ED1" w:rsidRDefault="00776ED1">
            <w:r>
              <w:t>Apg. 26,1 - 32</w:t>
            </w:r>
          </w:p>
        </w:tc>
        <w:tc>
          <w:tcPr>
            <w:tcW w:w="0" w:type="auto"/>
            <w:vAlign w:val="center"/>
            <w:hideMark/>
          </w:tcPr>
          <w:p w14:paraId="3A082E51" w14:textId="77777777" w:rsidR="00776ED1" w:rsidRDefault="00776ED1"/>
        </w:tc>
        <w:tc>
          <w:tcPr>
            <w:tcW w:w="0" w:type="auto"/>
            <w:vAlign w:val="center"/>
            <w:hideMark/>
          </w:tcPr>
          <w:p w14:paraId="66E5AC12" w14:textId="77777777" w:rsidR="00776ED1" w:rsidRDefault="00776ED1">
            <w:pPr>
              <w:rPr>
                <w:sz w:val="20"/>
                <w:szCs w:val="20"/>
              </w:rPr>
            </w:pPr>
          </w:p>
        </w:tc>
      </w:tr>
      <w:tr w:rsidR="00776ED1" w14:paraId="0474C69A" w14:textId="77777777" w:rsidTr="00776ED1">
        <w:trPr>
          <w:tblCellSpacing w:w="15" w:type="dxa"/>
        </w:trPr>
        <w:tc>
          <w:tcPr>
            <w:tcW w:w="0" w:type="auto"/>
            <w:vAlign w:val="center"/>
            <w:hideMark/>
          </w:tcPr>
          <w:p w14:paraId="6EDBCBC2" w14:textId="77777777" w:rsidR="00776ED1" w:rsidRDefault="00776ED1">
            <w:pPr>
              <w:rPr>
                <w:szCs w:val="24"/>
              </w:rPr>
            </w:pPr>
            <w:r>
              <w:t xml:space="preserve">Reise nach Rom, Schiffbruch </w:t>
            </w:r>
          </w:p>
        </w:tc>
        <w:tc>
          <w:tcPr>
            <w:tcW w:w="0" w:type="auto"/>
            <w:vAlign w:val="center"/>
            <w:hideMark/>
          </w:tcPr>
          <w:p w14:paraId="0124C878" w14:textId="77777777" w:rsidR="00776ED1" w:rsidRDefault="00776ED1">
            <w:r>
              <w:t>Apg. 27,1 - 44</w:t>
            </w:r>
          </w:p>
        </w:tc>
        <w:tc>
          <w:tcPr>
            <w:tcW w:w="0" w:type="auto"/>
            <w:vAlign w:val="center"/>
            <w:hideMark/>
          </w:tcPr>
          <w:p w14:paraId="7B2B41C9" w14:textId="77777777" w:rsidR="00776ED1" w:rsidRDefault="00776ED1"/>
        </w:tc>
        <w:tc>
          <w:tcPr>
            <w:tcW w:w="0" w:type="auto"/>
            <w:vAlign w:val="center"/>
            <w:hideMark/>
          </w:tcPr>
          <w:p w14:paraId="4587C3F1" w14:textId="77777777" w:rsidR="00776ED1" w:rsidRDefault="00776ED1">
            <w:pPr>
              <w:rPr>
                <w:sz w:val="20"/>
                <w:szCs w:val="20"/>
              </w:rPr>
            </w:pPr>
          </w:p>
        </w:tc>
      </w:tr>
      <w:tr w:rsidR="00776ED1" w14:paraId="077D4951" w14:textId="77777777" w:rsidTr="00776ED1">
        <w:trPr>
          <w:tblCellSpacing w:w="15" w:type="dxa"/>
        </w:trPr>
        <w:tc>
          <w:tcPr>
            <w:tcW w:w="0" w:type="auto"/>
            <w:vAlign w:val="center"/>
            <w:hideMark/>
          </w:tcPr>
          <w:p w14:paraId="0EF3B174" w14:textId="77777777" w:rsidR="00776ED1" w:rsidRDefault="00776ED1">
            <w:pPr>
              <w:rPr>
                <w:szCs w:val="24"/>
              </w:rPr>
            </w:pPr>
            <w:r>
              <w:t xml:space="preserve">Schlangenbiß, Krankenheilung </w:t>
            </w:r>
          </w:p>
        </w:tc>
        <w:tc>
          <w:tcPr>
            <w:tcW w:w="0" w:type="auto"/>
            <w:vAlign w:val="center"/>
            <w:hideMark/>
          </w:tcPr>
          <w:p w14:paraId="35EB68C3" w14:textId="77777777" w:rsidR="00776ED1" w:rsidRDefault="00776ED1">
            <w:r>
              <w:t>Apg. 28,1 - 10</w:t>
            </w:r>
          </w:p>
        </w:tc>
        <w:tc>
          <w:tcPr>
            <w:tcW w:w="0" w:type="auto"/>
            <w:vAlign w:val="center"/>
            <w:hideMark/>
          </w:tcPr>
          <w:p w14:paraId="231ECE78" w14:textId="77777777" w:rsidR="00776ED1" w:rsidRDefault="00776ED1"/>
        </w:tc>
        <w:tc>
          <w:tcPr>
            <w:tcW w:w="0" w:type="auto"/>
            <w:vAlign w:val="center"/>
            <w:hideMark/>
          </w:tcPr>
          <w:p w14:paraId="6FE38BF6" w14:textId="77777777" w:rsidR="00776ED1" w:rsidRDefault="00776ED1">
            <w:pPr>
              <w:rPr>
                <w:sz w:val="20"/>
                <w:szCs w:val="20"/>
              </w:rPr>
            </w:pPr>
          </w:p>
        </w:tc>
      </w:tr>
      <w:tr w:rsidR="00776ED1" w14:paraId="14CA179B" w14:textId="77777777" w:rsidTr="00776ED1">
        <w:trPr>
          <w:tblCellSpacing w:w="15" w:type="dxa"/>
        </w:trPr>
        <w:tc>
          <w:tcPr>
            <w:tcW w:w="0" w:type="auto"/>
            <w:vAlign w:val="center"/>
            <w:hideMark/>
          </w:tcPr>
          <w:p w14:paraId="6C726018" w14:textId="77777777" w:rsidR="00776ED1" w:rsidRDefault="00776ED1">
            <w:pPr>
              <w:rPr>
                <w:szCs w:val="24"/>
              </w:rPr>
            </w:pPr>
            <w:r>
              <w:t xml:space="preserve">In Rom, Rede zu den Juden </w:t>
            </w:r>
          </w:p>
        </w:tc>
        <w:tc>
          <w:tcPr>
            <w:tcW w:w="0" w:type="auto"/>
            <w:vAlign w:val="center"/>
            <w:hideMark/>
          </w:tcPr>
          <w:p w14:paraId="7ADD7758" w14:textId="77777777" w:rsidR="00776ED1" w:rsidRDefault="00776ED1">
            <w:r>
              <w:t>Apg. 28,11 - 28,29</w:t>
            </w:r>
          </w:p>
        </w:tc>
        <w:tc>
          <w:tcPr>
            <w:tcW w:w="0" w:type="auto"/>
            <w:vAlign w:val="center"/>
            <w:hideMark/>
          </w:tcPr>
          <w:p w14:paraId="1D386A46" w14:textId="77777777" w:rsidR="00776ED1" w:rsidRDefault="00776ED1"/>
        </w:tc>
        <w:tc>
          <w:tcPr>
            <w:tcW w:w="0" w:type="auto"/>
            <w:vAlign w:val="center"/>
            <w:hideMark/>
          </w:tcPr>
          <w:p w14:paraId="1851CA49" w14:textId="77777777" w:rsidR="00776ED1" w:rsidRDefault="00776ED1">
            <w:pPr>
              <w:rPr>
                <w:sz w:val="20"/>
                <w:szCs w:val="20"/>
              </w:rPr>
            </w:pPr>
          </w:p>
        </w:tc>
      </w:tr>
      <w:tr w:rsidR="00776ED1" w14:paraId="40FF110A" w14:textId="77777777" w:rsidTr="00776ED1">
        <w:trPr>
          <w:tblCellSpacing w:w="15" w:type="dxa"/>
        </w:trPr>
        <w:tc>
          <w:tcPr>
            <w:tcW w:w="0" w:type="auto"/>
            <w:vAlign w:val="center"/>
            <w:hideMark/>
          </w:tcPr>
          <w:p w14:paraId="27F85AEB" w14:textId="77777777" w:rsidR="00776ED1" w:rsidRDefault="00776ED1">
            <w:pPr>
              <w:rPr>
                <w:szCs w:val="24"/>
              </w:rPr>
            </w:pPr>
            <w:r>
              <w:t xml:space="preserve">Zog nach Macedonien </w:t>
            </w:r>
          </w:p>
        </w:tc>
        <w:tc>
          <w:tcPr>
            <w:tcW w:w="0" w:type="auto"/>
            <w:vAlign w:val="center"/>
            <w:hideMark/>
          </w:tcPr>
          <w:p w14:paraId="7DC4B964" w14:textId="77777777" w:rsidR="00776ED1" w:rsidRDefault="00776ED1">
            <w:r>
              <w:t>1. Tim. 1,3</w:t>
            </w:r>
          </w:p>
        </w:tc>
        <w:tc>
          <w:tcPr>
            <w:tcW w:w="0" w:type="auto"/>
            <w:vAlign w:val="center"/>
            <w:hideMark/>
          </w:tcPr>
          <w:p w14:paraId="7F09313A" w14:textId="77777777" w:rsidR="00776ED1" w:rsidRDefault="00776ED1"/>
        </w:tc>
        <w:tc>
          <w:tcPr>
            <w:tcW w:w="0" w:type="auto"/>
            <w:vAlign w:val="center"/>
            <w:hideMark/>
          </w:tcPr>
          <w:p w14:paraId="1EB280AC" w14:textId="77777777" w:rsidR="00776ED1" w:rsidRDefault="00776ED1">
            <w:pPr>
              <w:rPr>
                <w:sz w:val="20"/>
                <w:szCs w:val="20"/>
              </w:rPr>
            </w:pPr>
          </w:p>
        </w:tc>
      </w:tr>
      <w:tr w:rsidR="00776ED1" w14:paraId="3F3684EE" w14:textId="77777777" w:rsidTr="00776ED1">
        <w:trPr>
          <w:tblCellSpacing w:w="15" w:type="dxa"/>
        </w:trPr>
        <w:tc>
          <w:tcPr>
            <w:tcW w:w="0" w:type="auto"/>
            <w:vAlign w:val="center"/>
            <w:hideMark/>
          </w:tcPr>
          <w:p w14:paraId="143D7C36" w14:textId="77777777" w:rsidR="00776ED1" w:rsidRDefault="00776ED1">
            <w:pPr>
              <w:rPr>
                <w:szCs w:val="24"/>
              </w:rPr>
            </w:pPr>
            <w:r>
              <w:t xml:space="preserve">Kreta </w:t>
            </w:r>
          </w:p>
        </w:tc>
        <w:tc>
          <w:tcPr>
            <w:tcW w:w="0" w:type="auto"/>
            <w:vAlign w:val="center"/>
            <w:hideMark/>
          </w:tcPr>
          <w:p w14:paraId="15D2D359" w14:textId="77777777" w:rsidR="00776ED1" w:rsidRDefault="00776ED1">
            <w:r>
              <w:t>Tit 1,5</w:t>
            </w:r>
          </w:p>
        </w:tc>
        <w:tc>
          <w:tcPr>
            <w:tcW w:w="0" w:type="auto"/>
            <w:vAlign w:val="center"/>
            <w:hideMark/>
          </w:tcPr>
          <w:p w14:paraId="5402CBDB" w14:textId="77777777" w:rsidR="00776ED1" w:rsidRDefault="00776ED1"/>
        </w:tc>
        <w:tc>
          <w:tcPr>
            <w:tcW w:w="0" w:type="auto"/>
            <w:vAlign w:val="center"/>
            <w:hideMark/>
          </w:tcPr>
          <w:p w14:paraId="0A537830" w14:textId="77777777" w:rsidR="00776ED1" w:rsidRDefault="00776ED1">
            <w:pPr>
              <w:rPr>
                <w:sz w:val="20"/>
                <w:szCs w:val="20"/>
              </w:rPr>
            </w:pPr>
          </w:p>
        </w:tc>
      </w:tr>
      <w:tr w:rsidR="00776ED1" w14:paraId="7A5368C6" w14:textId="77777777" w:rsidTr="00776ED1">
        <w:trPr>
          <w:tblCellSpacing w:w="15" w:type="dxa"/>
        </w:trPr>
        <w:tc>
          <w:tcPr>
            <w:tcW w:w="0" w:type="auto"/>
            <w:vAlign w:val="center"/>
            <w:hideMark/>
          </w:tcPr>
          <w:p w14:paraId="299680D8" w14:textId="77777777" w:rsidR="00776ED1" w:rsidRDefault="00776ED1">
            <w:pPr>
              <w:rPr>
                <w:szCs w:val="24"/>
              </w:rPr>
            </w:pPr>
            <w:r>
              <w:t xml:space="preserve">Milet, Korinth </w:t>
            </w:r>
          </w:p>
        </w:tc>
        <w:tc>
          <w:tcPr>
            <w:tcW w:w="0" w:type="auto"/>
            <w:vAlign w:val="center"/>
            <w:hideMark/>
          </w:tcPr>
          <w:p w14:paraId="0DD9A4E8" w14:textId="77777777" w:rsidR="00776ED1" w:rsidRDefault="00776ED1">
            <w:r>
              <w:t>2. Tim. 4,20</w:t>
            </w:r>
          </w:p>
        </w:tc>
        <w:tc>
          <w:tcPr>
            <w:tcW w:w="0" w:type="auto"/>
            <w:vAlign w:val="center"/>
            <w:hideMark/>
          </w:tcPr>
          <w:p w14:paraId="719801DD" w14:textId="77777777" w:rsidR="00776ED1" w:rsidRDefault="00776ED1"/>
        </w:tc>
        <w:tc>
          <w:tcPr>
            <w:tcW w:w="0" w:type="auto"/>
            <w:vAlign w:val="center"/>
            <w:hideMark/>
          </w:tcPr>
          <w:p w14:paraId="6F8C7438" w14:textId="77777777" w:rsidR="00776ED1" w:rsidRDefault="00776ED1">
            <w:pPr>
              <w:rPr>
                <w:sz w:val="20"/>
                <w:szCs w:val="20"/>
              </w:rPr>
            </w:pPr>
          </w:p>
        </w:tc>
      </w:tr>
      <w:tr w:rsidR="00776ED1" w14:paraId="5EF4EFBE" w14:textId="77777777" w:rsidTr="00776ED1">
        <w:trPr>
          <w:tblCellSpacing w:w="15" w:type="dxa"/>
        </w:trPr>
        <w:tc>
          <w:tcPr>
            <w:tcW w:w="0" w:type="auto"/>
            <w:vAlign w:val="center"/>
            <w:hideMark/>
          </w:tcPr>
          <w:p w14:paraId="6CE76B70" w14:textId="77777777" w:rsidR="00776ED1" w:rsidRDefault="00776ED1">
            <w:pPr>
              <w:rPr>
                <w:szCs w:val="24"/>
              </w:rPr>
            </w:pPr>
            <w:r>
              <w:t xml:space="preserve">Nikopolis </w:t>
            </w:r>
          </w:p>
        </w:tc>
        <w:tc>
          <w:tcPr>
            <w:tcW w:w="0" w:type="auto"/>
            <w:vAlign w:val="center"/>
            <w:hideMark/>
          </w:tcPr>
          <w:p w14:paraId="05119D1B" w14:textId="77777777" w:rsidR="00776ED1" w:rsidRDefault="00776ED1">
            <w:r>
              <w:t>Tit 3,12</w:t>
            </w:r>
          </w:p>
        </w:tc>
        <w:tc>
          <w:tcPr>
            <w:tcW w:w="0" w:type="auto"/>
            <w:vAlign w:val="center"/>
            <w:hideMark/>
          </w:tcPr>
          <w:p w14:paraId="0FC4BA33" w14:textId="77777777" w:rsidR="00776ED1" w:rsidRDefault="00776ED1"/>
        </w:tc>
        <w:tc>
          <w:tcPr>
            <w:tcW w:w="0" w:type="auto"/>
            <w:vAlign w:val="center"/>
            <w:hideMark/>
          </w:tcPr>
          <w:p w14:paraId="09280282" w14:textId="77777777" w:rsidR="00776ED1" w:rsidRDefault="00776ED1">
            <w:pPr>
              <w:rPr>
                <w:sz w:val="20"/>
                <w:szCs w:val="20"/>
              </w:rPr>
            </w:pPr>
          </w:p>
        </w:tc>
      </w:tr>
      <w:tr w:rsidR="00776ED1" w14:paraId="03268EE5" w14:textId="77777777" w:rsidTr="00776ED1">
        <w:trPr>
          <w:tblCellSpacing w:w="15" w:type="dxa"/>
        </w:trPr>
        <w:tc>
          <w:tcPr>
            <w:tcW w:w="0" w:type="auto"/>
            <w:vAlign w:val="center"/>
            <w:hideMark/>
          </w:tcPr>
          <w:p w14:paraId="759E46E7" w14:textId="77777777" w:rsidR="00776ED1" w:rsidRDefault="00776ED1">
            <w:pPr>
              <w:rPr>
                <w:szCs w:val="24"/>
              </w:rPr>
            </w:pPr>
            <w:r>
              <w:t xml:space="preserve">Rom </w:t>
            </w:r>
          </w:p>
        </w:tc>
        <w:tc>
          <w:tcPr>
            <w:tcW w:w="0" w:type="auto"/>
            <w:vAlign w:val="center"/>
            <w:hideMark/>
          </w:tcPr>
          <w:p w14:paraId="541307EC" w14:textId="77777777" w:rsidR="00776ED1" w:rsidRDefault="00776ED1">
            <w:r>
              <w:t>2. Tim. 4,16 - 17</w:t>
            </w:r>
          </w:p>
        </w:tc>
        <w:tc>
          <w:tcPr>
            <w:tcW w:w="0" w:type="auto"/>
            <w:vAlign w:val="center"/>
            <w:hideMark/>
          </w:tcPr>
          <w:p w14:paraId="7923DA3F" w14:textId="77777777" w:rsidR="00776ED1" w:rsidRDefault="00776ED1"/>
        </w:tc>
        <w:tc>
          <w:tcPr>
            <w:tcW w:w="0" w:type="auto"/>
            <w:vAlign w:val="center"/>
            <w:hideMark/>
          </w:tcPr>
          <w:p w14:paraId="6F78AA34" w14:textId="77777777" w:rsidR="00776ED1" w:rsidRDefault="00776ED1">
            <w:pPr>
              <w:rPr>
                <w:sz w:val="20"/>
                <w:szCs w:val="20"/>
              </w:rPr>
            </w:pPr>
          </w:p>
        </w:tc>
      </w:tr>
    </w:tbl>
    <w:p w14:paraId="47D34E57" w14:textId="00EB3798" w:rsidR="00106472" w:rsidRDefault="00106472" w:rsidP="00106472">
      <w:pPr>
        <w:pStyle w:val="berschrift1"/>
      </w:pPr>
      <w:r>
        <w:t>Sonstiges</w:t>
      </w:r>
    </w:p>
    <w:p w14:paraId="74359AEE" w14:textId="542919E5" w:rsidR="00106472" w:rsidRDefault="00106472" w:rsidP="00106472">
      <w:pPr>
        <w:pStyle w:val="berschrift2"/>
        <w:rPr>
          <w:sz w:val="48"/>
          <w:szCs w:val="48"/>
          <w:lang w:eastAsia="de-DE"/>
        </w:rPr>
      </w:pPr>
      <w:r>
        <w:t>Erlösung</w:t>
      </w:r>
    </w:p>
    <w:p w14:paraId="478592FF" w14:textId="77777777" w:rsidR="00106472" w:rsidRDefault="00106472" w:rsidP="00106472">
      <w:pPr>
        <w:pStyle w:val="StandardWeb"/>
      </w:pPr>
      <w:r>
        <w:t xml:space="preserve">Das biblische Wort Erlösung enthält das Bild eines Sklaven, der zurück- oder freigekauft wird. Der Sklavenmarkt, auf dem Männer und Frauen gesund verkauft wurden, war in der römischen Welt zur Zeit Jesu ein alltäglicher Anblick. </w:t>
      </w:r>
    </w:p>
    <w:p w14:paraId="6A652843" w14:textId="77777777" w:rsidR="00106472" w:rsidRDefault="00106472" w:rsidP="00106472">
      <w:pPr>
        <w:pStyle w:val="berschrift3"/>
      </w:pPr>
      <w:r>
        <w:t>1. Die Allgemeinheit der Sünde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21"/>
        <w:gridCol w:w="1069"/>
      </w:tblGrid>
      <w:tr w:rsidR="00106472" w14:paraId="503DB54B" w14:textId="77777777" w:rsidTr="00455EF0">
        <w:trPr>
          <w:tblCellSpacing w:w="15" w:type="dxa"/>
        </w:trPr>
        <w:tc>
          <w:tcPr>
            <w:tcW w:w="0" w:type="auto"/>
            <w:vAlign w:val="center"/>
            <w:hideMark/>
          </w:tcPr>
          <w:p w14:paraId="45C67432" w14:textId="77777777" w:rsidR="00106472" w:rsidRDefault="00106472" w:rsidP="00106472">
            <w:r>
              <w:t>Wir gingen alle in der Irre</w:t>
            </w:r>
          </w:p>
        </w:tc>
        <w:tc>
          <w:tcPr>
            <w:tcW w:w="0" w:type="auto"/>
            <w:vAlign w:val="center"/>
            <w:hideMark/>
          </w:tcPr>
          <w:p w14:paraId="6964848B" w14:textId="77777777" w:rsidR="00106472" w:rsidRDefault="00106472" w:rsidP="00106472">
            <w:r>
              <w:t>Jes 53,6</w:t>
            </w:r>
          </w:p>
        </w:tc>
      </w:tr>
      <w:tr w:rsidR="00106472" w14:paraId="2581DA95" w14:textId="77777777" w:rsidTr="00455EF0">
        <w:trPr>
          <w:tblCellSpacing w:w="15" w:type="dxa"/>
        </w:trPr>
        <w:tc>
          <w:tcPr>
            <w:tcW w:w="0" w:type="auto"/>
            <w:vAlign w:val="center"/>
            <w:hideMark/>
          </w:tcPr>
          <w:p w14:paraId="6A60CE31" w14:textId="77777777" w:rsidR="00106472" w:rsidRDefault="00106472" w:rsidP="00106472">
            <w:r>
              <w:t>Sind allzumal Sünder</w:t>
            </w:r>
          </w:p>
        </w:tc>
        <w:tc>
          <w:tcPr>
            <w:tcW w:w="0" w:type="auto"/>
            <w:vAlign w:val="center"/>
            <w:hideMark/>
          </w:tcPr>
          <w:p w14:paraId="1ED326BD" w14:textId="77777777" w:rsidR="00106472" w:rsidRDefault="00106472" w:rsidP="00106472">
            <w:r>
              <w:t>Röm 3,23</w:t>
            </w:r>
          </w:p>
        </w:tc>
      </w:tr>
      <w:tr w:rsidR="00106472" w14:paraId="17EDA9BA" w14:textId="77777777" w:rsidTr="00455EF0">
        <w:trPr>
          <w:tblCellSpacing w:w="15" w:type="dxa"/>
        </w:trPr>
        <w:tc>
          <w:tcPr>
            <w:tcW w:w="0" w:type="auto"/>
            <w:vAlign w:val="center"/>
            <w:hideMark/>
          </w:tcPr>
          <w:p w14:paraId="01AB4945" w14:textId="77777777" w:rsidR="00106472" w:rsidRDefault="00106472" w:rsidP="00106472">
            <w:r>
              <w:t>So wir sagen, wir haben nicht gesündigt</w:t>
            </w:r>
          </w:p>
        </w:tc>
        <w:tc>
          <w:tcPr>
            <w:tcW w:w="0" w:type="auto"/>
            <w:vAlign w:val="center"/>
            <w:hideMark/>
          </w:tcPr>
          <w:p w14:paraId="232685F4" w14:textId="77777777" w:rsidR="00106472" w:rsidRDefault="00106472" w:rsidP="00106472">
            <w:r>
              <w:t>1. Joh. 1,8</w:t>
            </w:r>
          </w:p>
        </w:tc>
      </w:tr>
      <w:tr w:rsidR="00106472" w14:paraId="0375B962" w14:textId="77777777" w:rsidTr="00455EF0">
        <w:trPr>
          <w:tblCellSpacing w:w="15" w:type="dxa"/>
        </w:trPr>
        <w:tc>
          <w:tcPr>
            <w:tcW w:w="0" w:type="auto"/>
            <w:vAlign w:val="center"/>
            <w:hideMark/>
          </w:tcPr>
          <w:p w14:paraId="13950503" w14:textId="77777777" w:rsidR="00106472" w:rsidRDefault="00106472" w:rsidP="00106472">
            <w:r>
              <w:t>Sind alle abgewichen</w:t>
            </w:r>
          </w:p>
        </w:tc>
        <w:tc>
          <w:tcPr>
            <w:tcW w:w="0" w:type="auto"/>
            <w:vAlign w:val="center"/>
            <w:hideMark/>
          </w:tcPr>
          <w:p w14:paraId="56EDFFA8" w14:textId="77777777" w:rsidR="00106472" w:rsidRDefault="00106472" w:rsidP="00106472">
            <w:r>
              <w:t>Röm 3,12</w:t>
            </w:r>
          </w:p>
        </w:tc>
      </w:tr>
      <w:tr w:rsidR="00106472" w14:paraId="75B19EED" w14:textId="77777777" w:rsidTr="00455EF0">
        <w:trPr>
          <w:tblCellSpacing w:w="15" w:type="dxa"/>
        </w:trPr>
        <w:tc>
          <w:tcPr>
            <w:tcW w:w="0" w:type="auto"/>
            <w:vAlign w:val="center"/>
            <w:hideMark/>
          </w:tcPr>
          <w:p w14:paraId="5655A6E9" w14:textId="77777777" w:rsidR="00106472" w:rsidRDefault="00106472" w:rsidP="00106472">
            <w:r>
              <w:t>Sind allesamt untüchtig</w:t>
            </w:r>
          </w:p>
        </w:tc>
        <w:tc>
          <w:tcPr>
            <w:tcW w:w="0" w:type="auto"/>
            <w:vAlign w:val="center"/>
            <w:hideMark/>
          </w:tcPr>
          <w:p w14:paraId="2EF12F55" w14:textId="77777777" w:rsidR="00106472" w:rsidRDefault="00106472" w:rsidP="00106472">
            <w:r>
              <w:t>Ps. 14,3</w:t>
            </w:r>
          </w:p>
        </w:tc>
      </w:tr>
      <w:tr w:rsidR="00106472" w14:paraId="16FDEEBD" w14:textId="77777777" w:rsidTr="00455EF0">
        <w:trPr>
          <w:tblCellSpacing w:w="15" w:type="dxa"/>
        </w:trPr>
        <w:tc>
          <w:tcPr>
            <w:tcW w:w="0" w:type="auto"/>
            <w:vAlign w:val="center"/>
            <w:hideMark/>
          </w:tcPr>
          <w:p w14:paraId="3A2ADC24" w14:textId="77777777" w:rsidR="00106472" w:rsidRDefault="00106472" w:rsidP="00106472">
            <w:r>
              <w:t>Wer wird bestehen?</w:t>
            </w:r>
          </w:p>
        </w:tc>
        <w:tc>
          <w:tcPr>
            <w:tcW w:w="0" w:type="auto"/>
            <w:vAlign w:val="center"/>
            <w:hideMark/>
          </w:tcPr>
          <w:p w14:paraId="194C163D" w14:textId="77777777" w:rsidR="00106472" w:rsidRDefault="00106472" w:rsidP="00106472">
            <w:r>
              <w:t>Ps. 130,3</w:t>
            </w:r>
          </w:p>
        </w:tc>
      </w:tr>
    </w:tbl>
    <w:p w14:paraId="26BC9490" w14:textId="77777777" w:rsidR="00106472" w:rsidRDefault="00106472" w:rsidP="00106472">
      <w:pPr>
        <w:pStyle w:val="berschrift3"/>
      </w:pPr>
      <w:r>
        <w:t>2. Die Folgen der Sünde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88"/>
        <w:gridCol w:w="1769"/>
      </w:tblGrid>
      <w:tr w:rsidR="00106472" w14:paraId="00DE2264" w14:textId="77777777" w:rsidTr="00455EF0">
        <w:trPr>
          <w:tblCellSpacing w:w="15" w:type="dxa"/>
        </w:trPr>
        <w:tc>
          <w:tcPr>
            <w:tcW w:w="0" w:type="auto"/>
            <w:vAlign w:val="center"/>
            <w:hideMark/>
          </w:tcPr>
          <w:p w14:paraId="2B9C323A" w14:textId="77777777" w:rsidR="00106472" w:rsidRDefault="00106472" w:rsidP="00106472">
            <w:r>
              <w:t xml:space="preserve">Der Tod ist der Sünde Sold </w:t>
            </w:r>
          </w:p>
        </w:tc>
        <w:tc>
          <w:tcPr>
            <w:tcW w:w="0" w:type="auto"/>
            <w:vAlign w:val="center"/>
            <w:hideMark/>
          </w:tcPr>
          <w:p w14:paraId="223FB3B6" w14:textId="77777777" w:rsidR="00106472" w:rsidRDefault="00106472" w:rsidP="00106472">
            <w:r>
              <w:t>Röm 6,23</w:t>
            </w:r>
          </w:p>
        </w:tc>
      </w:tr>
      <w:tr w:rsidR="00106472" w14:paraId="37B3557B" w14:textId="77777777" w:rsidTr="00455EF0">
        <w:trPr>
          <w:tblCellSpacing w:w="15" w:type="dxa"/>
        </w:trPr>
        <w:tc>
          <w:tcPr>
            <w:tcW w:w="0" w:type="auto"/>
            <w:vAlign w:val="center"/>
            <w:hideMark/>
          </w:tcPr>
          <w:p w14:paraId="64D9FE90" w14:textId="77777777" w:rsidR="00106472" w:rsidRDefault="00106472" w:rsidP="00106472">
            <w:r>
              <w:t xml:space="preserve">Wer Sünde tut, ist der Sünde Knecht </w:t>
            </w:r>
          </w:p>
        </w:tc>
        <w:tc>
          <w:tcPr>
            <w:tcW w:w="0" w:type="auto"/>
            <w:vAlign w:val="center"/>
            <w:hideMark/>
          </w:tcPr>
          <w:p w14:paraId="1A07C8E9" w14:textId="77777777" w:rsidR="00106472" w:rsidRDefault="00106472" w:rsidP="00106472">
            <w:r>
              <w:t>Joh 8,34</w:t>
            </w:r>
          </w:p>
        </w:tc>
      </w:tr>
      <w:tr w:rsidR="00106472" w14:paraId="5F1F0BEC" w14:textId="77777777" w:rsidTr="00455EF0">
        <w:trPr>
          <w:tblCellSpacing w:w="15" w:type="dxa"/>
        </w:trPr>
        <w:tc>
          <w:tcPr>
            <w:tcW w:w="0" w:type="auto"/>
            <w:vAlign w:val="center"/>
            <w:hideMark/>
          </w:tcPr>
          <w:p w14:paraId="75E32A6B" w14:textId="77777777" w:rsidR="00106472" w:rsidRDefault="00106472" w:rsidP="00106472">
            <w:r>
              <w:t xml:space="preserve">Die Gottlosen haben keinen Frieden </w:t>
            </w:r>
          </w:p>
        </w:tc>
        <w:tc>
          <w:tcPr>
            <w:tcW w:w="0" w:type="auto"/>
            <w:vAlign w:val="center"/>
            <w:hideMark/>
          </w:tcPr>
          <w:p w14:paraId="26DF49CD" w14:textId="77777777" w:rsidR="00106472" w:rsidRDefault="00106472" w:rsidP="00106472">
            <w:r>
              <w:t>Jes 57, 20 - 57,21</w:t>
            </w:r>
          </w:p>
        </w:tc>
      </w:tr>
      <w:tr w:rsidR="00106472" w14:paraId="7D9F9157" w14:textId="77777777" w:rsidTr="00455EF0">
        <w:trPr>
          <w:tblCellSpacing w:w="15" w:type="dxa"/>
        </w:trPr>
        <w:tc>
          <w:tcPr>
            <w:tcW w:w="0" w:type="auto"/>
            <w:vAlign w:val="center"/>
            <w:hideMark/>
          </w:tcPr>
          <w:p w14:paraId="45193D64" w14:textId="77777777" w:rsidR="00106472" w:rsidRDefault="00106472" w:rsidP="00106472">
            <w:r>
              <w:t xml:space="preserve">Der Zorn Gottes ist über ihm </w:t>
            </w:r>
          </w:p>
        </w:tc>
        <w:tc>
          <w:tcPr>
            <w:tcW w:w="0" w:type="auto"/>
            <w:vAlign w:val="center"/>
            <w:hideMark/>
          </w:tcPr>
          <w:p w14:paraId="74550B4D" w14:textId="77777777" w:rsidR="00106472" w:rsidRDefault="00106472" w:rsidP="00106472">
            <w:r>
              <w:t>Joh 6,36</w:t>
            </w:r>
          </w:p>
        </w:tc>
      </w:tr>
      <w:tr w:rsidR="00106472" w14:paraId="010E1788" w14:textId="77777777" w:rsidTr="00455EF0">
        <w:trPr>
          <w:tblCellSpacing w:w="15" w:type="dxa"/>
        </w:trPr>
        <w:tc>
          <w:tcPr>
            <w:tcW w:w="0" w:type="auto"/>
            <w:vAlign w:val="center"/>
            <w:hideMark/>
          </w:tcPr>
          <w:p w14:paraId="6D97A6EC" w14:textId="77777777" w:rsidR="00106472" w:rsidRDefault="00106472" w:rsidP="00106472">
            <w:r>
              <w:t xml:space="preserve">Verflucht, wer nicht bleibt in allem </w:t>
            </w:r>
          </w:p>
        </w:tc>
        <w:tc>
          <w:tcPr>
            <w:tcW w:w="0" w:type="auto"/>
            <w:vAlign w:val="center"/>
            <w:hideMark/>
          </w:tcPr>
          <w:p w14:paraId="6DEB905C" w14:textId="77777777" w:rsidR="00106472" w:rsidRDefault="00106472" w:rsidP="00106472">
            <w:r>
              <w:t>Gal 3,10</w:t>
            </w:r>
          </w:p>
        </w:tc>
      </w:tr>
      <w:tr w:rsidR="00106472" w14:paraId="10466B71" w14:textId="77777777" w:rsidTr="00455EF0">
        <w:trPr>
          <w:tblCellSpacing w:w="15" w:type="dxa"/>
        </w:trPr>
        <w:tc>
          <w:tcPr>
            <w:tcW w:w="0" w:type="auto"/>
            <w:vAlign w:val="center"/>
            <w:hideMark/>
          </w:tcPr>
          <w:p w14:paraId="14A9647F" w14:textId="77777777" w:rsidR="00106472" w:rsidRDefault="00106472" w:rsidP="00106472">
            <w:r>
              <w:t xml:space="preserve">Deren Teil wird sein in dem Pfuhl </w:t>
            </w:r>
          </w:p>
        </w:tc>
        <w:tc>
          <w:tcPr>
            <w:tcW w:w="0" w:type="auto"/>
            <w:vAlign w:val="center"/>
            <w:hideMark/>
          </w:tcPr>
          <w:p w14:paraId="4181166F" w14:textId="77777777" w:rsidR="00106472" w:rsidRDefault="00106472" w:rsidP="00106472">
            <w:r>
              <w:t>Off 21,8</w:t>
            </w:r>
          </w:p>
        </w:tc>
      </w:tr>
    </w:tbl>
    <w:p w14:paraId="78949860" w14:textId="77777777" w:rsidR="00106472" w:rsidRDefault="00106472" w:rsidP="00106472">
      <w:pPr>
        <w:pStyle w:val="berschrift3"/>
      </w:pPr>
      <w:r>
        <w:t>3. Die Allgemeinheit des Heils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4"/>
        <w:gridCol w:w="1189"/>
      </w:tblGrid>
      <w:tr w:rsidR="00106472" w14:paraId="3A78A907" w14:textId="77777777" w:rsidTr="00455EF0">
        <w:trPr>
          <w:tblCellSpacing w:w="15" w:type="dxa"/>
        </w:trPr>
        <w:tc>
          <w:tcPr>
            <w:tcW w:w="0" w:type="auto"/>
            <w:vAlign w:val="center"/>
            <w:hideMark/>
          </w:tcPr>
          <w:p w14:paraId="77A6A244" w14:textId="77777777" w:rsidR="00106472" w:rsidRDefault="00106472" w:rsidP="00106472">
            <w:r>
              <w:t xml:space="preserve">Für alle den Tod geschmeckt </w:t>
            </w:r>
          </w:p>
        </w:tc>
        <w:tc>
          <w:tcPr>
            <w:tcW w:w="0" w:type="auto"/>
            <w:vAlign w:val="center"/>
            <w:hideMark/>
          </w:tcPr>
          <w:p w14:paraId="4EAC1399" w14:textId="77777777" w:rsidR="00106472" w:rsidRDefault="00106472" w:rsidP="00106472">
            <w:r>
              <w:t>Heb 2,9</w:t>
            </w:r>
          </w:p>
        </w:tc>
      </w:tr>
      <w:tr w:rsidR="00106472" w14:paraId="285A751D" w14:textId="77777777" w:rsidTr="00455EF0">
        <w:trPr>
          <w:tblCellSpacing w:w="15" w:type="dxa"/>
        </w:trPr>
        <w:tc>
          <w:tcPr>
            <w:tcW w:w="0" w:type="auto"/>
            <w:vAlign w:val="center"/>
            <w:hideMark/>
          </w:tcPr>
          <w:p w14:paraId="41F94038" w14:textId="77777777" w:rsidR="00106472" w:rsidRDefault="00106472" w:rsidP="00106472">
            <w:r>
              <w:t xml:space="preserve">Für uns alle dahingegeben </w:t>
            </w:r>
          </w:p>
        </w:tc>
        <w:tc>
          <w:tcPr>
            <w:tcW w:w="0" w:type="auto"/>
            <w:vAlign w:val="center"/>
            <w:hideMark/>
          </w:tcPr>
          <w:p w14:paraId="1221738C" w14:textId="77777777" w:rsidR="00106472" w:rsidRDefault="00106472" w:rsidP="00106472">
            <w:r>
              <w:t>Röm 8,32</w:t>
            </w:r>
          </w:p>
        </w:tc>
      </w:tr>
      <w:tr w:rsidR="00106472" w14:paraId="7F99C5AB" w14:textId="77777777" w:rsidTr="00455EF0">
        <w:trPr>
          <w:tblCellSpacing w:w="15" w:type="dxa"/>
        </w:trPr>
        <w:tc>
          <w:tcPr>
            <w:tcW w:w="0" w:type="auto"/>
            <w:vAlign w:val="center"/>
            <w:hideMark/>
          </w:tcPr>
          <w:p w14:paraId="314B964E" w14:textId="77777777" w:rsidR="00106472" w:rsidRDefault="00106472" w:rsidP="00106472">
            <w:r>
              <w:t xml:space="preserve">Der Herr warf unser aller Sünde auf ihn </w:t>
            </w:r>
          </w:p>
        </w:tc>
        <w:tc>
          <w:tcPr>
            <w:tcW w:w="0" w:type="auto"/>
            <w:vAlign w:val="center"/>
            <w:hideMark/>
          </w:tcPr>
          <w:p w14:paraId="3BD1EDBA" w14:textId="77777777" w:rsidR="00106472" w:rsidRDefault="00106472" w:rsidP="00106472">
            <w:r>
              <w:t>Jes 53,6</w:t>
            </w:r>
          </w:p>
        </w:tc>
      </w:tr>
      <w:tr w:rsidR="00106472" w14:paraId="286E1D2F" w14:textId="77777777" w:rsidTr="00455EF0">
        <w:trPr>
          <w:tblCellSpacing w:w="15" w:type="dxa"/>
        </w:trPr>
        <w:tc>
          <w:tcPr>
            <w:tcW w:w="0" w:type="auto"/>
            <w:vAlign w:val="center"/>
            <w:hideMark/>
          </w:tcPr>
          <w:p w14:paraId="49412DCD" w14:textId="77777777" w:rsidR="00106472" w:rsidRDefault="00106472" w:rsidP="00106472">
            <w:r>
              <w:t xml:space="preserve">Zur Versöhnung für unsere Sünden </w:t>
            </w:r>
          </w:p>
        </w:tc>
        <w:tc>
          <w:tcPr>
            <w:tcW w:w="0" w:type="auto"/>
            <w:vAlign w:val="center"/>
            <w:hideMark/>
          </w:tcPr>
          <w:p w14:paraId="6486F4E7" w14:textId="77777777" w:rsidR="00106472" w:rsidRDefault="00106472" w:rsidP="00106472">
            <w:r>
              <w:t>1. Joh. 4,10</w:t>
            </w:r>
          </w:p>
        </w:tc>
      </w:tr>
      <w:tr w:rsidR="00106472" w14:paraId="5D934A3E" w14:textId="77777777" w:rsidTr="00455EF0">
        <w:trPr>
          <w:tblCellSpacing w:w="15" w:type="dxa"/>
        </w:trPr>
        <w:tc>
          <w:tcPr>
            <w:tcW w:w="0" w:type="auto"/>
            <w:vAlign w:val="center"/>
            <w:hideMark/>
          </w:tcPr>
          <w:p w14:paraId="236250B1" w14:textId="77777777" w:rsidR="00106472" w:rsidRDefault="00106472" w:rsidP="00106472">
            <w:r>
              <w:t xml:space="preserve">Auch für die der ganzen Welt </w:t>
            </w:r>
          </w:p>
        </w:tc>
        <w:tc>
          <w:tcPr>
            <w:tcW w:w="0" w:type="auto"/>
            <w:vAlign w:val="center"/>
            <w:hideMark/>
          </w:tcPr>
          <w:p w14:paraId="0DBE6E1F" w14:textId="77777777" w:rsidR="00106472" w:rsidRDefault="00106472" w:rsidP="00106472">
            <w:r>
              <w:t>1. Joh. 2,9</w:t>
            </w:r>
          </w:p>
        </w:tc>
      </w:tr>
      <w:tr w:rsidR="00106472" w14:paraId="3B75A133" w14:textId="77777777" w:rsidTr="00455EF0">
        <w:trPr>
          <w:tblCellSpacing w:w="15" w:type="dxa"/>
        </w:trPr>
        <w:tc>
          <w:tcPr>
            <w:tcW w:w="0" w:type="auto"/>
            <w:vAlign w:val="center"/>
            <w:hideMark/>
          </w:tcPr>
          <w:p w14:paraId="76940217" w14:textId="77777777" w:rsidR="00106472" w:rsidRDefault="00106472" w:rsidP="00106472">
            <w:r>
              <w:t xml:space="preserve">Alle, die an ihn glauben, sind nicht verloren </w:t>
            </w:r>
          </w:p>
        </w:tc>
        <w:tc>
          <w:tcPr>
            <w:tcW w:w="0" w:type="auto"/>
            <w:vAlign w:val="center"/>
            <w:hideMark/>
          </w:tcPr>
          <w:p w14:paraId="272116D5" w14:textId="77777777" w:rsidR="00106472" w:rsidRDefault="00106472" w:rsidP="00106472">
            <w:r>
              <w:t>Joh 3,16</w:t>
            </w:r>
          </w:p>
        </w:tc>
      </w:tr>
    </w:tbl>
    <w:p w14:paraId="2AB607BB" w14:textId="77777777" w:rsidR="00106472" w:rsidRDefault="00106472" w:rsidP="00106472">
      <w:pPr>
        <w:pStyle w:val="berschrift3"/>
      </w:pPr>
      <w:r>
        <w:t>4. Wie wir erlöst sind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41"/>
        <w:gridCol w:w="1162"/>
      </w:tblGrid>
      <w:tr w:rsidR="00106472" w14:paraId="0EC645E5" w14:textId="77777777" w:rsidTr="00455EF0">
        <w:trPr>
          <w:tblCellSpacing w:w="15" w:type="dxa"/>
        </w:trPr>
        <w:tc>
          <w:tcPr>
            <w:tcW w:w="0" w:type="auto"/>
            <w:vAlign w:val="center"/>
            <w:hideMark/>
          </w:tcPr>
          <w:p w14:paraId="2453617C" w14:textId="77777777" w:rsidR="00106472" w:rsidRDefault="00106472" w:rsidP="00106472">
            <w:r>
              <w:t xml:space="preserve">Christus hat uns erlöst </w:t>
            </w:r>
          </w:p>
        </w:tc>
        <w:tc>
          <w:tcPr>
            <w:tcW w:w="0" w:type="auto"/>
            <w:vAlign w:val="center"/>
            <w:hideMark/>
          </w:tcPr>
          <w:p w14:paraId="2DCF8FA4" w14:textId="77777777" w:rsidR="00106472" w:rsidRDefault="00106472" w:rsidP="00106472">
            <w:r>
              <w:t>Gal 3,13</w:t>
            </w:r>
          </w:p>
        </w:tc>
      </w:tr>
      <w:tr w:rsidR="00106472" w14:paraId="080ACDEA" w14:textId="77777777" w:rsidTr="00455EF0">
        <w:trPr>
          <w:tblCellSpacing w:w="15" w:type="dxa"/>
        </w:trPr>
        <w:tc>
          <w:tcPr>
            <w:tcW w:w="0" w:type="auto"/>
            <w:vAlign w:val="center"/>
            <w:hideMark/>
          </w:tcPr>
          <w:p w14:paraId="67742852" w14:textId="77777777" w:rsidR="00106472" w:rsidRDefault="00106472" w:rsidP="00106472">
            <w:r>
              <w:t xml:space="preserve">Erlöst mit dem teuren Blut Christi </w:t>
            </w:r>
          </w:p>
        </w:tc>
        <w:tc>
          <w:tcPr>
            <w:tcW w:w="0" w:type="auto"/>
            <w:vAlign w:val="center"/>
            <w:hideMark/>
          </w:tcPr>
          <w:p w14:paraId="6E3BD297" w14:textId="77777777" w:rsidR="00106472" w:rsidRDefault="00106472" w:rsidP="00106472">
            <w:r>
              <w:t>1. Pet. 1,19</w:t>
            </w:r>
          </w:p>
        </w:tc>
      </w:tr>
      <w:tr w:rsidR="00106472" w14:paraId="50FB7FCC" w14:textId="77777777" w:rsidTr="00455EF0">
        <w:trPr>
          <w:tblCellSpacing w:w="15" w:type="dxa"/>
        </w:trPr>
        <w:tc>
          <w:tcPr>
            <w:tcW w:w="0" w:type="auto"/>
            <w:vAlign w:val="center"/>
            <w:hideMark/>
          </w:tcPr>
          <w:p w14:paraId="218A4295" w14:textId="77777777" w:rsidR="00106472" w:rsidRDefault="00106472" w:rsidP="00106472">
            <w:r>
              <w:t xml:space="preserve">Unsere Sünden selbst hinaufgetragen </w:t>
            </w:r>
          </w:p>
        </w:tc>
        <w:tc>
          <w:tcPr>
            <w:tcW w:w="0" w:type="auto"/>
            <w:vAlign w:val="center"/>
            <w:hideMark/>
          </w:tcPr>
          <w:p w14:paraId="502906ED" w14:textId="77777777" w:rsidR="00106472" w:rsidRDefault="00106472" w:rsidP="00106472">
            <w:r>
              <w:t>1. Pet. 2,24</w:t>
            </w:r>
          </w:p>
        </w:tc>
      </w:tr>
      <w:tr w:rsidR="00106472" w14:paraId="70EFB670" w14:textId="77777777" w:rsidTr="00455EF0">
        <w:trPr>
          <w:tblCellSpacing w:w="15" w:type="dxa"/>
        </w:trPr>
        <w:tc>
          <w:tcPr>
            <w:tcW w:w="0" w:type="auto"/>
            <w:vAlign w:val="center"/>
            <w:hideMark/>
          </w:tcPr>
          <w:p w14:paraId="5B629CCF" w14:textId="77777777" w:rsidR="00106472" w:rsidRDefault="00106472" w:rsidP="00106472">
            <w:r>
              <w:t xml:space="preserve">Durch ihn alles versöhnt </w:t>
            </w:r>
          </w:p>
        </w:tc>
        <w:tc>
          <w:tcPr>
            <w:tcW w:w="0" w:type="auto"/>
            <w:vAlign w:val="center"/>
            <w:hideMark/>
          </w:tcPr>
          <w:p w14:paraId="71269A05" w14:textId="77777777" w:rsidR="00106472" w:rsidRDefault="00106472" w:rsidP="00106472">
            <w:r>
              <w:t>Kol 1,19</w:t>
            </w:r>
          </w:p>
        </w:tc>
      </w:tr>
      <w:tr w:rsidR="00106472" w14:paraId="6334CD50" w14:textId="77777777" w:rsidTr="00455EF0">
        <w:trPr>
          <w:tblCellSpacing w:w="15" w:type="dxa"/>
        </w:trPr>
        <w:tc>
          <w:tcPr>
            <w:tcW w:w="0" w:type="auto"/>
            <w:vAlign w:val="center"/>
            <w:hideMark/>
          </w:tcPr>
          <w:p w14:paraId="3736D402" w14:textId="77777777" w:rsidR="00106472" w:rsidRDefault="00106472" w:rsidP="00106472">
            <w:r>
              <w:t xml:space="preserve">Durch sein Blut Sündenvergebung </w:t>
            </w:r>
          </w:p>
        </w:tc>
        <w:tc>
          <w:tcPr>
            <w:tcW w:w="0" w:type="auto"/>
            <w:vAlign w:val="center"/>
            <w:hideMark/>
          </w:tcPr>
          <w:p w14:paraId="4D702B2A" w14:textId="77777777" w:rsidR="00106472" w:rsidRDefault="00106472" w:rsidP="00106472">
            <w:r>
              <w:t>Eph 1,7</w:t>
            </w:r>
          </w:p>
        </w:tc>
      </w:tr>
      <w:tr w:rsidR="00106472" w14:paraId="61AE2107" w14:textId="77777777" w:rsidTr="00455EF0">
        <w:trPr>
          <w:tblCellSpacing w:w="15" w:type="dxa"/>
        </w:trPr>
        <w:tc>
          <w:tcPr>
            <w:tcW w:w="0" w:type="auto"/>
            <w:vAlign w:val="center"/>
            <w:hideMark/>
          </w:tcPr>
          <w:p w14:paraId="7BB554D8" w14:textId="77777777" w:rsidR="00106472" w:rsidRDefault="00106472" w:rsidP="00106472">
            <w:r>
              <w:t xml:space="preserve">Es ist vollbracht </w:t>
            </w:r>
          </w:p>
        </w:tc>
        <w:tc>
          <w:tcPr>
            <w:tcW w:w="0" w:type="auto"/>
            <w:vAlign w:val="center"/>
            <w:hideMark/>
          </w:tcPr>
          <w:p w14:paraId="7684DA0D" w14:textId="77777777" w:rsidR="00106472" w:rsidRDefault="00106472" w:rsidP="00106472">
            <w:r>
              <w:t>Joh 19,30</w:t>
            </w:r>
          </w:p>
        </w:tc>
      </w:tr>
    </w:tbl>
    <w:p w14:paraId="7035F091" w14:textId="77777777" w:rsidR="00106472" w:rsidRDefault="00106472" w:rsidP="00106472">
      <w:pPr>
        <w:pStyle w:val="berschrift3"/>
      </w:pPr>
      <w:r>
        <w:t>5. Wie wir erlöst werden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81"/>
        <w:gridCol w:w="1229"/>
      </w:tblGrid>
      <w:tr w:rsidR="00106472" w14:paraId="67221FF1" w14:textId="77777777" w:rsidTr="00455EF0">
        <w:trPr>
          <w:tblCellSpacing w:w="15" w:type="dxa"/>
        </w:trPr>
        <w:tc>
          <w:tcPr>
            <w:tcW w:w="0" w:type="auto"/>
            <w:vAlign w:val="center"/>
            <w:hideMark/>
          </w:tcPr>
          <w:p w14:paraId="605AE183" w14:textId="77777777" w:rsidR="00106472" w:rsidRDefault="00106472" w:rsidP="00106472">
            <w:r>
              <w:t xml:space="preserve">Laßt euch versöhnen </w:t>
            </w:r>
          </w:p>
        </w:tc>
        <w:tc>
          <w:tcPr>
            <w:tcW w:w="0" w:type="auto"/>
            <w:vAlign w:val="center"/>
            <w:hideMark/>
          </w:tcPr>
          <w:p w14:paraId="198A3BBA" w14:textId="77777777" w:rsidR="00106472" w:rsidRDefault="00106472" w:rsidP="00106472">
            <w:r>
              <w:t>2. Kor. 5,20</w:t>
            </w:r>
          </w:p>
        </w:tc>
      </w:tr>
      <w:tr w:rsidR="00106472" w14:paraId="4F45A6BD" w14:textId="77777777" w:rsidTr="00455EF0">
        <w:trPr>
          <w:tblCellSpacing w:w="15" w:type="dxa"/>
        </w:trPr>
        <w:tc>
          <w:tcPr>
            <w:tcW w:w="0" w:type="auto"/>
            <w:vAlign w:val="center"/>
            <w:hideMark/>
          </w:tcPr>
          <w:p w14:paraId="2330446F" w14:textId="77777777" w:rsidR="00106472" w:rsidRDefault="00106472" w:rsidP="00106472">
            <w:r>
              <w:t xml:space="preserve">Wie viele ihn aufnahmen, denen gab er </w:t>
            </w:r>
          </w:p>
        </w:tc>
        <w:tc>
          <w:tcPr>
            <w:tcW w:w="0" w:type="auto"/>
            <w:vAlign w:val="center"/>
            <w:hideMark/>
          </w:tcPr>
          <w:p w14:paraId="0DBE0EAC" w14:textId="77777777" w:rsidR="00106472" w:rsidRDefault="00106472" w:rsidP="00106472">
            <w:r>
              <w:t>Joh 1,12</w:t>
            </w:r>
          </w:p>
        </w:tc>
      </w:tr>
      <w:tr w:rsidR="00106472" w14:paraId="5562790B" w14:textId="77777777" w:rsidTr="00455EF0">
        <w:trPr>
          <w:tblCellSpacing w:w="15" w:type="dxa"/>
        </w:trPr>
        <w:tc>
          <w:tcPr>
            <w:tcW w:w="0" w:type="auto"/>
            <w:vAlign w:val="center"/>
            <w:hideMark/>
          </w:tcPr>
          <w:p w14:paraId="3E1A7AB9" w14:textId="77777777" w:rsidR="00106472" w:rsidRDefault="00106472" w:rsidP="00106472">
            <w:r>
              <w:t xml:space="preserve">Glaube an den Herrn Jesus Christus </w:t>
            </w:r>
          </w:p>
        </w:tc>
        <w:tc>
          <w:tcPr>
            <w:tcW w:w="0" w:type="auto"/>
            <w:vAlign w:val="center"/>
            <w:hideMark/>
          </w:tcPr>
          <w:p w14:paraId="18E2F1C9" w14:textId="77777777" w:rsidR="00106472" w:rsidRDefault="00106472" w:rsidP="00106472">
            <w:r>
              <w:t>Apg. 16,31</w:t>
            </w:r>
          </w:p>
        </w:tc>
      </w:tr>
      <w:tr w:rsidR="00106472" w14:paraId="6A082639" w14:textId="77777777" w:rsidTr="00455EF0">
        <w:trPr>
          <w:tblCellSpacing w:w="15" w:type="dxa"/>
        </w:trPr>
        <w:tc>
          <w:tcPr>
            <w:tcW w:w="0" w:type="auto"/>
            <w:vAlign w:val="center"/>
            <w:hideMark/>
          </w:tcPr>
          <w:p w14:paraId="3DCA90B5" w14:textId="77777777" w:rsidR="00106472" w:rsidRDefault="00106472" w:rsidP="00106472">
            <w:r>
              <w:t xml:space="preserve">Wer an den Sohn glaubt, hat das ewige Leben </w:t>
            </w:r>
          </w:p>
        </w:tc>
        <w:tc>
          <w:tcPr>
            <w:tcW w:w="0" w:type="auto"/>
            <w:vAlign w:val="center"/>
            <w:hideMark/>
          </w:tcPr>
          <w:p w14:paraId="1F1E574F" w14:textId="77777777" w:rsidR="00106472" w:rsidRDefault="00106472" w:rsidP="00106472">
            <w:r>
              <w:t>Joh 3,36</w:t>
            </w:r>
          </w:p>
        </w:tc>
      </w:tr>
      <w:tr w:rsidR="00106472" w14:paraId="33A48052" w14:textId="77777777" w:rsidTr="00455EF0">
        <w:trPr>
          <w:tblCellSpacing w:w="15" w:type="dxa"/>
        </w:trPr>
        <w:tc>
          <w:tcPr>
            <w:tcW w:w="0" w:type="auto"/>
            <w:vAlign w:val="center"/>
            <w:hideMark/>
          </w:tcPr>
          <w:p w14:paraId="55AF3F35" w14:textId="77777777" w:rsidR="00106472" w:rsidRDefault="00106472" w:rsidP="00106472">
            <w:r>
              <w:t xml:space="preserve">So man bekennt und von Herzen glaubt </w:t>
            </w:r>
          </w:p>
        </w:tc>
        <w:tc>
          <w:tcPr>
            <w:tcW w:w="0" w:type="auto"/>
            <w:vAlign w:val="center"/>
            <w:hideMark/>
          </w:tcPr>
          <w:p w14:paraId="3F18C0AD" w14:textId="77777777" w:rsidR="00106472" w:rsidRDefault="00106472" w:rsidP="00106472">
            <w:r>
              <w:t>Röm 10,10</w:t>
            </w:r>
          </w:p>
        </w:tc>
      </w:tr>
      <w:tr w:rsidR="00106472" w14:paraId="0C56BBCE" w14:textId="77777777" w:rsidTr="00455EF0">
        <w:trPr>
          <w:tblCellSpacing w:w="15" w:type="dxa"/>
        </w:trPr>
        <w:tc>
          <w:tcPr>
            <w:tcW w:w="0" w:type="auto"/>
            <w:vAlign w:val="center"/>
            <w:hideMark/>
          </w:tcPr>
          <w:p w14:paraId="48DB8A9A" w14:textId="77777777" w:rsidR="00106472" w:rsidRDefault="00106472" w:rsidP="00106472">
            <w:r>
              <w:t>Wer glaubt und getauft wird</w:t>
            </w:r>
          </w:p>
        </w:tc>
        <w:tc>
          <w:tcPr>
            <w:tcW w:w="0" w:type="auto"/>
            <w:vAlign w:val="center"/>
            <w:hideMark/>
          </w:tcPr>
          <w:p w14:paraId="2961145B" w14:textId="77777777" w:rsidR="00106472" w:rsidRDefault="00106472" w:rsidP="00106472">
            <w:r>
              <w:t>Mk. 16,16</w:t>
            </w:r>
          </w:p>
        </w:tc>
      </w:tr>
    </w:tbl>
    <w:p w14:paraId="766F9205" w14:textId="77777777" w:rsidR="00106472" w:rsidRDefault="00106472" w:rsidP="00106472">
      <w:pPr>
        <w:pStyle w:val="berschrift3"/>
      </w:pPr>
      <w:r>
        <w:t>6. Christus, der einzige Weg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61"/>
        <w:gridCol w:w="1149"/>
      </w:tblGrid>
      <w:tr w:rsidR="00106472" w14:paraId="77CDFF3F" w14:textId="77777777" w:rsidTr="00455EF0">
        <w:trPr>
          <w:tblCellSpacing w:w="15" w:type="dxa"/>
        </w:trPr>
        <w:tc>
          <w:tcPr>
            <w:tcW w:w="0" w:type="auto"/>
            <w:vAlign w:val="center"/>
            <w:hideMark/>
          </w:tcPr>
          <w:p w14:paraId="3141AEE5" w14:textId="77777777" w:rsidR="00106472" w:rsidRDefault="00106472" w:rsidP="00106472">
            <w:r>
              <w:t xml:space="preserve">In keinem anderen Heil </w:t>
            </w:r>
          </w:p>
        </w:tc>
        <w:tc>
          <w:tcPr>
            <w:tcW w:w="0" w:type="auto"/>
            <w:vAlign w:val="center"/>
            <w:hideMark/>
          </w:tcPr>
          <w:p w14:paraId="3FDF6261" w14:textId="77777777" w:rsidR="00106472" w:rsidRDefault="00106472" w:rsidP="00106472">
            <w:r>
              <w:t>Apg. 4,12</w:t>
            </w:r>
          </w:p>
        </w:tc>
      </w:tr>
      <w:tr w:rsidR="00106472" w14:paraId="020EC2BF" w14:textId="77777777" w:rsidTr="00455EF0">
        <w:trPr>
          <w:tblCellSpacing w:w="15" w:type="dxa"/>
        </w:trPr>
        <w:tc>
          <w:tcPr>
            <w:tcW w:w="0" w:type="auto"/>
            <w:vAlign w:val="center"/>
            <w:hideMark/>
          </w:tcPr>
          <w:p w14:paraId="34C61630" w14:textId="77777777" w:rsidR="00106472" w:rsidRDefault="00106472" w:rsidP="00106472">
            <w:r>
              <w:t xml:space="preserve">Nur ein Mittler </w:t>
            </w:r>
          </w:p>
        </w:tc>
        <w:tc>
          <w:tcPr>
            <w:tcW w:w="0" w:type="auto"/>
            <w:vAlign w:val="center"/>
            <w:hideMark/>
          </w:tcPr>
          <w:p w14:paraId="2E4E047C" w14:textId="77777777" w:rsidR="00106472" w:rsidRDefault="00106472" w:rsidP="00106472">
            <w:r>
              <w:t>1. Tim. 2,5</w:t>
            </w:r>
          </w:p>
        </w:tc>
      </w:tr>
      <w:tr w:rsidR="00106472" w14:paraId="1FEFB20B" w14:textId="77777777" w:rsidTr="00455EF0">
        <w:trPr>
          <w:tblCellSpacing w:w="15" w:type="dxa"/>
        </w:trPr>
        <w:tc>
          <w:tcPr>
            <w:tcW w:w="0" w:type="auto"/>
            <w:vAlign w:val="center"/>
            <w:hideMark/>
          </w:tcPr>
          <w:p w14:paraId="0B51C79F" w14:textId="77777777" w:rsidR="00106472" w:rsidRDefault="00106472" w:rsidP="00106472">
            <w:r>
              <w:t xml:space="preserve">Christus, der uns vertritt </w:t>
            </w:r>
          </w:p>
        </w:tc>
        <w:tc>
          <w:tcPr>
            <w:tcW w:w="0" w:type="auto"/>
            <w:vAlign w:val="center"/>
            <w:hideMark/>
          </w:tcPr>
          <w:p w14:paraId="5B63D503" w14:textId="77777777" w:rsidR="00106472" w:rsidRDefault="00106472" w:rsidP="00106472">
            <w:r>
              <w:t>Röm 8,34</w:t>
            </w:r>
          </w:p>
        </w:tc>
      </w:tr>
      <w:tr w:rsidR="00106472" w14:paraId="7488DAAA" w14:textId="77777777" w:rsidTr="00455EF0">
        <w:trPr>
          <w:tblCellSpacing w:w="15" w:type="dxa"/>
        </w:trPr>
        <w:tc>
          <w:tcPr>
            <w:tcW w:w="0" w:type="auto"/>
            <w:vAlign w:val="center"/>
            <w:hideMark/>
          </w:tcPr>
          <w:p w14:paraId="498E1202" w14:textId="77777777" w:rsidR="00106472" w:rsidRDefault="00106472" w:rsidP="00106472">
            <w:r>
              <w:t xml:space="preserve">Wendet euch zu mir </w:t>
            </w:r>
          </w:p>
        </w:tc>
        <w:tc>
          <w:tcPr>
            <w:tcW w:w="0" w:type="auto"/>
            <w:vAlign w:val="center"/>
            <w:hideMark/>
          </w:tcPr>
          <w:p w14:paraId="6A55B18A" w14:textId="77777777" w:rsidR="00106472" w:rsidRDefault="00106472" w:rsidP="00106472">
            <w:r>
              <w:t>Jes 45,21</w:t>
            </w:r>
          </w:p>
        </w:tc>
      </w:tr>
      <w:tr w:rsidR="00106472" w14:paraId="33247B9E" w14:textId="77777777" w:rsidTr="00455EF0">
        <w:trPr>
          <w:tblCellSpacing w:w="15" w:type="dxa"/>
        </w:trPr>
        <w:tc>
          <w:tcPr>
            <w:tcW w:w="0" w:type="auto"/>
            <w:vAlign w:val="center"/>
            <w:hideMark/>
          </w:tcPr>
          <w:p w14:paraId="41399C4D" w14:textId="77777777" w:rsidR="00106472" w:rsidRDefault="00106472" w:rsidP="00106472">
            <w:r>
              <w:t xml:space="preserve">Vergebung der Sünden durch ihn </w:t>
            </w:r>
          </w:p>
        </w:tc>
        <w:tc>
          <w:tcPr>
            <w:tcW w:w="0" w:type="auto"/>
            <w:vAlign w:val="center"/>
            <w:hideMark/>
          </w:tcPr>
          <w:p w14:paraId="5A2E0937" w14:textId="77777777" w:rsidR="00106472" w:rsidRDefault="00106472" w:rsidP="00106472">
            <w:r>
              <w:t>Apg. 13,38</w:t>
            </w:r>
          </w:p>
        </w:tc>
      </w:tr>
      <w:tr w:rsidR="00106472" w14:paraId="6301DF09" w14:textId="77777777" w:rsidTr="00455EF0">
        <w:trPr>
          <w:tblCellSpacing w:w="15" w:type="dxa"/>
        </w:trPr>
        <w:tc>
          <w:tcPr>
            <w:tcW w:w="0" w:type="auto"/>
            <w:vAlign w:val="center"/>
            <w:hideMark/>
          </w:tcPr>
          <w:p w14:paraId="19A720D0" w14:textId="77777777" w:rsidR="00106472" w:rsidRDefault="00106472" w:rsidP="00106472">
            <w:r>
              <w:t xml:space="preserve">Der Weg zum Vater durch mich </w:t>
            </w:r>
          </w:p>
        </w:tc>
        <w:tc>
          <w:tcPr>
            <w:tcW w:w="0" w:type="auto"/>
            <w:vAlign w:val="center"/>
            <w:hideMark/>
          </w:tcPr>
          <w:p w14:paraId="3BA278D2" w14:textId="77777777" w:rsidR="00106472" w:rsidRDefault="00106472" w:rsidP="00106472">
            <w:r>
              <w:t>Joh 14,6</w:t>
            </w:r>
          </w:p>
        </w:tc>
      </w:tr>
    </w:tbl>
    <w:p w14:paraId="59D658CD" w14:textId="77777777" w:rsidR="00106472" w:rsidRDefault="00106472" w:rsidP="00106472">
      <w:pPr>
        <w:pStyle w:val="berschrift3"/>
      </w:pPr>
      <w:r>
        <w:t>7. Hoffnung für Hoffnungslose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34"/>
        <w:gridCol w:w="1255"/>
      </w:tblGrid>
      <w:tr w:rsidR="00106472" w14:paraId="51BB3807" w14:textId="77777777" w:rsidTr="00455EF0">
        <w:trPr>
          <w:tblCellSpacing w:w="15" w:type="dxa"/>
        </w:trPr>
        <w:tc>
          <w:tcPr>
            <w:tcW w:w="0" w:type="auto"/>
            <w:vAlign w:val="center"/>
            <w:hideMark/>
          </w:tcPr>
          <w:p w14:paraId="0F1985F8" w14:textId="77777777" w:rsidR="00106472" w:rsidRDefault="00106472" w:rsidP="00106472">
            <w:r>
              <w:t xml:space="preserve">Vater, vergib ihnen </w:t>
            </w:r>
          </w:p>
        </w:tc>
        <w:tc>
          <w:tcPr>
            <w:tcW w:w="0" w:type="auto"/>
            <w:vAlign w:val="center"/>
            <w:hideMark/>
          </w:tcPr>
          <w:p w14:paraId="6135383C" w14:textId="77777777" w:rsidR="00106472" w:rsidRDefault="00106472" w:rsidP="00106472">
            <w:r>
              <w:t>Luk 23,34</w:t>
            </w:r>
          </w:p>
        </w:tc>
      </w:tr>
      <w:tr w:rsidR="00106472" w14:paraId="04C8987F" w14:textId="77777777" w:rsidTr="00455EF0">
        <w:trPr>
          <w:tblCellSpacing w:w="15" w:type="dxa"/>
        </w:trPr>
        <w:tc>
          <w:tcPr>
            <w:tcW w:w="0" w:type="auto"/>
            <w:vAlign w:val="center"/>
            <w:hideMark/>
          </w:tcPr>
          <w:p w14:paraId="16614368" w14:textId="77777777" w:rsidR="00106472" w:rsidRDefault="00106472" w:rsidP="00106472">
            <w:r>
              <w:t xml:space="preserve">Christus, für Gottlose gestorben </w:t>
            </w:r>
          </w:p>
        </w:tc>
        <w:tc>
          <w:tcPr>
            <w:tcW w:w="0" w:type="auto"/>
            <w:vAlign w:val="center"/>
            <w:hideMark/>
          </w:tcPr>
          <w:p w14:paraId="2C639E9C" w14:textId="77777777" w:rsidR="00106472" w:rsidRDefault="00106472" w:rsidP="00106472">
            <w:r>
              <w:t>Röm 5,6</w:t>
            </w:r>
          </w:p>
        </w:tc>
      </w:tr>
      <w:tr w:rsidR="00106472" w14:paraId="3A923077" w14:textId="77777777" w:rsidTr="00455EF0">
        <w:trPr>
          <w:tblCellSpacing w:w="15" w:type="dxa"/>
        </w:trPr>
        <w:tc>
          <w:tcPr>
            <w:tcW w:w="0" w:type="auto"/>
            <w:vAlign w:val="center"/>
            <w:hideMark/>
          </w:tcPr>
          <w:p w14:paraId="1E8F011A" w14:textId="77777777" w:rsidR="00106472" w:rsidRDefault="00106472" w:rsidP="00106472">
            <w:r>
              <w:t xml:space="preserve">Wenn eure Sünde gleich blutrot ist </w:t>
            </w:r>
          </w:p>
        </w:tc>
        <w:tc>
          <w:tcPr>
            <w:tcW w:w="0" w:type="auto"/>
            <w:vAlign w:val="center"/>
            <w:hideMark/>
          </w:tcPr>
          <w:p w14:paraId="6F2A086D" w14:textId="77777777" w:rsidR="00106472" w:rsidRDefault="00106472" w:rsidP="00106472">
            <w:r>
              <w:t>Jes 1,8</w:t>
            </w:r>
          </w:p>
        </w:tc>
      </w:tr>
      <w:tr w:rsidR="00106472" w14:paraId="6A7E3E66" w14:textId="77777777" w:rsidTr="00455EF0">
        <w:trPr>
          <w:tblCellSpacing w:w="15" w:type="dxa"/>
        </w:trPr>
        <w:tc>
          <w:tcPr>
            <w:tcW w:w="0" w:type="auto"/>
            <w:vAlign w:val="center"/>
            <w:hideMark/>
          </w:tcPr>
          <w:p w14:paraId="155A0A3E" w14:textId="77777777" w:rsidR="00106472" w:rsidRDefault="00106472" w:rsidP="00106472">
            <w:r>
              <w:t xml:space="preserve">Selig zu machen, was verloren ist </w:t>
            </w:r>
          </w:p>
        </w:tc>
        <w:tc>
          <w:tcPr>
            <w:tcW w:w="0" w:type="auto"/>
            <w:vAlign w:val="center"/>
            <w:hideMark/>
          </w:tcPr>
          <w:p w14:paraId="3A47AB2A" w14:textId="77777777" w:rsidR="00106472" w:rsidRDefault="00106472" w:rsidP="00106472">
            <w:r>
              <w:t>Luk 19,10</w:t>
            </w:r>
          </w:p>
        </w:tc>
      </w:tr>
      <w:tr w:rsidR="00106472" w14:paraId="61CB48AD" w14:textId="77777777" w:rsidTr="00455EF0">
        <w:trPr>
          <w:tblCellSpacing w:w="15" w:type="dxa"/>
        </w:trPr>
        <w:tc>
          <w:tcPr>
            <w:tcW w:w="0" w:type="auto"/>
            <w:vAlign w:val="center"/>
            <w:hideMark/>
          </w:tcPr>
          <w:p w14:paraId="082CCE96" w14:textId="77777777" w:rsidR="00106472" w:rsidRDefault="00106472" w:rsidP="00106472">
            <w:r>
              <w:t xml:space="preserve">Unter welchen ich der Vornehmste </w:t>
            </w:r>
          </w:p>
        </w:tc>
        <w:tc>
          <w:tcPr>
            <w:tcW w:w="0" w:type="auto"/>
            <w:vAlign w:val="center"/>
            <w:hideMark/>
          </w:tcPr>
          <w:p w14:paraId="39FE09D0" w14:textId="77777777" w:rsidR="00106472" w:rsidRDefault="00106472" w:rsidP="00106472">
            <w:r>
              <w:t>1. Tim. 1,15</w:t>
            </w:r>
          </w:p>
        </w:tc>
      </w:tr>
      <w:tr w:rsidR="00106472" w14:paraId="6C4FF2F2" w14:textId="77777777" w:rsidTr="00455EF0">
        <w:trPr>
          <w:tblCellSpacing w:w="15" w:type="dxa"/>
        </w:trPr>
        <w:tc>
          <w:tcPr>
            <w:tcW w:w="0" w:type="auto"/>
            <w:vAlign w:val="center"/>
            <w:hideMark/>
          </w:tcPr>
          <w:p w14:paraId="4EB00610" w14:textId="77777777" w:rsidR="00106472" w:rsidRDefault="00106472" w:rsidP="00106472">
            <w:r>
              <w:t xml:space="preserve">Will solche aus euch machen, die </w:t>
            </w:r>
          </w:p>
        </w:tc>
        <w:tc>
          <w:tcPr>
            <w:tcW w:w="0" w:type="auto"/>
            <w:vAlign w:val="center"/>
            <w:hideMark/>
          </w:tcPr>
          <w:p w14:paraId="51E57F42" w14:textId="77777777" w:rsidR="00106472" w:rsidRDefault="00106472" w:rsidP="00106472">
            <w:r>
              <w:t>Hes 36,27</w:t>
            </w:r>
          </w:p>
        </w:tc>
      </w:tr>
    </w:tbl>
    <w:p w14:paraId="5228244D" w14:textId="77777777" w:rsidR="00106472" w:rsidRDefault="00106472" w:rsidP="00106472">
      <w:pPr>
        <w:pStyle w:val="berschrift3"/>
      </w:pPr>
      <w:r>
        <w:t>8. Wer da will, der komme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34"/>
        <w:gridCol w:w="1149"/>
      </w:tblGrid>
      <w:tr w:rsidR="00106472" w14:paraId="0FAA87A0" w14:textId="77777777" w:rsidTr="00455EF0">
        <w:trPr>
          <w:tblCellSpacing w:w="15" w:type="dxa"/>
        </w:trPr>
        <w:tc>
          <w:tcPr>
            <w:tcW w:w="0" w:type="auto"/>
            <w:vAlign w:val="center"/>
            <w:hideMark/>
          </w:tcPr>
          <w:p w14:paraId="69057783" w14:textId="77777777" w:rsidR="00106472" w:rsidRDefault="00106472" w:rsidP="00106472">
            <w:r>
              <w:t xml:space="preserve">Alle, die glauben, empfangen Vergebung </w:t>
            </w:r>
          </w:p>
        </w:tc>
        <w:tc>
          <w:tcPr>
            <w:tcW w:w="0" w:type="auto"/>
            <w:vAlign w:val="center"/>
            <w:hideMark/>
          </w:tcPr>
          <w:p w14:paraId="11C6B8C1" w14:textId="77777777" w:rsidR="00106472" w:rsidRDefault="00106472" w:rsidP="00106472">
            <w:r>
              <w:t>Apg. 10,43</w:t>
            </w:r>
          </w:p>
        </w:tc>
      </w:tr>
      <w:tr w:rsidR="00106472" w14:paraId="392F94F1" w14:textId="77777777" w:rsidTr="00455EF0">
        <w:trPr>
          <w:tblCellSpacing w:w="15" w:type="dxa"/>
        </w:trPr>
        <w:tc>
          <w:tcPr>
            <w:tcW w:w="0" w:type="auto"/>
            <w:vAlign w:val="center"/>
            <w:hideMark/>
          </w:tcPr>
          <w:p w14:paraId="1C21D1DB" w14:textId="77777777" w:rsidR="00106472" w:rsidRDefault="00106472" w:rsidP="00106472">
            <w:r>
              <w:t xml:space="preserve">Wen dürstet, der komme </w:t>
            </w:r>
          </w:p>
        </w:tc>
        <w:tc>
          <w:tcPr>
            <w:tcW w:w="0" w:type="auto"/>
            <w:vAlign w:val="center"/>
            <w:hideMark/>
          </w:tcPr>
          <w:p w14:paraId="587C7208" w14:textId="77777777" w:rsidR="00106472" w:rsidRDefault="00106472" w:rsidP="00106472">
            <w:r>
              <w:t>Joh 7,37</w:t>
            </w:r>
          </w:p>
        </w:tc>
      </w:tr>
      <w:tr w:rsidR="00106472" w14:paraId="0D6F070D" w14:textId="77777777" w:rsidTr="00455EF0">
        <w:trPr>
          <w:tblCellSpacing w:w="15" w:type="dxa"/>
        </w:trPr>
        <w:tc>
          <w:tcPr>
            <w:tcW w:w="0" w:type="auto"/>
            <w:vAlign w:val="center"/>
            <w:hideMark/>
          </w:tcPr>
          <w:p w14:paraId="7171BAF0" w14:textId="77777777" w:rsidR="00106472" w:rsidRDefault="00106472" w:rsidP="00106472">
            <w:r>
              <w:t xml:space="preserve">Wohlan, alle, kommt her </w:t>
            </w:r>
          </w:p>
        </w:tc>
        <w:tc>
          <w:tcPr>
            <w:tcW w:w="0" w:type="auto"/>
            <w:vAlign w:val="center"/>
            <w:hideMark/>
          </w:tcPr>
          <w:p w14:paraId="331D7DC7" w14:textId="77777777" w:rsidR="00106472" w:rsidRDefault="00106472" w:rsidP="00106472">
            <w:r>
              <w:t>Jes 55,1</w:t>
            </w:r>
          </w:p>
        </w:tc>
      </w:tr>
      <w:tr w:rsidR="00106472" w14:paraId="78D64F37" w14:textId="77777777" w:rsidTr="00455EF0">
        <w:trPr>
          <w:tblCellSpacing w:w="15" w:type="dxa"/>
        </w:trPr>
        <w:tc>
          <w:tcPr>
            <w:tcW w:w="0" w:type="auto"/>
            <w:vAlign w:val="center"/>
            <w:hideMark/>
          </w:tcPr>
          <w:p w14:paraId="776E2355" w14:textId="77777777" w:rsidR="00106472" w:rsidRDefault="00106472" w:rsidP="00106472">
            <w:r>
              <w:t xml:space="preserve">Wer da will, der nehme </w:t>
            </w:r>
          </w:p>
        </w:tc>
        <w:tc>
          <w:tcPr>
            <w:tcW w:w="0" w:type="auto"/>
            <w:vAlign w:val="center"/>
            <w:hideMark/>
          </w:tcPr>
          <w:p w14:paraId="574E7B20" w14:textId="77777777" w:rsidR="00106472" w:rsidRDefault="00106472" w:rsidP="00106472">
            <w:r>
              <w:t>Off 22,17</w:t>
            </w:r>
          </w:p>
        </w:tc>
      </w:tr>
      <w:tr w:rsidR="00106472" w14:paraId="6F90EBBA" w14:textId="77777777" w:rsidTr="00455EF0">
        <w:trPr>
          <w:tblCellSpacing w:w="15" w:type="dxa"/>
        </w:trPr>
        <w:tc>
          <w:tcPr>
            <w:tcW w:w="0" w:type="auto"/>
            <w:vAlign w:val="center"/>
            <w:hideMark/>
          </w:tcPr>
          <w:p w14:paraId="50A9F3F4" w14:textId="77777777" w:rsidR="00106472" w:rsidRDefault="00106472" w:rsidP="00106472">
            <w:r>
              <w:t xml:space="preserve">Kommt her zu mir, alle </w:t>
            </w:r>
          </w:p>
        </w:tc>
        <w:tc>
          <w:tcPr>
            <w:tcW w:w="0" w:type="auto"/>
            <w:vAlign w:val="center"/>
            <w:hideMark/>
          </w:tcPr>
          <w:p w14:paraId="2300C4F7" w14:textId="77777777" w:rsidR="00106472" w:rsidRDefault="00106472" w:rsidP="00106472">
            <w:r>
              <w:t>Mat 11,28</w:t>
            </w:r>
          </w:p>
        </w:tc>
      </w:tr>
      <w:tr w:rsidR="00106472" w14:paraId="2B8B4CED" w14:textId="77777777" w:rsidTr="00455EF0">
        <w:trPr>
          <w:tblCellSpacing w:w="15" w:type="dxa"/>
        </w:trPr>
        <w:tc>
          <w:tcPr>
            <w:tcW w:w="0" w:type="auto"/>
            <w:vAlign w:val="center"/>
            <w:hideMark/>
          </w:tcPr>
          <w:p w14:paraId="25B04106" w14:textId="77777777" w:rsidR="00106472" w:rsidRDefault="00106472" w:rsidP="00106472">
            <w:r>
              <w:t xml:space="preserve">Wer kommt, wird nicht hinausgestoßen </w:t>
            </w:r>
          </w:p>
        </w:tc>
        <w:tc>
          <w:tcPr>
            <w:tcW w:w="0" w:type="auto"/>
            <w:vAlign w:val="center"/>
            <w:hideMark/>
          </w:tcPr>
          <w:p w14:paraId="75BB3FCB" w14:textId="77777777" w:rsidR="00106472" w:rsidRDefault="00106472" w:rsidP="00106472">
            <w:r>
              <w:t>Joh 6,37</w:t>
            </w:r>
          </w:p>
        </w:tc>
      </w:tr>
    </w:tbl>
    <w:p w14:paraId="1A12F572" w14:textId="77777777" w:rsidR="00106472" w:rsidRDefault="00106472" w:rsidP="00106472">
      <w:pPr>
        <w:pStyle w:val="berschrift3"/>
      </w:pPr>
      <w:r>
        <w:t>9. Gnade auch für Rückfällige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01"/>
        <w:gridCol w:w="1802"/>
      </w:tblGrid>
      <w:tr w:rsidR="00106472" w14:paraId="26BCD120" w14:textId="77777777" w:rsidTr="00455EF0">
        <w:trPr>
          <w:tblCellSpacing w:w="15" w:type="dxa"/>
        </w:trPr>
        <w:tc>
          <w:tcPr>
            <w:tcW w:w="0" w:type="auto"/>
            <w:vAlign w:val="center"/>
            <w:hideMark/>
          </w:tcPr>
          <w:p w14:paraId="645EC59E" w14:textId="77777777" w:rsidR="00106472" w:rsidRDefault="00106472" w:rsidP="00455EF0">
            <w:r>
              <w:t xml:space="preserve">Kehrt wieder, ich will euch helfen </w:t>
            </w:r>
          </w:p>
        </w:tc>
        <w:tc>
          <w:tcPr>
            <w:tcW w:w="0" w:type="auto"/>
            <w:vAlign w:val="center"/>
            <w:hideMark/>
          </w:tcPr>
          <w:p w14:paraId="22D028E0" w14:textId="77777777" w:rsidR="00106472" w:rsidRDefault="00106472" w:rsidP="00455EF0">
            <w:r>
              <w:t>Jer 3,22</w:t>
            </w:r>
          </w:p>
        </w:tc>
      </w:tr>
      <w:tr w:rsidR="00106472" w14:paraId="6393676A" w14:textId="77777777" w:rsidTr="00455EF0">
        <w:trPr>
          <w:tblCellSpacing w:w="15" w:type="dxa"/>
        </w:trPr>
        <w:tc>
          <w:tcPr>
            <w:tcW w:w="0" w:type="auto"/>
            <w:vAlign w:val="center"/>
            <w:hideMark/>
          </w:tcPr>
          <w:p w14:paraId="34AF717F" w14:textId="77777777" w:rsidR="00106472" w:rsidRDefault="00106472" w:rsidP="00455EF0">
            <w:r>
              <w:t xml:space="preserve">Kehre dich zu mir, ich erlöse dich </w:t>
            </w:r>
          </w:p>
        </w:tc>
        <w:tc>
          <w:tcPr>
            <w:tcW w:w="0" w:type="auto"/>
            <w:vAlign w:val="center"/>
            <w:hideMark/>
          </w:tcPr>
          <w:p w14:paraId="49A1E9CE" w14:textId="77777777" w:rsidR="00106472" w:rsidRDefault="00106472" w:rsidP="00455EF0">
            <w:r>
              <w:t>Jes 44,22</w:t>
            </w:r>
          </w:p>
        </w:tc>
      </w:tr>
      <w:tr w:rsidR="00106472" w14:paraId="6794F256" w14:textId="77777777" w:rsidTr="00455EF0">
        <w:trPr>
          <w:tblCellSpacing w:w="15" w:type="dxa"/>
        </w:trPr>
        <w:tc>
          <w:tcPr>
            <w:tcW w:w="0" w:type="auto"/>
            <w:vAlign w:val="center"/>
            <w:hideMark/>
          </w:tcPr>
          <w:p w14:paraId="28F336B5" w14:textId="77777777" w:rsidR="00106472" w:rsidRDefault="00106472" w:rsidP="00455EF0">
            <w:r>
              <w:t xml:space="preserve">Dieser Sohn war tot </w:t>
            </w:r>
          </w:p>
        </w:tc>
        <w:tc>
          <w:tcPr>
            <w:tcW w:w="0" w:type="auto"/>
            <w:vAlign w:val="center"/>
            <w:hideMark/>
          </w:tcPr>
          <w:p w14:paraId="1586987F" w14:textId="77777777" w:rsidR="00106472" w:rsidRDefault="00106472" w:rsidP="00455EF0">
            <w:r>
              <w:t>Luk 15,13 - 15,24</w:t>
            </w:r>
          </w:p>
        </w:tc>
      </w:tr>
      <w:tr w:rsidR="00106472" w14:paraId="28BE5239" w14:textId="77777777" w:rsidTr="00455EF0">
        <w:trPr>
          <w:tblCellSpacing w:w="15" w:type="dxa"/>
        </w:trPr>
        <w:tc>
          <w:tcPr>
            <w:tcW w:w="0" w:type="auto"/>
            <w:vAlign w:val="center"/>
            <w:hideMark/>
          </w:tcPr>
          <w:p w14:paraId="5821C1E8" w14:textId="77777777" w:rsidR="00106472" w:rsidRDefault="00106472" w:rsidP="00455EF0">
            <w:r>
              <w:t xml:space="preserve">Er demütigte sich, da erhörte er </w:t>
            </w:r>
          </w:p>
        </w:tc>
        <w:tc>
          <w:tcPr>
            <w:tcW w:w="0" w:type="auto"/>
            <w:vAlign w:val="center"/>
            <w:hideMark/>
          </w:tcPr>
          <w:p w14:paraId="2218B401" w14:textId="77777777" w:rsidR="00106472" w:rsidRDefault="00106472" w:rsidP="00455EF0">
            <w:r>
              <w:t>2. Chr. 33,12</w:t>
            </w:r>
          </w:p>
        </w:tc>
      </w:tr>
      <w:tr w:rsidR="00106472" w14:paraId="4F7E9FF4" w14:textId="77777777" w:rsidTr="00455EF0">
        <w:trPr>
          <w:tblCellSpacing w:w="15" w:type="dxa"/>
        </w:trPr>
        <w:tc>
          <w:tcPr>
            <w:tcW w:w="0" w:type="auto"/>
            <w:vAlign w:val="center"/>
            <w:hideMark/>
          </w:tcPr>
          <w:p w14:paraId="28650F9A" w14:textId="77777777" w:rsidR="00106472" w:rsidRDefault="00106472" w:rsidP="00455EF0">
            <w:r>
              <w:t xml:space="preserve">Bekehre dich, Israel, du bist gefallen </w:t>
            </w:r>
          </w:p>
        </w:tc>
        <w:tc>
          <w:tcPr>
            <w:tcW w:w="0" w:type="auto"/>
            <w:vAlign w:val="center"/>
            <w:hideMark/>
          </w:tcPr>
          <w:p w14:paraId="481457F1" w14:textId="77777777" w:rsidR="00106472" w:rsidRDefault="00106472" w:rsidP="00455EF0">
            <w:r>
              <w:t>Hos 14,1 - 14,4</w:t>
            </w:r>
          </w:p>
        </w:tc>
      </w:tr>
      <w:tr w:rsidR="00106472" w14:paraId="7364EC40" w14:textId="77777777" w:rsidTr="00455EF0">
        <w:trPr>
          <w:tblCellSpacing w:w="15" w:type="dxa"/>
        </w:trPr>
        <w:tc>
          <w:tcPr>
            <w:tcW w:w="0" w:type="auto"/>
            <w:vAlign w:val="center"/>
            <w:hideMark/>
          </w:tcPr>
          <w:p w14:paraId="47CB2098" w14:textId="77777777" w:rsidR="00106472" w:rsidRDefault="00106472" w:rsidP="00455EF0">
            <w:r>
              <w:t xml:space="preserve">Und ob jemand sündigt </w:t>
            </w:r>
          </w:p>
        </w:tc>
        <w:tc>
          <w:tcPr>
            <w:tcW w:w="0" w:type="auto"/>
            <w:vAlign w:val="center"/>
            <w:hideMark/>
          </w:tcPr>
          <w:p w14:paraId="56AE2F99" w14:textId="77777777" w:rsidR="00106472" w:rsidRDefault="00106472" w:rsidP="00455EF0">
            <w:r>
              <w:t>1. Joh. 2,1</w:t>
            </w:r>
          </w:p>
        </w:tc>
      </w:tr>
    </w:tbl>
    <w:p w14:paraId="12C038E3" w14:textId="77777777" w:rsidR="00106472" w:rsidRDefault="00106472" w:rsidP="00106472">
      <w:pPr>
        <w:pStyle w:val="berschrift2"/>
        <w:rPr>
          <w:sz w:val="48"/>
          <w:szCs w:val="48"/>
          <w:lang w:eastAsia="de-DE"/>
        </w:rPr>
      </w:pPr>
      <w:r>
        <w:t>Geistige Freiheit</w:t>
      </w:r>
    </w:p>
    <w:p w14:paraId="73532751" w14:textId="77777777" w:rsidR="00106472" w:rsidRDefault="00106472" w:rsidP="00106472">
      <w:pPr>
        <w:pStyle w:val="berschrift3"/>
      </w:pPr>
      <w:r>
        <w:t>1. Im Dienst Gottes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8"/>
        <w:gridCol w:w="1327"/>
        <w:gridCol w:w="1509"/>
      </w:tblGrid>
      <w:tr w:rsidR="00106472" w14:paraId="31C1985C" w14:textId="77777777" w:rsidTr="00C03693">
        <w:trPr>
          <w:tblCellSpacing w:w="15" w:type="dxa"/>
        </w:trPr>
        <w:tc>
          <w:tcPr>
            <w:tcW w:w="0" w:type="auto"/>
            <w:vAlign w:val="center"/>
            <w:hideMark/>
          </w:tcPr>
          <w:p w14:paraId="581839DF" w14:textId="77777777" w:rsidR="00106472" w:rsidRDefault="00106472" w:rsidP="00106472">
            <w:r>
              <w:t>Freiheit im Hinzutreten</w:t>
            </w:r>
          </w:p>
        </w:tc>
        <w:tc>
          <w:tcPr>
            <w:tcW w:w="0" w:type="auto"/>
            <w:vAlign w:val="center"/>
            <w:hideMark/>
          </w:tcPr>
          <w:p w14:paraId="34710C22" w14:textId="77777777" w:rsidR="00106472" w:rsidRDefault="00106472" w:rsidP="00106472">
            <w:r>
              <w:t>Eph 2,18</w:t>
            </w:r>
          </w:p>
        </w:tc>
        <w:tc>
          <w:tcPr>
            <w:tcW w:w="0" w:type="auto"/>
            <w:vAlign w:val="center"/>
            <w:hideMark/>
          </w:tcPr>
          <w:p w14:paraId="6FEB524F" w14:textId="77777777" w:rsidR="00106472" w:rsidRDefault="00106472" w:rsidP="00106472">
            <w:r>
              <w:t>Heb 10,19</w:t>
            </w:r>
          </w:p>
        </w:tc>
      </w:tr>
      <w:tr w:rsidR="00106472" w14:paraId="6F32046C" w14:textId="77777777" w:rsidTr="00C03693">
        <w:trPr>
          <w:tblCellSpacing w:w="15" w:type="dxa"/>
        </w:trPr>
        <w:tc>
          <w:tcPr>
            <w:tcW w:w="0" w:type="auto"/>
            <w:vAlign w:val="center"/>
            <w:hideMark/>
          </w:tcPr>
          <w:p w14:paraId="6AFEDE68" w14:textId="77777777" w:rsidR="00106472" w:rsidRDefault="00106472" w:rsidP="00106472">
            <w:r>
              <w:t>Freiheit beim Beten</w:t>
            </w:r>
          </w:p>
        </w:tc>
        <w:tc>
          <w:tcPr>
            <w:tcW w:w="0" w:type="auto"/>
            <w:vAlign w:val="center"/>
            <w:hideMark/>
          </w:tcPr>
          <w:p w14:paraId="4EA72594" w14:textId="77777777" w:rsidR="00106472" w:rsidRDefault="00106472" w:rsidP="00106472">
            <w:r>
              <w:t>Röm 8,26</w:t>
            </w:r>
          </w:p>
        </w:tc>
        <w:tc>
          <w:tcPr>
            <w:tcW w:w="0" w:type="auto"/>
            <w:vAlign w:val="center"/>
            <w:hideMark/>
          </w:tcPr>
          <w:p w14:paraId="7D598AE2" w14:textId="77777777" w:rsidR="00106472" w:rsidRDefault="00106472" w:rsidP="00106472">
            <w:r>
              <w:t>1. Joh. 5,14-15</w:t>
            </w:r>
          </w:p>
        </w:tc>
      </w:tr>
      <w:tr w:rsidR="00106472" w14:paraId="68761FE9" w14:textId="77777777" w:rsidTr="00C03693">
        <w:trPr>
          <w:tblCellSpacing w:w="15" w:type="dxa"/>
        </w:trPr>
        <w:tc>
          <w:tcPr>
            <w:tcW w:w="0" w:type="auto"/>
            <w:vAlign w:val="center"/>
            <w:hideMark/>
          </w:tcPr>
          <w:p w14:paraId="6CE09B0B" w14:textId="77777777" w:rsidR="00106472" w:rsidRDefault="00106472" w:rsidP="00106472">
            <w:r>
              <w:t>Freiheit in der Kindschaft</w:t>
            </w:r>
          </w:p>
        </w:tc>
        <w:tc>
          <w:tcPr>
            <w:tcW w:w="0" w:type="auto"/>
            <w:vAlign w:val="center"/>
            <w:hideMark/>
          </w:tcPr>
          <w:p w14:paraId="7FA8DFEA" w14:textId="77777777" w:rsidR="00106472" w:rsidRDefault="00106472" w:rsidP="00106472">
            <w:r>
              <w:t>Röm 8,14-15</w:t>
            </w:r>
          </w:p>
        </w:tc>
        <w:tc>
          <w:tcPr>
            <w:tcW w:w="0" w:type="auto"/>
            <w:vAlign w:val="center"/>
            <w:hideMark/>
          </w:tcPr>
          <w:p w14:paraId="0CA31C02" w14:textId="77777777" w:rsidR="00106472" w:rsidRDefault="00106472" w:rsidP="00106472">
            <w:r>
              <w:t>Gal 4,5-6</w:t>
            </w:r>
          </w:p>
        </w:tc>
      </w:tr>
    </w:tbl>
    <w:p w14:paraId="16B32DC6" w14:textId="77777777" w:rsidR="00106472" w:rsidRDefault="00106472" w:rsidP="00106472">
      <w:pPr>
        <w:pStyle w:val="berschrift3"/>
      </w:pPr>
      <w:r>
        <w:t>2. Im Wandel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55"/>
        <w:gridCol w:w="1222"/>
      </w:tblGrid>
      <w:tr w:rsidR="00106472" w14:paraId="360D58A3" w14:textId="77777777" w:rsidTr="00C03693">
        <w:trPr>
          <w:tblCellSpacing w:w="15" w:type="dxa"/>
        </w:trPr>
        <w:tc>
          <w:tcPr>
            <w:tcW w:w="0" w:type="auto"/>
            <w:vAlign w:val="center"/>
            <w:hideMark/>
          </w:tcPr>
          <w:p w14:paraId="72EFCFA1" w14:textId="77777777" w:rsidR="00106472" w:rsidRDefault="00106472" w:rsidP="00106472">
            <w:r>
              <w:t>Frei vom Gesetz und Tod</w:t>
            </w:r>
          </w:p>
        </w:tc>
        <w:tc>
          <w:tcPr>
            <w:tcW w:w="0" w:type="auto"/>
            <w:vAlign w:val="center"/>
            <w:hideMark/>
          </w:tcPr>
          <w:p w14:paraId="74FD575C" w14:textId="77777777" w:rsidR="00106472" w:rsidRDefault="00106472" w:rsidP="00106472">
            <w:r>
              <w:t>Röm 8,2</w:t>
            </w:r>
          </w:p>
        </w:tc>
      </w:tr>
      <w:tr w:rsidR="00106472" w14:paraId="29817C2D" w14:textId="77777777" w:rsidTr="00C03693">
        <w:trPr>
          <w:tblCellSpacing w:w="15" w:type="dxa"/>
        </w:trPr>
        <w:tc>
          <w:tcPr>
            <w:tcW w:w="0" w:type="auto"/>
            <w:vAlign w:val="center"/>
            <w:hideMark/>
          </w:tcPr>
          <w:p w14:paraId="390E3491" w14:textId="77777777" w:rsidR="00106472" w:rsidRDefault="00106472" w:rsidP="00106472">
            <w:r>
              <w:t>Frei von der Macht des Fleisches</w:t>
            </w:r>
          </w:p>
        </w:tc>
        <w:tc>
          <w:tcPr>
            <w:tcW w:w="0" w:type="auto"/>
            <w:vAlign w:val="center"/>
            <w:hideMark/>
          </w:tcPr>
          <w:p w14:paraId="71035FDC" w14:textId="77777777" w:rsidR="00106472" w:rsidRDefault="00106472" w:rsidP="00106472">
            <w:r>
              <w:t>Gal 5,16-18</w:t>
            </w:r>
          </w:p>
        </w:tc>
      </w:tr>
      <w:tr w:rsidR="00106472" w14:paraId="65B86FF4" w14:textId="77777777" w:rsidTr="00C03693">
        <w:trPr>
          <w:tblCellSpacing w:w="15" w:type="dxa"/>
        </w:trPr>
        <w:tc>
          <w:tcPr>
            <w:tcW w:w="0" w:type="auto"/>
            <w:vAlign w:val="center"/>
            <w:hideMark/>
          </w:tcPr>
          <w:p w14:paraId="67858A8F" w14:textId="77777777" w:rsidR="00106472" w:rsidRDefault="00106472" w:rsidP="00106472">
            <w:r>
              <w:t xml:space="preserve">Frei aus den Händen der Feinde </w:t>
            </w:r>
          </w:p>
        </w:tc>
        <w:tc>
          <w:tcPr>
            <w:tcW w:w="0" w:type="auto"/>
            <w:vAlign w:val="center"/>
            <w:hideMark/>
          </w:tcPr>
          <w:p w14:paraId="09218358" w14:textId="77777777" w:rsidR="00106472" w:rsidRDefault="00106472" w:rsidP="00106472">
            <w:r>
              <w:t>Luk 1,74</w:t>
            </w:r>
          </w:p>
        </w:tc>
      </w:tr>
    </w:tbl>
    <w:p w14:paraId="6FABCB30" w14:textId="77777777" w:rsidR="00106472" w:rsidRDefault="00106472" w:rsidP="00106472">
      <w:pPr>
        <w:pStyle w:val="berschrift3"/>
      </w:pPr>
      <w:r>
        <w:t>3. In den Werken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28"/>
        <w:gridCol w:w="1267"/>
        <w:gridCol w:w="1334"/>
        <w:gridCol w:w="1349"/>
      </w:tblGrid>
      <w:tr w:rsidR="00106472" w14:paraId="2780D809" w14:textId="77777777" w:rsidTr="00C03693">
        <w:trPr>
          <w:tblCellSpacing w:w="15" w:type="dxa"/>
        </w:trPr>
        <w:tc>
          <w:tcPr>
            <w:tcW w:w="0" w:type="auto"/>
            <w:vAlign w:val="center"/>
            <w:hideMark/>
          </w:tcPr>
          <w:p w14:paraId="2C9EF1B1" w14:textId="77777777" w:rsidR="00106472" w:rsidRDefault="00106472" w:rsidP="00106472">
            <w:r>
              <w:t xml:space="preserve">Frei vom Gefühl der Furcht </w:t>
            </w:r>
          </w:p>
        </w:tc>
        <w:tc>
          <w:tcPr>
            <w:tcW w:w="0" w:type="auto"/>
            <w:vAlign w:val="center"/>
            <w:hideMark/>
          </w:tcPr>
          <w:p w14:paraId="68AAD383" w14:textId="77777777" w:rsidR="00106472" w:rsidRDefault="00106472" w:rsidP="00106472">
            <w:r>
              <w:t>2. Tim. 1,7</w:t>
            </w:r>
          </w:p>
        </w:tc>
        <w:tc>
          <w:tcPr>
            <w:tcW w:w="0" w:type="auto"/>
            <w:vAlign w:val="center"/>
            <w:hideMark/>
          </w:tcPr>
          <w:p w14:paraId="7C813BFA" w14:textId="77777777" w:rsidR="00106472" w:rsidRDefault="00106472" w:rsidP="00106472">
            <w:r>
              <w:t>Apg. 4,29</w:t>
            </w:r>
          </w:p>
        </w:tc>
        <w:tc>
          <w:tcPr>
            <w:tcW w:w="0" w:type="auto"/>
            <w:vAlign w:val="center"/>
            <w:hideMark/>
          </w:tcPr>
          <w:p w14:paraId="04E6DB89" w14:textId="77777777" w:rsidR="00106472" w:rsidRDefault="00106472" w:rsidP="00106472">
            <w:r>
              <w:t>1. Kor. 12,11</w:t>
            </w:r>
          </w:p>
        </w:tc>
      </w:tr>
      <w:tr w:rsidR="00106472" w14:paraId="036F8C1E" w14:textId="77777777" w:rsidTr="00C03693">
        <w:trPr>
          <w:tblCellSpacing w:w="15" w:type="dxa"/>
        </w:trPr>
        <w:tc>
          <w:tcPr>
            <w:tcW w:w="0" w:type="auto"/>
            <w:vAlign w:val="center"/>
            <w:hideMark/>
          </w:tcPr>
          <w:p w14:paraId="14EC8CC4" w14:textId="77777777" w:rsidR="00106472" w:rsidRDefault="00106472" w:rsidP="00106472">
            <w:r>
              <w:t xml:space="preserve">Frei vom Gefühl der Untauglichkeit </w:t>
            </w:r>
          </w:p>
        </w:tc>
        <w:tc>
          <w:tcPr>
            <w:tcW w:w="0" w:type="auto"/>
            <w:vAlign w:val="center"/>
            <w:hideMark/>
          </w:tcPr>
          <w:p w14:paraId="51E0F738" w14:textId="77777777" w:rsidR="00106472" w:rsidRDefault="00106472" w:rsidP="00106472">
            <w:r>
              <w:t>Ps. 51,12-13</w:t>
            </w:r>
          </w:p>
        </w:tc>
        <w:tc>
          <w:tcPr>
            <w:tcW w:w="0" w:type="auto"/>
            <w:vAlign w:val="center"/>
            <w:hideMark/>
          </w:tcPr>
          <w:p w14:paraId="3E790C24" w14:textId="77777777" w:rsidR="00106472" w:rsidRDefault="00106472" w:rsidP="00106472">
            <w:r>
              <w:t>1. Kor. 12,11</w:t>
            </w:r>
          </w:p>
        </w:tc>
        <w:tc>
          <w:tcPr>
            <w:tcW w:w="0" w:type="auto"/>
            <w:vAlign w:val="center"/>
            <w:hideMark/>
          </w:tcPr>
          <w:p w14:paraId="44D39107" w14:textId="77777777" w:rsidR="00106472" w:rsidRDefault="00106472" w:rsidP="00106472">
            <w:r>
              <w:t>2. Kor. 3,5-6</w:t>
            </w:r>
          </w:p>
        </w:tc>
      </w:tr>
    </w:tbl>
    <w:p w14:paraId="695F14D1" w14:textId="77777777" w:rsidR="00106472" w:rsidRDefault="00106472" w:rsidP="00106472">
      <w:pPr>
        <w:pStyle w:val="berschrift3"/>
      </w:pPr>
      <w:r>
        <w:t>4. Im Glaubenskampf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34"/>
        <w:gridCol w:w="1262"/>
      </w:tblGrid>
      <w:tr w:rsidR="00106472" w14:paraId="1D0674FE" w14:textId="77777777" w:rsidTr="00C03693">
        <w:trPr>
          <w:tblCellSpacing w:w="15" w:type="dxa"/>
        </w:trPr>
        <w:tc>
          <w:tcPr>
            <w:tcW w:w="0" w:type="auto"/>
            <w:vAlign w:val="center"/>
            <w:hideMark/>
          </w:tcPr>
          <w:p w14:paraId="7FAE7F6C" w14:textId="77777777" w:rsidR="00106472" w:rsidRDefault="00106472" w:rsidP="00C03693">
            <w:r>
              <w:t xml:space="preserve">Frei für die rechte Stellung </w:t>
            </w:r>
          </w:p>
        </w:tc>
        <w:tc>
          <w:tcPr>
            <w:tcW w:w="0" w:type="auto"/>
            <w:vAlign w:val="center"/>
            <w:hideMark/>
          </w:tcPr>
          <w:p w14:paraId="645B48D8" w14:textId="77777777" w:rsidR="00106472" w:rsidRDefault="00106472" w:rsidP="00C03693">
            <w:r>
              <w:t>Eph 6,10</w:t>
            </w:r>
          </w:p>
        </w:tc>
      </w:tr>
      <w:tr w:rsidR="00106472" w14:paraId="05EE4D1C" w14:textId="77777777" w:rsidTr="00C03693">
        <w:trPr>
          <w:tblCellSpacing w:w="15" w:type="dxa"/>
        </w:trPr>
        <w:tc>
          <w:tcPr>
            <w:tcW w:w="0" w:type="auto"/>
            <w:vAlign w:val="center"/>
            <w:hideMark/>
          </w:tcPr>
          <w:p w14:paraId="1BC2E4AE" w14:textId="77777777" w:rsidR="00106472" w:rsidRDefault="00106472" w:rsidP="00C03693">
            <w:r>
              <w:t xml:space="preserve">Frei in der rechten Stärke </w:t>
            </w:r>
          </w:p>
        </w:tc>
        <w:tc>
          <w:tcPr>
            <w:tcW w:w="0" w:type="auto"/>
            <w:vAlign w:val="center"/>
            <w:hideMark/>
          </w:tcPr>
          <w:p w14:paraId="1ECBA7BA" w14:textId="77777777" w:rsidR="00106472" w:rsidRDefault="00106472" w:rsidP="00C03693">
            <w:r>
              <w:t>Eph 3,16-17</w:t>
            </w:r>
          </w:p>
        </w:tc>
      </w:tr>
      <w:tr w:rsidR="00106472" w14:paraId="5F1CCA97" w14:textId="77777777" w:rsidTr="00C03693">
        <w:trPr>
          <w:tblCellSpacing w:w="15" w:type="dxa"/>
        </w:trPr>
        <w:tc>
          <w:tcPr>
            <w:tcW w:w="0" w:type="auto"/>
            <w:vAlign w:val="center"/>
            <w:hideMark/>
          </w:tcPr>
          <w:p w14:paraId="2210EA0A" w14:textId="77777777" w:rsidR="00106472" w:rsidRDefault="00106472" w:rsidP="00C03693">
            <w:r>
              <w:t xml:space="preserve">Frei für den rechten Waffengebrauch </w:t>
            </w:r>
          </w:p>
        </w:tc>
        <w:tc>
          <w:tcPr>
            <w:tcW w:w="0" w:type="auto"/>
            <w:vAlign w:val="center"/>
            <w:hideMark/>
          </w:tcPr>
          <w:p w14:paraId="7DEF4451" w14:textId="77777777" w:rsidR="00106472" w:rsidRDefault="00106472" w:rsidP="00C03693">
            <w:r>
              <w:t>Eph 6,17</w:t>
            </w:r>
          </w:p>
        </w:tc>
      </w:tr>
    </w:tbl>
    <w:p w14:paraId="06472C47" w14:textId="77777777" w:rsidR="00106472" w:rsidRDefault="00106472" w:rsidP="00106472">
      <w:pPr>
        <w:pStyle w:val="berschrift2"/>
        <w:rPr>
          <w:sz w:val="48"/>
          <w:szCs w:val="48"/>
          <w:lang w:eastAsia="de-DE"/>
        </w:rPr>
      </w:pPr>
      <w:r>
        <w:t>Klugheit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41"/>
        <w:gridCol w:w="1335"/>
      </w:tblGrid>
      <w:tr w:rsidR="00106472" w14:paraId="32669CD3" w14:textId="77777777" w:rsidTr="00275ACA">
        <w:trPr>
          <w:tblCellSpacing w:w="15" w:type="dxa"/>
        </w:trPr>
        <w:tc>
          <w:tcPr>
            <w:tcW w:w="0" w:type="auto"/>
            <w:vAlign w:val="center"/>
            <w:hideMark/>
          </w:tcPr>
          <w:p w14:paraId="737A4B40" w14:textId="77777777" w:rsidR="00106472" w:rsidRDefault="00106472" w:rsidP="00275ACA">
            <w:r>
              <w:t>Gott kann sie geben</w:t>
            </w:r>
          </w:p>
        </w:tc>
        <w:tc>
          <w:tcPr>
            <w:tcW w:w="0" w:type="auto"/>
            <w:vAlign w:val="center"/>
            <w:hideMark/>
          </w:tcPr>
          <w:p w14:paraId="35A5BD94" w14:textId="77777777" w:rsidR="00106472" w:rsidRDefault="00106472" w:rsidP="00275ACA">
            <w:r>
              <w:t>2. Chr. 22,12</w:t>
            </w:r>
          </w:p>
        </w:tc>
      </w:tr>
      <w:tr w:rsidR="00106472" w14:paraId="79361118" w14:textId="77777777" w:rsidTr="00275ACA">
        <w:trPr>
          <w:tblCellSpacing w:w="15" w:type="dxa"/>
        </w:trPr>
        <w:tc>
          <w:tcPr>
            <w:tcW w:w="0" w:type="auto"/>
            <w:vAlign w:val="center"/>
            <w:hideMark/>
          </w:tcPr>
          <w:p w14:paraId="259B1E20" w14:textId="77777777" w:rsidR="00106472" w:rsidRDefault="00106472" w:rsidP="00275ACA">
            <w:r>
              <w:t>Ihr Anfang ist Gottesfurcht</w:t>
            </w:r>
          </w:p>
        </w:tc>
        <w:tc>
          <w:tcPr>
            <w:tcW w:w="0" w:type="auto"/>
            <w:vAlign w:val="center"/>
            <w:hideMark/>
          </w:tcPr>
          <w:p w14:paraId="4ADF7270" w14:textId="77777777" w:rsidR="00106472" w:rsidRDefault="00106472" w:rsidP="00275ACA">
            <w:r>
              <w:t>Ps. 111,10</w:t>
            </w:r>
          </w:p>
        </w:tc>
      </w:tr>
      <w:tr w:rsidR="00106472" w14:paraId="5E7BEE7A" w14:textId="77777777" w:rsidTr="00275ACA">
        <w:trPr>
          <w:tblCellSpacing w:w="15" w:type="dxa"/>
        </w:trPr>
        <w:tc>
          <w:tcPr>
            <w:tcW w:w="0" w:type="auto"/>
            <w:vAlign w:val="center"/>
            <w:hideMark/>
          </w:tcPr>
          <w:p w14:paraId="2A3AC0D4" w14:textId="77777777" w:rsidR="00106472" w:rsidRDefault="00106472" w:rsidP="00275ACA">
            <w:r>
              <w:t>Aus der Bibel kann man sie lernen</w:t>
            </w:r>
          </w:p>
        </w:tc>
        <w:tc>
          <w:tcPr>
            <w:tcW w:w="0" w:type="auto"/>
            <w:vAlign w:val="center"/>
            <w:hideMark/>
          </w:tcPr>
          <w:p w14:paraId="2B044947" w14:textId="77777777" w:rsidR="00106472" w:rsidRDefault="00106472" w:rsidP="00275ACA">
            <w:r>
              <w:t>Spr 1,3</w:t>
            </w:r>
          </w:p>
        </w:tc>
      </w:tr>
      <w:tr w:rsidR="00106472" w14:paraId="5CFD9238" w14:textId="77777777" w:rsidTr="00275ACA">
        <w:trPr>
          <w:tblCellSpacing w:w="15" w:type="dxa"/>
        </w:trPr>
        <w:tc>
          <w:tcPr>
            <w:tcW w:w="0" w:type="auto"/>
            <w:vAlign w:val="center"/>
            <w:hideMark/>
          </w:tcPr>
          <w:p w14:paraId="53789550" w14:textId="77777777" w:rsidR="00106472" w:rsidRDefault="00106472" w:rsidP="00275ACA">
            <w:r>
              <w:t>Sie ist besser als alle Güter</w:t>
            </w:r>
          </w:p>
        </w:tc>
        <w:tc>
          <w:tcPr>
            <w:tcW w:w="0" w:type="auto"/>
            <w:vAlign w:val="center"/>
            <w:hideMark/>
          </w:tcPr>
          <w:p w14:paraId="5404F37B" w14:textId="77777777" w:rsidR="00106472" w:rsidRDefault="00106472" w:rsidP="00275ACA">
            <w:r>
              <w:t>Spr 4,7</w:t>
            </w:r>
          </w:p>
        </w:tc>
      </w:tr>
      <w:tr w:rsidR="00106472" w14:paraId="496F0084" w14:textId="77777777" w:rsidTr="00275ACA">
        <w:trPr>
          <w:tblCellSpacing w:w="15" w:type="dxa"/>
        </w:trPr>
        <w:tc>
          <w:tcPr>
            <w:tcW w:w="0" w:type="auto"/>
            <w:vAlign w:val="center"/>
            <w:hideMark/>
          </w:tcPr>
          <w:p w14:paraId="06DF54B3" w14:textId="77777777" w:rsidR="00106472" w:rsidRDefault="00106472" w:rsidP="00275ACA">
            <w:r>
              <w:t>Sie wird allen angeboten</w:t>
            </w:r>
          </w:p>
        </w:tc>
        <w:tc>
          <w:tcPr>
            <w:tcW w:w="0" w:type="auto"/>
            <w:vAlign w:val="center"/>
            <w:hideMark/>
          </w:tcPr>
          <w:p w14:paraId="40C10F26" w14:textId="77777777" w:rsidR="00106472" w:rsidRDefault="00106472" w:rsidP="00275ACA">
            <w:r>
              <w:t>Spr 8,1</w:t>
            </w:r>
          </w:p>
        </w:tc>
      </w:tr>
      <w:tr w:rsidR="00106472" w14:paraId="6CBBF1E4" w14:textId="77777777" w:rsidTr="00275ACA">
        <w:trPr>
          <w:tblCellSpacing w:w="15" w:type="dxa"/>
        </w:trPr>
        <w:tc>
          <w:tcPr>
            <w:tcW w:w="0" w:type="auto"/>
            <w:vAlign w:val="center"/>
            <w:hideMark/>
          </w:tcPr>
          <w:p w14:paraId="4273AE61" w14:textId="77777777" w:rsidR="00106472" w:rsidRDefault="00106472" w:rsidP="00275ACA">
            <w:r>
              <w:t>Niemand prahle mit ihr</w:t>
            </w:r>
          </w:p>
        </w:tc>
        <w:tc>
          <w:tcPr>
            <w:tcW w:w="0" w:type="auto"/>
            <w:vAlign w:val="center"/>
            <w:hideMark/>
          </w:tcPr>
          <w:p w14:paraId="6AF5A4B0" w14:textId="77777777" w:rsidR="00106472" w:rsidRDefault="00106472" w:rsidP="00275ACA">
            <w:r>
              <w:t>Spr 12,23</w:t>
            </w:r>
          </w:p>
        </w:tc>
      </w:tr>
      <w:tr w:rsidR="00106472" w14:paraId="419903FC" w14:textId="77777777" w:rsidTr="00275ACA">
        <w:trPr>
          <w:tblCellSpacing w:w="15" w:type="dxa"/>
        </w:trPr>
        <w:tc>
          <w:tcPr>
            <w:tcW w:w="0" w:type="auto"/>
            <w:vAlign w:val="center"/>
            <w:hideMark/>
          </w:tcPr>
          <w:p w14:paraId="013B9EB5" w14:textId="77777777" w:rsidR="00106472" w:rsidRDefault="00106472" w:rsidP="00275ACA">
            <w:r>
              <w:t>Wehe, wer von ihrem Weg abirrt</w:t>
            </w:r>
          </w:p>
        </w:tc>
        <w:tc>
          <w:tcPr>
            <w:tcW w:w="0" w:type="auto"/>
            <w:vAlign w:val="center"/>
            <w:hideMark/>
          </w:tcPr>
          <w:p w14:paraId="6744485D" w14:textId="77777777" w:rsidR="00106472" w:rsidRDefault="00106472" w:rsidP="00275ACA">
            <w:r>
              <w:t>Spr 21,16</w:t>
            </w:r>
          </w:p>
        </w:tc>
      </w:tr>
      <w:tr w:rsidR="00106472" w14:paraId="51ECFEAC" w14:textId="77777777" w:rsidTr="00275ACA">
        <w:trPr>
          <w:tblCellSpacing w:w="15" w:type="dxa"/>
        </w:trPr>
        <w:tc>
          <w:tcPr>
            <w:tcW w:w="0" w:type="auto"/>
            <w:vAlign w:val="center"/>
            <w:hideMark/>
          </w:tcPr>
          <w:p w14:paraId="263AA494" w14:textId="77777777" w:rsidR="00106472" w:rsidRDefault="00106472" w:rsidP="00275ACA">
            <w:r>
              <w:t>Gott will die Unvorsichtigen sie lehren</w:t>
            </w:r>
          </w:p>
        </w:tc>
        <w:tc>
          <w:tcPr>
            <w:tcW w:w="0" w:type="auto"/>
            <w:vAlign w:val="center"/>
            <w:hideMark/>
          </w:tcPr>
          <w:p w14:paraId="32C886ED" w14:textId="77777777" w:rsidR="00106472" w:rsidRDefault="00106472" w:rsidP="00275ACA">
            <w:r>
              <w:t>Jes 32,4</w:t>
            </w:r>
          </w:p>
        </w:tc>
      </w:tr>
      <w:tr w:rsidR="00106472" w14:paraId="702E8365" w14:textId="77777777" w:rsidTr="00275ACA">
        <w:trPr>
          <w:tblCellSpacing w:w="15" w:type="dxa"/>
        </w:trPr>
        <w:tc>
          <w:tcPr>
            <w:tcW w:w="0" w:type="auto"/>
            <w:vAlign w:val="center"/>
            <w:hideMark/>
          </w:tcPr>
          <w:p w14:paraId="0BF2FEC1" w14:textId="77777777" w:rsidR="00106472" w:rsidRDefault="00106472" w:rsidP="00275ACA">
            <w:r>
              <w:t>Gott will die Ungläubigen zu ihr bekehren</w:t>
            </w:r>
          </w:p>
        </w:tc>
        <w:tc>
          <w:tcPr>
            <w:tcW w:w="0" w:type="auto"/>
            <w:vAlign w:val="center"/>
            <w:hideMark/>
          </w:tcPr>
          <w:p w14:paraId="0423E5AB" w14:textId="77777777" w:rsidR="00106472" w:rsidRDefault="00106472" w:rsidP="00275ACA">
            <w:r>
              <w:t>Luk 1,17</w:t>
            </w:r>
          </w:p>
        </w:tc>
      </w:tr>
      <w:tr w:rsidR="00106472" w14:paraId="20091716" w14:textId="77777777" w:rsidTr="00275ACA">
        <w:trPr>
          <w:tblCellSpacing w:w="15" w:type="dxa"/>
        </w:trPr>
        <w:tc>
          <w:tcPr>
            <w:tcW w:w="0" w:type="auto"/>
            <w:vAlign w:val="center"/>
            <w:hideMark/>
          </w:tcPr>
          <w:p w14:paraId="4373B553" w14:textId="77777777" w:rsidR="00106472" w:rsidRDefault="00106472" w:rsidP="00275ACA">
            <w:r>
              <w:t xml:space="preserve">Selbstkluge werden zuschanden werden </w:t>
            </w:r>
          </w:p>
        </w:tc>
        <w:tc>
          <w:tcPr>
            <w:tcW w:w="0" w:type="auto"/>
            <w:vAlign w:val="center"/>
            <w:hideMark/>
          </w:tcPr>
          <w:p w14:paraId="48FFFFE7" w14:textId="77777777" w:rsidR="00106472" w:rsidRDefault="00106472" w:rsidP="00275ACA">
            <w:r>
              <w:t>1. Kor. 3,19</w:t>
            </w:r>
          </w:p>
        </w:tc>
      </w:tr>
      <w:tr w:rsidR="00106472" w14:paraId="178CF775" w14:textId="77777777" w:rsidTr="00275ACA">
        <w:trPr>
          <w:tblCellSpacing w:w="15" w:type="dxa"/>
        </w:trPr>
        <w:tc>
          <w:tcPr>
            <w:tcW w:w="0" w:type="auto"/>
            <w:vAlign w:val="center"/>
            <w:hideMark/>
          </w:tcPr>
          <w:p w14:paraId="17C77C7D" w14:textId="77777777" w:rsidR="00106472" w:rsidRDefault="00106472" w:rsidP="00275ACA">
            <w:r>
              <w:t xml:space="preserve">Gott will sie uns reichlich geben </w:t>
            </w:r>
          </w:p>
        </w:tc>
        <w:tc>
          <w:tcPr>
            <w:tcW w:w="0" w:type="auto"/>
            <w:vAlign w:val="center"/>
            <w:hideMark/>
          </w:tcPr>
          <w:p w14:paraId="5AFF848D" w14:textId="77777777" w:rsidR="00106472" w:rsidRDefault="00106472" w:rsidP="00275ACA">
            <w:r>
              <w:t>Eph 1,8</w:t>
            </w:r>
          </w:p>
        </w:tc>
      </w:tr>
    </w:tbl>
    <w:p w14:paraId="759A82C5" w14:textId="6B509BAC" w:rsidR="00776ED1" w:rsidRDefault="00776ED1" w:rsidP="00106472">
      <w:pPr>
        <w:pStyle w:val="berschrift2"/>
        <w:rPr>
          <w:sz w:val="48"/>
          <w:szCs w:val="48"/>
          <w:lang w:eastAsia="de-DE"/>
        </w:rPr>
      </w:pPr>
      <w:r>
        <w:t>Rechtfertigung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01"/>
        <w:gridCol w:w="1022"/>
      </w:tblGrid>
      <w:tr w:rsidR="00776ED1" w14:paraId="5612DC24" w14:textId="77777777" w:rsidTr="00776ED1">
        <w:trPr>
          <w:tblCellSpacing w:w="15" w:type="dxa"/>
        </w:trPr>
        <w:tc>
          <w:tcPr>
            <w:tcW w:w="0" w:type="auto"/>
            <w:vAlign w:val="center"/>
            <w:hideMark/>
          </w:tcPr>
          <w:p w14:paraId="4397B01C" w14:textId="77777777" w:rsidR="00776ED1" w:rsidRDefault="00776ED1">
            <w:r>
              <w:t>Gott - ihr Urheber</w:t>
            </w:r>
          </w:p>
        </w:tc>
        <w:tc>
          <w:tcPr>
            <w:tcW w:w="0" w:type="auto"/>
            <w:vAlign w:val="center"/>
            <w:hideMark/>
          </w:tcPr>
          <w:p w14:paraId="2D4BF56B" w14:textId="77777777" w:rsidR="00776ED1" w:rsidRDefault="00776ED1">
            <w:r>
              <w:t>Röm 3,26</w:t>
            </w:r>
          </w:p>
        </w:tc>
      </w:tr>
      <w:tr w:rsidR="00776ED1" w14:paraId="305839AD" w14:textId="77777777" w:rsidTr="00776ED1">
        <w:trPr>
          <w:tblCellSpacing w:w="15" w:type="dxa"/>
        </w:trPr>
        <w:tc>
          <w:tcPr>
            <w:tcW w:w="0" w:type="auto"/>
            <w:vAlign w:val="center"/>
            <w:hideMark/>
          </w:tcPr>
          <w:p w14:paraId="2C943BDA" w14:textId="77777777" w:rsidR="00776ED1" w:rsidRDefault="00776ED1">
            <w:r>
              <w:t>Gnade - ihr Ursprung</w:t>
            </w:r>
          </w:p>
        </w:tc>
        <w:tc>
          <w:tcPr>
            <w:tcW w:w="0" w:type="auto"/>
            <w:vAlign w:val="center"/>
            <w:hideMark/>
          </w:tcPr>
          <w:p w14:paraId="4DC8EDD1" w14:textId="77777777" w:rsidR="00776ED1" w:rsidRDefault="00776ED1">
            <w:r>
              <w:t>Röm 3,24</w:t>
            </w:r>
          </w:p>
        </w:tc>
      </w:tr>
      <w:tr w:rsidR="00776ED1" w14:paraId="330D556C" w14:textId="77777777" w:rsidTr="00776ED1">
        <w:trPr>
          <w:tblCellSpacing w:w="15" w:type="dxa"/>
        </w:trPr>
        <w:tc>
          <w:tcPr>
            <w:tcW w:w="0" w:type="auto"/>
            <w:vAlign w:val="center"/>
            <w:hideMark/>
          </w:tcPr>
          <w:p w14:paraId="43A97804" w14:textId="77777777" w:rsidR="00776ED1" w:rsidRDefault="00776ED1">
            <w:r>
              <w:t>Blut - ihr Grund</w:t>
            </w:r>
          </w:p>
        </w:tc>
        <w:tc>
          <w:tcPr>
            <w:tcW w:w="0" w:type="auto"/>
            <w:vAlign w:val="center"/>
            <w:hideMark/>
          </w:tcPr>
          <w:p w14:paraId="576E06F2" w14:textId="77777777" w:rsidR="00776ED1" w:rsidRDefault="00776ED1">
            <w:r>
              <w:t>Röm 5,9</w:t>
            </w:r>
          </w:p>
        </w:tc>
      </w:tr>
      <w:tr w:rsidR="00776ED1" w14:paraId="5E25E886" w14:textId="77777777" w:rsidTr="00776ED1">
        <w:trPr>
          <w:tblCellSpacing w:w="15" w:type="dxa"/>
        </w:trPr>
        <w:tc>
          <w:tcPr>
            <w:tcW w:w="0" w:type="auto"/>
            <w:vAlign w:val="center"/>
            <w:hideMark/>
          </w:tcPr>
          <w:p w14:paraId="2192CC1B" w14:textId="77777777" w:rsidR="00776ED1" w:rsidRDefault="00776ED1">
            <w:r>
              <w:t>Auferstehung - ihre Besiegelung</w:t>
            </w:r>
          </w:p>
        </w:tc>
        <w:tc>
          <w:tcPr>
            <w:tcW w:w="0" w:type="auto"/>
            <w:vAlign w:val="center"/>
            <w:hideMark/>
          </w:tcPr>
          <w:p w14:paraId="17ACE04F" w14:textId="77777777" w:rsidR="00776ED1" w:rsidRDefault="00776ED1">
            <w:r>
              <w:t>Röm 4,25</w:t>
            </w:r>
          </w:p>
        </w:tc>
      </w:tr>
      <w:tr w:rsidR="00776ED1" w14:paraId="22661218" w14:textId="77777777" w:rsidTr="00776ED1">
        <w:trPr>
          <w:tblCellSpacing w:w="15" w:type="dxa"/>
        </w:trPr>
        <w:tc>
          <w:tcPr>
            <w:tcW w:w="0" w:type="auto"/>
            <w:vAlign w:val="center"/>
            <w:hideMark/>
          </w:tcPr>
          <w:p w14:paraId="6F5654DD" w14:textId="77777777" w:rsidR="00776ED1" w:rsidRDefault="00776ED1">
            <w:r>
              <w:t>Glaube - ihre Zueignung</w:t>
            </w:r>
          </w:p>
        </w:tc>
        <w:tc>
          <w:tcPr>
            <w:tcW w:w="0" w:type="auto"/>
            <w:vAlign w:val="center"/>
            <w:hideMark/>
          </w:tcPr>
          <w:p w14:paraId="5E02899C" w14:textId="77777777" w:rsidR="00776ED1" w:rsidRDefault="00776ED1">
            <w:r>
              <w:t>Röm 5,1</w:t>
            </w:r>
          </w:p>
        </w:tc>
      </w:tr>
      <w:tr w:rsidR="00776ED1" w14:paraId="20B04372" w14:textId="77777777" w:rsidTr="00776ED1">
        <w:trPr>
          <w:tblCellSpacing w:w="15" w:type="dxa"/>
        </w:trPr>
        <w:tc>
          <w:tcPr>
            <w:tcW w:w="0" w:type="auto"/>
            <w:vAlign w:val="center"/>
            <w:hideMark/>
          </w:tcPr>
          <w:p w14:paraId="40D0F630" w14:textId="77777777" w:rsidR="00776ED1" w:rsidRDefault="00776ED1">
            <w:r>
              <w:t>Werke - ihr Beweis</w:t>
            </w:r>
          </w:p>
        </w:tc>
        <w:tc>
          <w:tcPr>
            <w:tcW w:w="0" w:type="auto"/>
            <w:vAlign w:val="center"/>
            <w:hideMark/>
          </w:tcPr>
          <w:p w14:paraId="2B81769E" w14:textId="77777777" w:rsidR="00776ED1" w:rsidRDefault="00776ED1">
            <w:r>
              <w:t>Jak 2,24</w:t>
            </w:r>
          </w:p>
        </w:tc>
      </w:tr>
    </w:tbl>
    <w:p w14:paraId="237DEA4B" w14:textId="77777777" w:rsidR="00106472" w:rsidRDefault="00106472">
      <w:pPr>
        <w:spacing w:after="0" w:line="240" w:lineRule="auto"/>
        <w:rPr>
          <w:rFonts w:eastAsia="Times New Roman"/>
          <w:b/>
          <w:bCs/>
          <w:color w:val="000000"/>
          <w:kern w:val="36"/>
          <w:sz w:val="36"/>
          <w:szCs w:val="48"/>
          <w:lang w:eastAsia="de-DE"/>
        </w:rPr>
      </w:pPr>
      <w:r>
        <w:br w:type="page"/>
      </w:r>
    </w:p>
    <w:p w14:paraId="11C68D2A" w14:textId="1FD402D8" w:rsidR="00D5498D" w:rsidRPr="00D5498D" w:rsidRDefault="00D5498D" w:rsidP="008E63BE">
      <w:pPr>
        <w:pStyle w:val="berschrift1"/>
      </w:pPr>
      <w:r w:rsidRPr="00D5498D">
        <w:t>Quellen:</w:t>
      </w:r>
    </w:p>
    <w:p w14:paraId="0922459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2D4D80D" w14:textId="77777777" w:rsidR="00BD71A4" w:rsidRDefault="00E4646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A71198E" w14:textId="77777777" w:rsidR="00BD71A4" w:rsidRDefault="00E4646A"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1FEE2439" w14:textId="77777777" w:rsidR="00BD71A4" w:rsidRDefault="00E4646A"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0DF05BB4" w14:textId="77777777" w:rsidR="00BD71A4" w:rsidRDefault="00E4646A"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8FAB65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5314E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AC58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C327E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6DFBFC8" w14:textId="77777777" w:rsidR="00082307" w:rsidRDefault="00BD71A4" w:rsidP="00BD71A4">
      <w:pPr>
        <w:pStyle w:val="berschrift1"/>
      </w:pPr>
      <w:r>
        <w:t>Spendenaufruf</w:t>
      </w:r>
    </w:p>
    <w:p w14:paraId="00CD523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FD709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7917C7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3605BF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2B5B7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046D0C2" w14:textId="77777777" w:rsidR="00BD71A4" w:rsidRDefault="00E4646A"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7C361A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0D85AF2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C9CB46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2C169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0E5E47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EB909" w14:textId="77777777" w:rsidR="00E4646A" w:rsidRDefault="00E4646A" w:rsidP="000F5606">
      <w:pPr>
        <w:spacing w:after="0" w:line="240" w:lineRule="auto"/>
      </w:pPr>
      <w:r>
        <w:separator/>
      </w:r>
    </w:p>
  </w:endnote>
  <w:endnote w:type="continuationSeparator" w:id="0">
    <w:p w14:paraId="7D9BACBF" w14:textId="77777777" w:rsidR="00E4646A" w:rsidRDefault="00E4646A" w:rsidP="000F5606">
      <w:pPr>
        <w:spacing w:after="0" w:line="240" w:lineRule="auto"/>
      </w:pPr>
      <w:r>
        <w:continuationSeparator/>
      </w:r>
    </w:p>
  </w:endnote>
  <w:endnote w:id="1">
    <w:p w14:paraId="65F15CE5" w14:textId="77777777" w:rsidR="002727B7" w:rsidRDefault="002727B7" w:rsidP="002727B7">
      <w:pPr>
        <w:pStyle w:val="Endnotentext"/>
      </w:pPr>
      <w:r>
        <w:rPr>
          <w:rStyle w:val="Endnotenzeichen"/>
        </w:rPr>
        <w:endnoteRef/>
      </w:r>
      <w:r>
        <w:t xml:space="preserve"> Nur ein Name, darum auch nur ein einmaliges Hineintauchen in den - nicht dem oder die - Namen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5C6C0" w14:textId="77777777" w:rsidR="00E4646A" w:rsidRDefault="00E4646A" w:rsidP="000F5606">
      <w:pPr>
        <w:spacing w:after="0" w:line="240" w:lineRule="auto"/>
      </w:pPr>
      <w:r>
        <w:separator/>
      </w:r>
    </w:p>
  </w:footnote>
  <w:footnote w:type="continuationSeparator" w:id="0">
    <w:p w14:paraId="20AC73BC" w14:textId="77777777" w:rsidR="00E4646A" w:rsidRDefault="00E4646A" w:rsidP="000F56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7177"/>
    <w:multiLevelType w:val="multilevel"/>
    <w:tmpl w:val="4ABE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C7416"/>
    <w:multiLevelType w:val="multilevel"/>
    <w:tmpl w:val="A262F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86073"/>
    <w:multiLevelType w:val="multilevel"/>
    <w:tmpl w:val="B948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E4C6E"/>
    <w:multiLevelType w:val="multilevel"/>
    <w:tmpl w:val="AC582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81646"/>
    <w:multiLevelType w:val="multilevel"/>
    <w:tmpl w:val="7876C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C6693D"/>
    <w:multiLevelType w:val="multilevel"/>
    <w:tmpl w:val="0D889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CD7C0C"/>
    <w:multiLevelType w:val="multilevel"/>
    <w:tmpl w:val="3D9CD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8E5B43"/>
    <w:multiLevelType w:val="multilevel"/>
    <w:tmpl w:val="AAF40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934159"/>
    <w:multiLevelType w:val="multilevel"/>
    <w:tmpl w:val="6A92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D62BE8"/>
    <w:multiLevelType w:val="multilevel"/>
    <w:tmpl w:val="2CF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D963DD"/>
    <w:multiLevelType w:val="multilevel"/>
    <w:tmpl w:val="C3949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1F522B"/>
    <w:multiLevelType w:val="multilevel"/>
    <w:tmpl w:val="25FA4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A31AD8"/>
    <w:multiLevelType w:val="multilevel"/>
    <w:tmpl w:val="26A4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9F556F"/>
    <w:multiLevelType w:val="multilevel"/>
    <w:tmpl w:val="B4385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67320F"/>
    <w:multiLevelType w:val="multilevel"/>
    <w:tmpl w:val="4AC24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D87ADF"/>
    <w:multiLevelType w:val="multilevel"/>
    <w:tmpl w:val="26981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BA0B21"/>
    <w:multiLevelType w:val="multilevel"/>
    <w:tmpl w:val="2B12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BB2D12"/>
    <w:multiLevelType w:val="multilevel"/>
    <w:tmpl w:val="798E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D20CBA"/>
    <w:multiLevelType w:val="multilevel"/>
    <w:tmpl w:val="EF3C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C553BF"/>
    <w:multiLevelType w:val="multilevel"/>
    <w:tmpl w:val="F66C1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C96042"/>
    <w:multiLevelType w:val="multilevel"/>
    <w:tmpl w:val="3976E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3E2B42"/>
    <w:multiLevelType w:val="multilevel"/>
    <w:tmpl w:val="87DC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536E39"/>
    <w:multiLevelType w:val="multilevel"/>
    <w:tmpl w:val="AC884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70226C"/>
    <w:multiLevelType w:val="multilevel"/>
    <w:tmpl w:val="6B88D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F04270"/>
    <w:multiLevelType w:val="multilevel"/>
    <w:tmpl w:val="F566F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692467"/>
    <w:multiLevelType w:val="multilevel"/>
    <w:tmpl w:val="60A4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5179E6"/>
    <w:multiLevelType w:val="multilevel"/>
    <w:tmpl w:val="8DCEA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CC3D32"/>
    <w:multiLevelType w:val="multilevel"/>
    <w:tmpl w:val="BA94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4C3C39"/>
    <w:multiLevelType w:val="multilevel"/>
    <w:tmpl w:val="3A2E6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B50637"/>
    <w:multiLevelType w:val="multilevel"/>
    <w:tmpl w:val="4360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D21607"/>
    <w:multiLevelType w:val="multilevel"/>
    <w:tmpl w:val="8A9A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FF135E"/>
    <w:multiLevelType w:val="multilevel"/>
    <w:tmpl w:val="489A9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D62CEF"/>
    <w:multiLevelType w:val="multilevel"/>
    <w:tmpl w:val="084C9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E12DC3"/>
    <w:multiLevelType w:val="multilevel"/>
    <w:tmpl w:val="76AE8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7"/>
  </w:num>
  <w:num w:numId="3">
    <w:abstractNumId w:val="24"/>
  </w:num>
  <w:num w:numId="4">
    <w:abstractNumId w:val="26"/>
  </w:num>
  <w:num w:numId="5">
    <w:abstractNumId w:val="6"/>
  </w:num>
  <w:num w:numId="6">
    <w:abstractNumId w:val="2"/>
  </w:num>
  <w:num w:numId="7">
    <w:abstractNumId w:val="9"/>
  </w:num>
  <w:num w:numId="8">
    <w:abstractNumId w:val="28"/>
  </w:num>
  <w:num w:numId="9">
    <w:abstractNumId w:val="7"/>
  </w:num>
  <w:num w:numId="10">
    <w:abstractNumId w:val="22"/>
  </w:num>
  <w:num w:numId="11">
    <w:abstractNumId w:val="31"/>
  </w:num>
  <w:num w:numId="12">
    <w:abstractNumId w:val="1"/>
  </w:num>
  <w:num w:numId="13">
    <w:abstractNumId w:val="3"/>
  </w:num>
  <w:num w:numId="14">
    <w:abstractNumId w:val="15"/>
  </w:num>
  <w:num w:numId="15">
    <w:abstractNumId w:val="19"/>
  </w:num>
  <w:num w:numId="16">
    <w:abstractNumId w:val="13"/>
  </w:num>
  <w:num w:numId="17">
    <w:abstractNumId w:val="29"/>
  </w:num>
  <w:num w:numId="18">
    <w:abstractNumId w:val="18"/>
  </w:num>
  <w:num w:numId="19">
    <w:abstractNumId w:val="27"/>
  </w:num>
  <w:num w:numId="20">
    <w:abstractNumId w:val="16"/>
  </w:num>
  <w:num w:numId="21">
    <w:abstractNumId w:val="5"/>
  </w:num>
  <w:num w:numId="22">
    <w:abstractNumId w:val="30"/>
  </w:num>
  <w:num w:numId="23">
    <w:abstractNumId w:val="11"/>
  </w:num>
  <w:num w:numId="24">
    <w:abstractNumId w:val="10"/>
  </w:num>
  <w:num w:numId="25">
    <w:abstractNumId w:val="32"/>
  </w:num>
  <w:num w:numId="26">
    <w:abstractNumId w:val="23"/>
  </w:num>
  <w:num w:numId="27">
    <w:abstractNumId w:val="21"/>
  </w:num>
  <w:num w:numId="28">
    <w:abstractNumId w:val="33"/>
  </w:num>
  <w:num w:numId="29">
    <w:abstractNumId w:val="0"/>
  </w:num>
  <w:num w:numId="30">
    <w:abstractNumId w:val="20"/>
  </w:num>
  <w:num w:numId="31">
    <w:abstractNumId w:val="4"/>
  </w:num>
  <w:num w:numId="32">
    <w:abstractNumId w:val="25"/>
  </w:num>
  <w:num w:numId="33">
    <w:abstractNumId w:val="14"/>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EAA"/>
    <w:rsid w:val="000700B0"/>
    <w:rsid w:val="00082307"/>
    <w:rsid w:val="000C66E5"/>
    <w:rsid w:val="000D088F"/>
    <w:rsid w:val="000F5606"/>
    <w:rsid w:val="00106472"/>
    <w:rsid w:val="00122BD9"/>
    <w:rsid w:val="001F54C4"/>
    <w:rsid w:val="0022039F"/>
    <w:rsid w:val="00237F53"/>
    <w:rsid w:val="00272484"/>
    <w:rsid w:val="002727B7"/>
    <w:rsid w:val="00297F83"/>
    <w:rsid w:val="002E6D11"/>
    <w:rsid w:val="00381C0C"/>
    <w:rsid w:val="00537F59"/>
    <w:rsid w:val="00636F93"/>
    <w:rsid w:val="007166CE"/>
    <w:rsid w:val="00737EF6"/>
    <w:rsid w:val="00760119"/>
    <w:rsid w:val="00776ED1"/>
    <w:rsid w:val="007E1779"/>
    <w:rsid w:val="0083667B"/>
    <w:rsid w:val="008D7463"/>
    <w:rsid w:val="008E417E"/>
    <w:rsid w:val="008E63BE"/>
    <w:rsid w:val="00AB1808"/>
    <w:rsid w:val="00B365E5"/>
    <w:rsid w:val="00BD71A4"/>
    <w:rsid w:val="00C35859"/>
    <w:rsid w:val="00CC4EAC"/>
    <w:rsid w:val="00D14D4F"/>
    <w:rsid w:val="00D5498D"/>
    <w:rsid w:val="00D56329"/>
    <w:rsid w:val="00DC3900"/>
    <w:rsid w:val="00DF61FA"/>
    <w:rsid w:val="00E4646A"/>
    <w:rsid w:val="00E474DB"/>
    <w:rsid w:val="00F32E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5DC2C"/>
  <w15:chartTrackingRefBased/>
  <w15:docId w15:val="{23612402-20A2-4E70-A862-98D62958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2727B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F560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F560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F5606"/>
    <w:rPr>
      <w:rFonts w:ascii="Times New Roman" w:hAnsi="Times New Roman"/>
      <w:lang w:eastAsia="en-US"/>
    </w:rPr>
  </w:style>
  <w:style w:type="character" w:styleId="Endnotenzeichen">
    <w:name w:val="endnote reference"/>
    <w:basedOn w:val="Absatz-Standardschriftart"/>
    <w:uiPriority w:val="99"/>
    <w:semiHidden/>
    <w:unhideWhenUsed/>
    <w:rsid w:val="000F5606"/>
    <w:rPr>
      <w:vertAlign w:val="superscript"/>
    </w:rPr>
  </w:style>
  <w:style w:type="character" w:customStyle="1" w:styleId="berschrift4Zchn">
    <w:name w:val="Überschrift 4 Zchn"/>
    <w:basedOn w:val="Absatz-Standardschriftart"/>
    <w:link w:val="berschrift4"/>
    <w:uiPriority w:val="9"/>
    <w:rsid w:val="002727B7"/>
    <w:rPr>
      <w:rFonts w:asciiTheme="majorHAnsi" w:eastAsiaTheme="majorEastAsia" w:hAnsiTheme="majorHAnsi" w:cstheme="majorBidi"/>
      <w:i/>
      <w:iCs/>
      <w:color w:val="2E74B5" w:themeColor="accent1" w:themeShade="BF"/>
      <w:sz w:val="24"/>
      <w:szCs w:val="22"/>
      <w:lang w:eastAsia="en-US"/>
    </w:rPr>
  </w:style>
  <w:style w:type="paragraph" w:styleId="Listenabsatz">
    <w:name w:val="List Paragraph"/>
    <w:basedOn w:val="Standard"/>
    <w:uiPriority w:val="34"/>
    <w:qFormat/>
    <w:rsid w:val="002727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649">
      <w:bodyDiv w:val="1"/>
      <w:marLeft w:val="0"/>
      <w:marRight w:val="0"/>
      <w:marTop w:val="0"/>
      <w:marBottom w:val="0"/>
      <w:divBdr>
        <w:top w:val="none" w:sz="0" w:space="0" w:color="auto"/>
        <w:left w:val="none" w:sz="0" w:space="0" w:color="auto"/>
        <w:bottom w:val="none" w:sz="0" w:space="0" w:color="auto"/>
        <w:right w:val="none" w:sz="0" w:space="0" w:color="auto"/>
      </w:divBdr>
      <w:divsChild>
        <w:div w:id="1632247950">
          <w:marLeft w:val="0"/>
          <w:marRight w:val="0"/>
          <w:marTop w:val="0"/>
          <w:marBottom w:val="0"/>
          <w:divBdr>
            <w:top w:val="none" w:sz="0" w:space="0" w:color="auto"/>
            <w:left w:val="none" w:sz="0" w:space="0" w:color="auto"/>
            <w:bottom w:val="none" w:sz="0" w:space="0" w:color="auto"/>
            <w:right w:val="none" w:sz="0" w:space="0" w:color="auto"/>
          </w:divBdr>
          <w:divsChild>
            <w:div w:id="194819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7851">
      <w:bodyDiv w:val="1"/>
      <w:marLeft w:val="0"/>
      <w:marRight w:val="0"/>
      <w:marTop w:val="0"/>
      <w:marBottom w:val="0"/>
      <w:divBdr>
        <w:top w:val="none" w:sz="0" w:space="0" w:color="auto"/>
        <w:left w:val="none" w:sz="0" w:space="0" w:color="auto"/>
        <w:bottom w:val="none" w:sz="0" w:space="0" w:color="auto"/>
        <w:right w:val="none" w:sz="0" w:space="0" w:color="auto"/>
      </w:divBdr>
      <w:divsChild>
        <w:div w:id="2093578802">
          <w:marLeft w:val="0"/>
          <w:marRight w:val="0"/>
          <w:marTop w:val="0"/>
          <w:marBottom w:val="0"/>
          <w:divBdr>
            <w:top w:val="none" w:sz="0" w:space="0" w:color="auto"/>
            <w:left w:val="none" w:sz="0" w:space="0" w:color="auto"/>
            <w:bottom w:val="none" w:sz="0" w:space="0" w:color="auto"/>
            <w:right w:val="none" w:sz="0" w:space="0" w:color="auto"/>
          </w:divBdr>
          <w:divsChild>
            <w:div w:id="29625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1760">
      <w:bodyDiv w:val="1"/>
      <w:marLeft w:val="0"/>
      <w:marRight w:val="0"/>
      <w:marTop w:val="0"/>
      <w:marBottom w:val="0"/>
      <w:divBdr>
        <w:top w:val="none" w:sz="0" w:space="0" w:color="auto"/>
        <w:left w:val="none" w:sz="0" w:space="0" w:color="auto"/>
        <w:bottom w:val="none" w:sz="0" w:space="0" w:color="auto"/>
        <w:right w:val="none" w:sz="0" w:space="0" w:color="auto"/>
      </w:divBdr>
      <w:divsChild>
        <w:div w:id="1518958077">
          <w:marLeft w:val="0"/>
          <w:marRight w:val="0"/>
          <w:marTop w:val="0"/>
          <w:marBottom w:val="0"/>
          <w:divBdr>
            <w:top w:val="none" w:sz="0" w:space="0" w:color="auto"/>
            <w:left w:val="none" w:sz="0" w:space="0" w:color="auto"/>
            <w:bottom w:val="none" w:sz="0" w:space="0" w:color="auto"/>
            <w:right w:val="none" w:sz="0" w:space="0" w:color="auto"/>
          </w:divBdr>
          <w:divsChild>
            <w:div w:id="5400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7906">
      <w:bodyDiv w:val="1"/>
      <w:marLeft w:val="0"/>
      <w:marRight w:val="0"/>
      <w:marTop w:val="0"/>
      <w:marBottom w:val="0"/>
      <w:divBdr>
        <w:top w:val="none" w:sz="0" w:space="0" w:color="auto"/>
        <w:left w:val="none" w:sz="0" w:space="0" w:color="auto"/>
        <w:bottom w:val="none" w:sz="0" w:space="0" w:color="auto"/>
        <w:right w:val="none" w:sz="0" w:space="0" w:color="auto"/>
      </w:divBdr>
      <w:divsChild>
        <w:div w:id="1817601211">
          <w:marLeft w:val="0"/>
          <w:marRight w:val="0"/>
          <w:marTop w:val="0"/>
          <w:marBottom w:val="0"/>
          <w:divBdr>
            <w:top w:val="none" w:sz="0" w:space="0" w:color="auto"/>
            <w:left w:val="none" w:sz="0" w:space="0" w:color="auto"/>
            <w:bottom w:val="none" w:sz="0" w:space="0" w:color="auto"/>
            <w:right w:val="none" w:sz="0" w:space="0" w:color="auto"/>
          </w:divBdr>
          <w:divsChild>
            <w:div w:id="156402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7184241">
      <w:bodyDiv w:val="1"/>
      <w:marLeft w:val="0"/>
      <w:marRight w:val="0"/>
      <w:marTop w:val="0"/>
      <w:marBottom w:val="0"/>
      <w:divBdr>
        <w:top w:val="none" w:sz="0" w:space="0" w:color="auto"/>
        <w:left w:val="none" w:sz="0" w:space="0" w:color="auto"/>
        <w:bottom w:val="none" w:sz="0" w:space="0" w:color="auto"/>
        <w:right w:val="none" w:sz="0" w:space="0" w:color="auto"/>
      </w:divBdr>
      <w:divsChild>
        <w:div w:id="678390828">
          <w:marLeft w:val="0"/>
          <w:marRight w:val="0"/>
          <w:marTop w:val="0"/>
          <w:marBottom w:val="0"/>
          <w:divBdr>
            <w:top w:val="none" w:sz="0" w:space="0" w:color="auto"/>
            <w:left w:val="none" w:sz="0" w:space="0" w:color="auto"/>
            <w:bottom w:val="none" w:sz="0" w:space="0" w:color="auto"/>
            <w:right w:val="none" w:sz="0" w:space="0" w:color="auto"/>
          </w:divBdr>
          <w:divsChild>
            <w:div w:id="20063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3084">
      <w:bodyDiv w:val="1"/>
      <w:marLeft w:val="0"/>
      <w:marRight w:val="0"/>
      <w:marTop w:val="0"/>
      <w:marBottom w:val="0"/>
      <w:divBdr>
        <w:top w:val="none" w:sz="0" w:space="0" w:color="auto"/>
        <w:left w:val="none" w:sz="0" w:space="0" w:color="auto"/>
        <w:bottom w:val="none" w:sz="0" w:space="0" w:color="auto"/>
        <w:right w:val="none" w:sz="0" w:space="0" w:color="auto"/>
      </w:divBdr>
      <w:divsChild>
        <w:div w:id="1331719686">
          <w:marLeft w:val="0"/>
          <w:marRight w:val="0"/>
          <w:marTop w:val="0"/>
          <w:marBottom w:val="0"/>
          <w:divBdr>
            <w:top w:val="none" w:sz="0" w:space="0" w:color="auto"/>
            <w:left w:val="none" w:sz="0" w:space="0" w:color="auto"/>
            <w:bottom w:val="none" w:sz="0" w:space="0" w:color="auto"/>
            <w:right w:val="none" w:sz="0" w:space="0" w:color="auto"/>
          </w:divBdr>
          <w:divsChild>
            <w:div w:id="1120144754">
              <w:marLeft w:val="0"/>
              <w:marRight w:val="0"/>
              <w:marTop w:val="0"/>
              <w:marBottom w:val="0"/>
              <w:divBdr>
                <w:top w:val="none" w:sz="0" w:space="0" w:color="auto"/>
                <w:left w:val="none" w:sz="0" w:space="0" w:color="auto"/>
                <w:bottom w:val="none" w:sz="0" w:space="0" w:color="auto"/>
                <w:right w:val="none" w:sz="0" w:space="0" w:color="auto"/>
              </w:divBdr>
            </w:div>
          </w:divsChild>
        </w:div>
        <w:div w:id="1418748211">
          <w:marLeft w:val="0"/>
          <w:marRight w:val="0"/>
          <w:marTop w:val="0"/>
          <w:marBottom w:val="0"/>
          <w:divBdr>
            <w:top w:val="none" w:sz="0" w:space="0" w:color="auto"/>
            <w:left w:val="none" w:sz="0" w:space="0" w:color="auto"/>
            <w:bottom w:val="none" w:sz="0" w:space="0" w:color="auto"/>
            <w:right w:val="none" w:sz="0" w:space="0" w:color="auto"/>
          </w:divBdr>
          <w:divsChild>
            <w:div w:id="140066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3977930">
      <w:bodyDiv w:val="1"/>
      <w:marLeft w:val="0"/>
      <w:marRight w:val="0"/>
      <w:marTop w:val="0"/>
      <w:marBottom w:val="0"/>
      <w:divBdr>
        <w:top w:val="none" w:sz="0" w:space="0" w:color="auto"/>
        <w:left w:val="none" w:sz="0" w:space="0" w:color="auto"/>
        <w:bottom w:val="none" w:sz="0" w:space="0" w:color="auto"/>
        <w:right w:val="none" w:sz="0" w:space="0" w:color="auto"/>
      </w:divBdr>
      <w:divsChild>
        <w:div w:id="1085299662">
          <w:marLeft w:val="0"/>
          <w:marRight w:val="0"/>
          <w:marTop w:val="0"/>
          <w:marBottom w:val="0"/>
          <w:divBdr>
            <w:top w:val="none" w:sz="0" w:space="0" w:color="auto"/>
            <w:left w:val="none" w:sz="0" w:space="0" w:color="auto"/>
            <w:bottom w:val="none" w:sz="0" w:space="0" w:color="auto"/>
            <w:right w:val="none" w:sz="0" w:space="0" w:color="auto"/>
          </w:divBdr>
          <w:divsChild>
            <w:div w:id="93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41915958">
      <w:bodyDiv w:val="1"/>
      <w:marLeft w:val="0"/>
      <w:marRight w:val="0"/>
      <w:marTop w:val="0"/>
      <w:marBottom w:val="0"/>
      <w:divBdr>
        <w:top w:val="none" w:sz="0" w:space="0" w:color="auto"/>
        <w:left w:val="none" w:sz="0" w:space="0" w:color="auto"/>
        <w:bottom w:val="none" w:sz="0" w:space="0" w:color="auto"/>
        <w:right w:val="none" w:sz="0" w:space="0" w:color="auto"/>
      </w:divBdr>
      <w:divsChild>
        <w:div w:id="1798797291">
          <w:marLeft w:val="0"/>
          <w:marRight w:val="0"/>
          <w:marTop w:val="0"/>
          <w:marBottom w:val="0"/>
          <w:divBdr>
            <w:top w:val="none" w:sz="0" w:space="0" w:color="auto"/>
            <w:left w:val="none" w:sz="0" w:space="0" w:color="auto"/>
            <w:bottom w:val="none" w:sz="0" w:space="0" w:color="auto"/>
            <w:right w:val="none" w:sz="0" w:space="0" w:color="auto"/>
          </w:divBdr>
          <w:divsChild>
            <w:div w:id="52875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276394">
      <w:bodyDiv w:val="1"/>
      <w:marLeft w:val="0"/>
      <w:marRight w:val="0"/>
      <w:marTop w:val="0"/>
      <w:marBottom w:val="0"/>
      <w:divBdr>
        <w:top w:val="none" w:sz="0" w:space="0" w:color="auto"/>
        <w:left w:val="none" w:sz="0" w:space="0" w:color="auto"/>
        <w:bottom w:val="none" w:sz="0" w:space="0" w:color="auto"/>
        <w:right w:val="none" w:sz="0" w:space="0" w:color="auto"/>
      </w:divBdr>
      <w:divsChild>
        <w:div w:id="291786323">
          <w:marLeft w:val="0"/>
          <w:marRight w:val="0"/>
          <w:marTop w:val="0"/>
          <w:marBottom w:val="0"/>
          <w:divBdr>
            <w:top w:val="none" w:sz="0" w:space="0" w:color="auto"/>
            <w:left w:val="none" w:sz="0" w:space="0" w:color="auto"/>
            <w:bottom w:val="none" w:sz="0" w:space="0" w:color="auto"/>
            <w:right w:val="none" w:sz="0" w:space="0" w:color="auto"/>
          </w:divBdr>
        </w:div>
        <w:div w:id="562643986">
          <w:marLeft w:val="0"/>
          <w:marRight w:val="0"/>
          <w:marTop w:val="0"/>
          <w:marBottom w:val="0"/>
          <w:divBdr>
            <w:top w:val="none" w:sz="0" w:space="0" w:color="auto"/>
            <w:left w:val="none" w:sz="0" w:space="0" w:color="auto"/>
            <w:bottom w:val="none" w:sz="0" w:space="0" w:color="auto"/>
            <w:right w:val="none" w:sz="0" w:space="0" w:color="auto"/>
          </w:divBdr>
          <w:divsChild>
            <w:div w:id="1190342183">
              <w:marLeft w:val="0"/>
              <w:marRight w:val="0"/>
              <w:marTop w:val="0"/>
              <w:marBottom w:val="0"/>
              <w:divBdr>
                <w:top w:val="none" w:sz="0" w:space="0" w:color="auto"/>
                <w:left w:val="none" w:sz="0" w:space="0" w:color="auto"/>
                <w:bottom w:val="none" w:sz="0" w:space="0" w:color="auto"/>
                <w:right w:val="none" w:sz="0" w:space="0" w:color="auto"/>
              </w:divBdr>
            </w:div>
          </w:divsChild>
        </w:div>
        <w:div w:id="953949010">
          <w:marLeft w:val="0"/>
          <w:marRight w:val="0"/>
          <w:marTop w:val="0"/>
          <w:marBottom w:val="0"/>
          <w:divBdr>
            <w:top w:val="none" w:sz="0" w:space="0" w:color="auto"/>
            <w:left w:val="none" w:sz="0" w:space="0" w:color="auto"/>
            <w:bottom w:val="none" w:sz="0" w:space="0" w:color="auto"/>
            <w:right w:val="none" w:sz="0" w:space="0" w:color="auto"/>
          </w:divBdr>
          <w:divsChild>
            <w:div w:id="999038853">
              <w:marLeft w:val="0"/>
              <w:marRight w:val="0"/>
              <w:marTop w:val="0"/>
              <w:marBottom w:val="0"/>
              <w:divBdr>
                <w:top w:val="none" w:sz="0" w:space="0" w:color="auto"/>
                <w:left w:val="none" w:sz="0" w:space="0" w:color="auto"/>
                <w:bottom w:val="none" w:sz="0" w:space="0" w:color="auto"/>
                <w:right w:val="none" w:sz="0" w:space="0" w:color="auto"/>
              </w:divBdr>
            </w:div>
          </w:divsChild>
        </w:div>
        <w:div w:id="184447899">
          <w:marLeft w:val="0"/>
          <w:marRight w:val="0"/>
          <w:marTop w:val="0"/>
          <w:marBottom w:val="0"/>
          <w:divBdr>
            <w:top w:val="none" w:sz="0" w:space="0" w:color="auto"/>
            <w:left w:val="none" w:sz="0" w:space="0" w:color="auto"/>
            <w:bottom w:val="none" w:sz="0" w:space="0" w:color="auto"/>
            <w:right w:val="none" w:sz="0" w:space="0" w:color="auto"/>
          </w:divBdr>
          <w:divsChild>
            <w:div w:id="1671759312">
              <w:marLeft w:val="0"/>
              <w:marRight w:val="0"/>
              <w:marTop w:val="0"/>
              <w:marBottom w:val="0"/>
              <w:divBdr>
                <w:top w:val="none" w:sz="0" w:space="0" w:color="auto"/>
                <w:left w:val="none" w:sz="0" w:space="0" w:color="auto"/>
                <w:bottom w:val="none" w:sz="0" w:space="0" w:color="auto"/>
                <w:right w:val="none" w:sz="0" w:space="0" w:color="auto"/>
              </w:divBdr>
            </w:div>
          </w:divsChild>
        </w:div>
        <w:div w:id="1385059622">
          <w:marLeft w:val="0"/>
          <w:marRight w:val="0"/>
          <w:marTop w:val="0"/>
          <w:marBottom w:val="0"/>
          <w:divBdr>
            <w:top w:val="none" w:sz="0" w:space="0" w:color="auto"/>
            <w:left w:val="none" w:sz="0" w:space="0" w:color="auto"/>
            <w:bottom w:val="none" w:sz="0" w:space="0" w:color="auto"/>
            <w:right w:val="none" w:sz="0" w:space="0" w:color="auto"/>
          </w:divBdr>
          <w:divsChild>
            <w:div w:id="1428113589">
              <w:marLeft w:val="0"/>
              <w:marRight w:val="0"/>
              <w:marTop w:val="0"/>
              <w:marBottom w:val="0"/>
              <w:divBdr>
                <w:top w:val="none" w:sz="0" w:space="0" w:color="auto"/>
                <w:left w:val="none" w:sz="0" w:space="0" w:color="auto"/>
                <w:bottom w:val="none" w:sz="0" w:space="0" w:color="auto"/>
                <w:right w:val="none" w:sz="0" w:space="0" w:color="auto"/>
              </w:divBdr>
            </w:div>
          </w:divsChild>
        </w:div>
        <w:div w:id="1555310689">
          <w:marLeft w:val="0"/>
          <w:marRight w:val="0"/>
          <w:marTop w:val="0"/>
          <w:marBottom w:val="0"/>
          <w:divBdr>
            <w:top w:val="none" w:sz="0" w:space="0" w:color="auto"/>
            <w:left w:val="none" w:sz="0" w:space="0" w:color="auto"/>
            <w:bottom w:val="none" w:sz="0" w:space="0" w:color="auto"/>
            <w:right w:val="none" w:sz="0" w:space="0" w:color="auto"/>
          </w:divBdr>
          <w:divsChild>
            <w:div w:id="628976066">
              <w:marLeft w:val="0"/>
              <w:marRight w:val="0"/>
              <w:marTop w:val="0"/>
              <w:marBottom w:val="0"/>
              <w:divBdr>
                <w:top w:val="none" w:sz="0" w:space="0" w:color="auto"/>
                <w:left w:val="none" w:sz="0" w:space="0" w:color="auto"/>
                <w:bottom w:val="none" w:sz="0" w:space="0" w:color="auto"/>
                <w:right w:val="none" w:sz="0" w:space="0" w:color="auto"/>
              </w:divBdr>
            </w:div>
          </w:divsChild>
        </w:div>
        <w:div w:id="276181523">
          <w:marLeft w:val="0"/>
          <w:marRight w:val="0"/>
          <w:marTop w:val="0"/>
          <w:marBottom w:val="0"/>
          <w:divBdr>
            <w:top w:val="none" w:sz="0" w:space="0" w:color="auto"/>
            <w:left w:val="none" w:sz="0" w:space="0" w:color="auto"/>
            <w:bottom w:val="none" w:sz="0" w:space="0" w:color="auto"/>
            <w:right w:val="none" w:sz="0" w:space="0" w:color="auto"/>
          </w:divBdr>
          <w:divsChild>
            <w:div w:id="1568613692">
              <w:marLeft w:val="0"/>
              <w:marRight w:val="0"/>
              <w:marTop w:val="0"/>
              <w:marBottom w:val="0"/>
              <w:divBdr>
                <w:top w:val="none" w:sz="0" w:space="0" w:color="auto"/>
                <w:left w:val="none" w:sz="0" w:space="0" w:color="auto"/>
                <w:bottom w:val="none" w:sz="0" w:space="0" w:color="auto"/>
                <w:right w:val="none" w:sz="0" w:space="0" w:color="auto"/>
              </w:divBdr>
            </w:div>
          </w:divsChild>
        </w:div>
        <w:div w:id="1118178511">
          <w:marLeft w:val="0"/>
          <w:marRight w:val="0"/>
          <w:marTop w:val="0"/>
          <w:marBottom w:val="0"/>
          <w:divBdr>
            <w:top w:val="none" w:sz="0" w:space="0" w:color="auto"/>
            <w:left w:val="none" w:sz="0" w:space="0" w:color="auto"/>
            <w:bottom w:val="none" w:sz="0" w:space="0" w:color="auto"/>
            <w:right w:val="none" w:sz="0" w:space="0" w:color="auto"/>
          </w:divBdr>
          <w:divsChild>
            <w:div w:id="1646471466">
              <w:marLeft w:val="0"/>
              <w:marRight w:val="0"/>
              <w:marTop w:val="0"/>
              <w:marBottom w:val="0"/>
              <w:divBdr>
                <w:top w:val="none" w:sz="0" w:space="0" w:color="auto"/>
                <w:left w:val="none" w:sz="0" w:space="0" w:color="auto"/>
                <w:bottom w:val="none" w:sz="0" w:space="0" w:color="auto"/>
                <w:right w:val="none" w:sz="0" w:space="0" w:color="auto"/>
              </w:divBdr>
            </w:div>
          </w:divsChild>
        </w:div>
        <w:div w:id="1269702084">
          <w:marLeft w:val="0"/>
          <w:marRight w:val="0"/>
          <w:marTop w:val="0"/>
          <w:marBottom w:val="0"/>
          <w:divBdr>
            <w:top w:val="none" w:sz="0" w:space="0" w:color="auto"/>
            <w:left w:val="none" w:sz="0" w:space="0" w:color="auto"/>
            <w:bottom w:val="none" w:sz="0" w:space="0" w:color="auto"/>
            <w:right w:val="none" w:sz="0" w:space="0" w:color="auto"/>
          </w:divBdr>
          <w:divsChild>
            <w:div w:id="1237521014">
              <w:marLeft w:val="0"/>
              <w:marRight w:val="0"/>
              <w:marTop w:val="0"/>
              <w:marBottom w:val="0"/>
              <w:divBdr>
                <w:top w:val="none" w:sz="0" w:space="0" w:color="auto"/>
                <w:left w:val="none" w:sz="0" w:space="0" w:color="auto"/>
                <w:bottom w:val="none" w:sz="0" w:space="0" w:color="auto"/>
                <w:right w:val="none" w:sz="0" w:space="0" w:color="auto"/>
              </w:divBdr>
            </w:div>
          </w:divsChild>
        </w:div>
        <w:div w:id="1800340978">
          <w:marLeft w:val="0"/>
          <w:marRight w:val="0"/>
          <w:marTop w:val="0"/>
          <w:marBottom w:val="0"/>
          <w:divBdr>
            <w:top w:val="none" w:sz="0" w:space="0" w:color="auto"/>
            <w:left w:val="none" w:sz="0" w:space="0" w:color="auto"/>
            <w:bottom w:val="none" w:sz="0" w:space="0" w:color="auto"/>
            <w:right w:val="none" w:sz="0" w:space="0" w:color="auto"/>
          </w:divBdr>
          <w:divsChild>
            <w:div w:id="124368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510400">
      <w:bodyDiv w:val="1"/>
      <w:marLeft w:val="0"/>
      <w:marRight w:val="0"/>
      <w:marTop w:val="0"/>
      <w:marBottom w:val="0"/>
      <w:divBdr>
        <w:top w:val="none" w:sz="0" w:space="0" w:color="auto"/>
        <w:left w:val="none" w:sz="0" w:space="0" w:color="auto"/>
        <w:bottom w:val="none" w:sz="0" w:space="0" w:color="auto"/>
        <w:right w:val="none" w:sz="0" w:space="0" w:color="auto"/>
      </w:divBdr>
      <w:divsChild>
        <w:div w:id="699167702">
          <w:marLeft w:val="0"/>
          <w:marRight w:val="0"/>
          <w:marTop w:val="0"/>
          <w:marBottom w:val="0"/>
          <w:divBdr>
            <w:top w:val="none" w:sz="0" w:space="0" w:color="auto"/>
            <w:left w:val="none" w:sz="0" w:space="0" w:color="auto"/>
            <w:bottom w:val="none" w:sz="0" w:space="0" w:color="auto"/>
            <w:right w:val="none" w:sz="0" w:space="0" w:color="auto"/>
          </w:divBdr>
          <w:divsChild>
            <w:div w:id="169018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5606">
      <w:bodyDiv w:val="1"/>
      <w:marLeft w:val="0"/>
      <w:marRight w:val="0"/>
      <w:marTop w:val="0"/>
      <w:marBottom w:val="0"/>
      <w:divBdr>
        <w:top w:val="none" w:sz="0" w:space="0" w:color="auto"/>
        <w:left w:val="none" w:sz="0" w:space="0" w:color="auto"/>
        <w:bottom w:val="none" w:sz="0" w:space="0" w:color="auto"/>
        <w:right w:val="none" w:sz="0" w:space="0" w:color="auto"/>
      </w:divBdr>
      <w:divsChild>
        <w:div w:id="1065028335">
          <w:marLeft w:val="0"/>
          <w:marRight w:val="0"/>
          <w:marTop w:val="0"/>
          <w:marBottom w:val="0"/>
          <w:divBdr>
            <w:top w:val="none" w:sz="0" w:space="0" w:color="auto"/>
            <w:left w:val="none" w:sz="0" w:space="0" w:color="auto"/>
            <w:bottom w:val="none" w:sz="0" w:space="0" w:color="auto"/>
            <w:right w:val="none" w:sz="0" w:space="0" w:color="auto"/>
          </w:divBdr>
          <w:divsChild>
            <w:div w:id="15047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44245">
      <w:bodyDiv w:val="1"/>
      <w:marLeft w:val="0"/>
      <w:marRight w:val="0"/>
      <w:marTop w:val="0"/>
      <w:marBottom w:val="0"/>
      <w:divBdr>
        <w:top w:val="none" w:sz="0" w:space="0" w:color="auto"/>
        <w:left w:val="none" w:sz="0" w:space="0" w:color="auto"/>
        <w:bottom w:val="none" w:sz="0" w:space="0" w:color="auto"/>
        <w:right w:val="none" w:sz="0" w:space="0" w:color="auto"/>
      </w:divBdr>
      <w:divsChild>
        <w:div w:id="293683412">
          <w:marLeft w:val="0"/>
          <w:marRight w:val="0"/>
          <w:marTop w:val="0"/>
          <w:marBottom w:val="0"/>
          <w:divBdr>
            <w:top w:val="none" w:sz="0" w:space="0" w:color="auto"/>
            <w:left w:val="none" w:sz="0" w:space="0" w:color="auto"/>
            <w:bottom w:val="none" w:sz="0" w:space="0" w:color="auto"/>
            <w:right w:val="none" w:sz="0" w:space="0" w:color="auto"/>
          </w:divBdr>
          <w:divsChild>
            <w:div w:id="104853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47776">
      <w:bodyDiv w:val="1"/>
      <w:marLeft w:val="0"/>
      <w:marRight w:val="0"/>
      <w:marTop w:val="0"/>
      <w:marBottom w:val="0"/>
      <w:divBdr>
        <w:top w:val="none" w:sz="0" w:space="0" w:color="auto"/>
        <w:left w:val="none" w:sz="0" w:space="0" w:color="auto"/>
        <w:bottom w:val="none" w:sz="0" w:space="0" w:color="auto"/>
        <w:right w:val="none" w:sz="0" w:space="0" w:color="auto"/>
      </w:divBdr>
      <w:divsChild>
        <w:div w:id="1941067242">
          <w:marLeft w:val="0"/>
          <w:marRight w:val="0"/>
          <w:marTop w:val="0"/>
          <w:marBottom w:val="0"/>
          <w:divBdr>
            <w:top w:val="none" w:sz="0" w:space="0" w:color="auto"/>
            <w:left w:val="none" w:sz="0" w:space="0" w:color="auto"/>
            <w:bottom w:val="none" w:sz="0" w:space="0" w:color="auto"/>
            <w:right w:val="none" w:sz="0" w:space="0" w:color="auto"/>
          </w:divBdr>
          <w:divsChild>
            <w:div w:id="7478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42675">
      <w:bodyDiv w:val="1"/>
      <w:marLeft w:val="0"/>
      <w:marRight w:val="0"/>
      <w:marTop w:val="0"/>
      <w:marBottom w:val="0"/>
      <w:divBdr>
        <w:top w:val="none" w:sz="0" w:space="0" w:color="auto"/>
        <w:left w:val="none" w:sz="0" w:space="0" w:color="auto"/>
        <w:bottom w:val="none" w:sz="0" w:space="0" w:color="auto"/>
        <w:right w:val="none" w:sz="0" w:space="0" w:color="auto"/>
      </w:divBdr>
      <w:divsChild>
        <w:div w:id="975570024">
          <w:marLeft w:val="0"/>
          <w:marRight w:val="0"/>
          <w:marTop w:val="0"/>
          <w:marBottom w:val="0"/>
          <w:divBdr>
            <w:top w:val="none" w:sz="0" w:space="0" w:color="auto"/>
            <w:left w:val="none" w:sz="0" w:space="0" w:color="auto"/>
            <w:bottom w:val="none" w:sz="0" w:space="0" w:color="auto"/>
            <w:right w:val="none" w:sz="0" w:space="0" w:color="auto"/>
          </w:divBdr>
          <w:divsChild>
            <w:div w:id="40619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77037168">
      <w:bodyDiv w:val="1"/>
      <w:marLeft w:val="0"/>
      <w:marRight w:val="0"/>
      <w:marTop w:val="0"/>
      <w:marBottom w:val="0"/>
      <w:divBdr>
        <w:top w:val="none" w:sz="0" w:space="0" w:color="auto"/>
        <w:left w:val="none" w:sz="0" w:space="0" w:color="auto"/>
        <w:bottom w:val="none" w:sz="0" w:space="0" w:color="auto"/>
        <w:right w:val="none" w:sz="0" w:space="0" w:color="auto"/>
      </w:divBdr>
      <w:divsChild>
        <w:div w:id="119081475">
          <w:marLeft w:val="0"/>
          <w:marRight w:val="0"/>
          <w:marTop w:val="0"/>
          <w:marBottom w:val="0"/>
          <w:divBdr>
            <w:top w:val="none" w:sz="0" w:space="0" w:color="auto"/>
            <w:left w:val="none" w:sz="0" w:space="0" w:color="auto"/>
            <w:bottom w:val="none" w:sz="0" w:space="0" w:color="auto"/>
            <w:right w:val="none" w:sz="0" w:space="0" w:color="auto"/>
          </w:divBdr>
          <w:divsChild>
            <w:div w:id="672992747">
              <w:marLeft w:val="0"/>
              <w:marRight w:val="0"/>
              <w:marTop w:val="0"/>
              <w:marBottom w:val="0"/>
              <w:divBdr>
                <w:top w:val="none" w:sz="0" w:space="0" w:color="auto"/>
                <w:left w:val="none" w:sz="0" w:space="0" w:color="auto"/>
                <w:bottom w:val="none" w:sz="0" w:space="0" w:color="auto"/>
                <w:right w:val="none" w:sz="0" w:space="0" w:color="auto"/>
              </w:divBdr>
            </w:div>
          </w:divsChild>
        </w:div>
        <w:div w:id="2111464913">
          <w:marLeft w:val="0"/>
          <w:marRight w:val="0"/>
          <w:marTop w:val="0"/>
          <w:marBottom w:val="0"/>
          <w:divBdr>
            <w:top w:val="none" w:sz="0" w:space="0" w:color="auto"/>
            <w:left w:val="none" w:sz="0" w:space="0" w:color="auto"/>
            <w:bottom w:val="none" w:sz="0" w:space="0" w:color="auto"/>
            <w:right w:val="none" w:sz="0" w:space="0" w:color="auto"/>
          </w:divBdr>
          <w:divsChild>
            <w:div w:id="183356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16578798">
      <w:bodyDiv w:val="1"/>
      <w:marLeft w:val="0"/>
      <w:marRight w:val="0"/>
      <w:marTop w:val="0"/>
      <w:marBottom w:val="0"/>
      <w:divBdr>
        <w:top w:val="none" w:sz="0" w:space="0" w:color="auto"/>
        <w:left w:val="none" w:sz="0" w:space="0" w:color="auto"/>
        <w:bottom w:val="none" w:sz="0" w:space="0" w:color="auto"/>
        <w:right w:val="none" w:sz="0" w:space="0" w:color="auto"/>
      </w:divBdr>
      <w:divsChild>
        <w:div w:id="1880824380">
          <w:marLeft w:val="0"/>
          <w:marRight w:val="0"/>
          <w:marTop w:val="0"/>
          <w:marBottom w:val="0"/>
          <w:divBdr>
            <w:top w:val="none" w:sz="0" w:space="0" w:color="auto"/>
            <w:left w:val="none" w:sz="0" w:space="0" w:color="auto"/>
            <w:bottom w:val="none" w:sz="0" w:space="0" w:color="auto"/>
            <w:right w:val="none" w:sz="0" w:space="0" w:color="auto"/>
          </w:divBdr>
          <w:divsChild>
            <w:div w:id="1097750417">
              <w:marLeft w:val="0"/>
              <w:marRight w:val="0"/>
              <w:marTop w:val="0"/>
              <w:marBottom w:val="0"/>
              <w:divBdr>
                <w:top w:val="none" w:sz="0" w:space="0" w:color="auto"/>
                <w:left w:val="none" w:sz="0" w:space="0" w:color="auto"/>
                <w:bottom w:val="none" w:sz="0" w:space="0" w:color="auto"/>
                <w:right w:val="none" w:sz="0" w:space="0" w:color="auto"/>
              </w:divBdr>
            </w:div>
          </w:divsChild>
        </w:div>
        <w:div w:id="1013917407">
          <w:marLeft w:val="0"/>
          <w:marRight w:val="0"/>
          <w:marTop w:val="0"/>
          <w:marBottom w:val="0"/>
          <w:divBdr>
            <w:top w:val="none" w:sz="0" w:space="0" w:color="auto"/>
            <w:left w:val="none" w:sz="0" w:space="0" w:color="auto"/>
            <w:bottom w:val="none" w:sz="0" w:space="0" w:color="auto"/>
            <w:right w:val="none" w:sz="0" w:space="0" w:color="auto"/>
          </w:divBdr>
          <w:divsChild>
            <w:div w:id="320930774">
              <w:marLeft w:val="0"/>
              <w:marRight w:val="0"/>
              <w:marTop w:val="0"/>
              <w:marBottom w:val="0"/>
              <w:divBdr>
                <w:top w:val="none" w:sz="0" w:space="0" w:color="auto"/>
                <w:left w:val="none" w:sz="0" w:space="0" w:color="auto"/>
                <w:bottom w:val="none" w:sz="0" w:space="0" w:color="auto"/>
                <w:right w:val="none" w:sz="0" w:space="0" w:color="auto"/>
              </w:divBdr>
            </w:div>
          </w:divsChild>
        </w:div>
        <w:div w:id="1690985258">
          <w:marLeft w:val="0"/>
          <w:marRight w:val="0"/>
          <w:marTop w:val="0"/>
          <w:marBottom w:val="0"/>
          <w:divBdr>
            <w:top w:val="none" w:sz="0" w:space="0" w:color="auto"/>
            <w:left w:val="none" w:sz="0" w:space="0" w:color="auto"/>
            <w:bottom w:val="none" w:sz="0" w:space="0" w:color="auto"/>
            <w:right w:val="none" w:sz="0" w:space="0" w:color="auto"/>
          </w:divBdr>
          <w:divsChild>
            <w:div w:id="298193317">
              <w:marLeft w:val="0"/>
              <w:marRight w:val="0"/>
              <w:marTop w:val="0"/>
              <w:marBottom w:val="0"/>
              <w:divBdr>
                <w:top w:val="none" w:sz="0" w:space="0" w:color="auto"/>
                <w:left w:val="none" w:sz="0" w:space="0" w:color="auto"/>
                <w:bottom w:val="none" w:sz="0" w:space="0" w:color="auto"/>
                <w:right w:val="none" w:sz="0" w:space="0" w:color="auto"/>
              </w:divBdr>
            </w:div>
          </w:divsChild>
        </w:div>
        <w:div w:id="1169490070">
          <w:marLeft w:val="0"/>
          <w:marRight w:val="0"/>
          <w:marTop w:val="0"/>
          <w:marBottom w:val="0"/>
          <w:divBdr>
            <w:top w:val="none" w:sz="0" w:space="0" w:color="auto"/>
            <w:left w:val="none" w:sz="0" w:space="0" w:color="auto"/>
            <w:bottom w:val="none" w:sz="0" w:space="0" w:color="auto"/>
            <w:right w:val="none" w:sz="0" w:space="0" w:color="auto"/>
          </w:divBdr>
          <w:divsChild>
            <w:div w:id="1728795656">
              <w:marLeft w:val="0"/>
              <w:marRight w:val="0"/>
              <w:marTop w:val="0"/>
              <w:marBottom w:val="0"/>
              <w:divBdr>
                <w:top w:val="none" w:sz="0" w:space="0" w:color="auto"/>
                <w:left w:val="none" w:sz="0" w:space="0" w:color="auto"/>
                <w:bottom w:val="none" w:sz="0" w:space="0" w:color="auto"/>
                <w:right w:val="none" w:sz="0" w:space="0" w:color="auto"/>
              </w:divBdr>
            </w:div>
          </w:divsChild>
        </w:div>
        <w:div w:id="1813714342">
          <w:marLeft w:val="0"/>
          <w:marRight w:val="0"/>
          <w:marTop w:val="0"/>
          <w:marBottom w:val="0"/>
          <w:divBdr>
            <w:top w:val="none" w:sz="0" w:space="0" w:color="auto"/>
            <w:left w:val="none" w:sz="0" w:space="0" w:color="auto"/>
            <w:bottom w:val="none" w:sz="0" w:space="0" w:color="auto"/>
            <w:right w:val="none" w:sz="0" w:space="0" w:color="auto"/>
          </w:divBdr>
          <w:divsChild>
            <w:div w:id="33908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01407">
      <w:bodyDiv w:val="1"/>
      <w:marLeft w:val="0"/>
      <w:marRight w:val="0"/>
      <w:marTop w:val="0"/>
      <w:marBottom w:val="0"/>
      <w:divBdr>
        <w:top w:val="none" w:sz="0" w:space="0" w:color="auto"/>
        <w:left w:val="none" w:sz="0" w:space="0" w:color="auto"/>
        <w:bottom w:val="none" w:sz="0" w:space="0" w:color="auto"/>
        <w:right w:val="none" w:sz="0" w:space="0" w:color="auto"/>
      </w:divBdr>
      <w:divsChild>
        <w:div w:id="1077555795">
          <w:marLeft w:val="0"/>
          <w:marRight w:val="0"/>
          <w:marTop w:val="0"/>
          <w:marBottom w:val="0"/>
          <w:divBdr>
            <w:top w:val="none" w:sz="0" w:space="0" w:color="auto"/>
            <w:left w:val="none" w:sz="0" w:space="0" w:color="auto"/>
            <w:bottom w:val="none" w:sz="0" w:space="0" w:color="auto"/>
            <w:right w:val="none" w:sz="0" w:space="0" w:color="auto"/>
          </w:divBdr>
          <w:divsChild>
            <w:div w:id="19943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8614779">
      <w:bodyDiv w:val="1"/>
      <w:marLeft w:val="0"/>
      <w:marRight w:val="0"/>
      <w:marTop w:val="0"/>
      <w:marBottom w:val="0"/>
      <w:divBdr>
        <w:top w:val="none" w:sz="0" w:space="0" w:color="auto"/>
        <w:left w:val="none" w:sz="0" w:space="0" w:color="auto"/>
        <w:bottom w:val="none" w:sz="0" w:space="0" w:color="auto"/>
        <w:right w:val="none" w:sz="0" w:space="0" w:color="auto"/>
      </w:divBdr>
      <w:divsChild>
        <w:div w:id="212547101">
          <w:marLeft w:val="0"/>
          <w:marRight w:val="0"/>
          <w:marTop w:val="0"/>
          <w:marBottom w:val="0"/>
          <w:divBdr>
            <w:top w:val="none" w:sz="0" w:space="0" w:color="auto"/>
            <w:left w:val="none" w:sz="0" w:space="0" w:color="auto"/>
            <w:bottom w:val="none" w:sz="0" w:space="0" w:color="auto"/>
            <w:right w:val="none" w:sz="0" w:space="0" w:color="auto"/>
          </w:divBdr>
          <w:divsChild>
            <w:div w:id="101319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661308">
      <w:bodyDiv w:val="1"/>
      <w:marLeft w:val="0"/>
      <w:marRight w:val="0"/>
      <w:marTop w:val="0"/>
      <w:marBottom w:val="0"/>
      <w:divBdr>
        <w:top w:val="none" w:sz="0" w:space="0" w:color="auto"/>
        <w:left w:val="none" w:sz="0" w:space="0" w:color="auto"/>
        <w:bottom w:val="none" w:sz="0" w:space="0" w:color="auto"/>
        <w:right w:val="none" w:sz="0" w:space="0" w:color="auto"/>
      </w:divBdr>
      <w:divsChild>
        <w:div w:id="1329139864">
          <w:marLeft w:val="0"/>
          <w:marRight w:val="0"/>
          <w:marTop w:val="0"/>
          <w:marBottom w:val="0"/>
          <w:divBdr>
            <w:top w:val="none" w:sz="0" w:space="0" w:color="auto"/>
            <w:left w:val="none" w:sz="0" w:space="0" w:color="auto"/>
            <w:bottom w:val="none" w:sz="0" w:space="0" w:color="auto"/>
            <w:right w:val="none" w:sz="0" w:space="0" w:color="auto"/>
          </w:divBdr>
          <w:divsChild>
            <w:div w:id="88502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3335">
      <w:bodyDiv w:val="1"/>
      <w:marLeft w:val="0"/>
      <w:marRight w:val="0"/>
      <w:marTop w:val="0"/>
      <w:marBottom w:val="0"/>
      <w:divBdr>
        <w:top w:val="none" w:sz="0" w:space="0" w:color="auto"/>
        <w:left w:val="none" w:sz="0" w:space="0" w:color="auto"/>
        <w:bottom w:val="none" w:sz="0" w:space="0" w:color="auto"/>
        <w:right w:val="none" w:sz="0" w:space="0" w:color="auto"/>
      </w:divBdr>
      <w:divsChild>
        <w:div w:id="1146822749">
          <w:marLeft w:val="0"/>
          <w:marRight w:val="0"/>
          <w:marTop w:val="0"/>
          <w:marBottom w:val="0"/>
          <w:divBdr>
            <w:top w:val="none" w:sz="0" w:space="0" w:color="auto"/>
            <w:left w:val="none" w:sz="0" w:space="0" w:color="auto"/>
            <w:bottom w:val="none" w:sz="0" w:space="0" w:color="auto"/>
            <w:right w:val="none" w:sz="0" w:space="0" w:color="auto"/>
          </w:divBdr>
          <w:divsChild>
            <w:div w:id="181837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632837">
      <w:bodyDiv w:val="1"/>
      <w:marLeft w:val="0"/>
      <w:marRight w:val="0"/>
      <w:marTop w:val="0"/>
      <w:marBottom w:val="0"/>
      <w:divBdr>
        <w:top w:val="none" w:sz="0" w:space="0" w:color="auto"/>
        <w:left w:val="none" w:sz="0" w:space="0" w:color="auto"/>
        <w:bottom w:val="none" w:sz="0" w:space="0" w:color="auto"/>
        <w:right w:val="none" w:sz="0" w:space="0" w:color="auto"/>
      </w:divBdr>
      <w:divsChild>
        <w:div w:id="2046445681">
          <w:marLeft w:val="0"/>
          <w:marRight w:val="0"/>
          <w:marTop w:val="0"/>
          <w:marBottom w:val="0"/>
          <w:divBdr>
            <w:top w:val="none" w:sz="0" w:space="0" w:color="auto"/>
            <w:left w:val="none" w:sz="0" w:space="0" w:color="auto"/>
            <w:bottom w:val="none" w:sz="0" w:space="0" w:color="auto"/>
            <w:right w:val="none" w:sz="0" w:space="0" w:color="auto"/>
          </w:divBdr>
          <w:divsChild>
            <w:div w:id="200150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706536">
      <w:bodyDiv w:val="1"/>
      <w:marLeft w:val="0"/>
      <w:marRight w:val="0"/>
      <w:marTop w:val="0"/>
      <w:marBottom w:val="0"/>
      <w:divBdr>
        <w:top w:val="none" w:sz="0" w:space="0" w:color="auto"/>
        <w:left w:val="none" w:sz="0" w:space="0" w:color="auto"/>
        <w:bottom w:val="none" w:sz="0" w:space="0" w:color="auto"/>
        <w:right w:val="none" w:sz="0" w:space="0" w:color="auto"/>
      </w:divBdr>
      <w:divsChild>
        <w:div w:id="1504927413">
          <w:marLeft w:val="0"/>
          <w:marRight w:val="0"/>
          <w:marTop w:val="0"/>
          <w:marBottom w:val="0"/>
          <w:divBdr>
            <w:top w:val="none" w:sz="0" w:space="0" w:color="auto"/>
            <w:left w:val="none" w:sz="0" w:space="0" w:color="auto"/>
            <w:bottom w:val="none" w:sz="0" w:space="0" w:color="auto"/>
            <w:right w:val="none" w:sz="0" w:space="0" w:color="auto"/>
          </w:divBdr>
          <w:divsChild>
            <w:div w:id="788284357">
              <w:marLeft w:val="0"/>
              <w:marRight w:val="0"/>
              <w:marTop w:val="0"/>
              <w:marBottom w:val="0"/>
              <w:divBdr>
                <w:top w:val="none" w:sz="0" w:space="0" w:color="auto"/>
                <w:left w:val="none" w:sz="0" w:space="0" w:color="auto"/>
                <w:bottom w:val="none" w:sz="0" w:space="0" w:color="auto"/>
                <w:right w:val="none" w:sz="0" w:space="0" w:color="auto"/>
              </w:divBdr>
            </w:div>
            <w:div w:id="1989548426">
              <w:marLeft w:val="0"/>
              <w:marRight w:val="0"/>
              <w:marTop w:val="0"/>
              <w:marBottom w:val="0"/>
              <w:divBdr>
                <w:top w:val="none" w:sz="0" w:space="0" w:color="auto"/>
                <w:left w:val="none" w:sz="0" w:space="0" w:color="auto"/>
                <w:bottom w:val="none" w:sz="0" w:space="0" w:color="auto"/>
                <w:right w:val="none" w:sz="0" w:space="0" w:color="auto"/>
              </w:divBdr>
            </w:div>
            <w:div w:id="1927810625">
              <w:marLeft w:val="0"/>
              <w:marRight w:val="0"/>
              <w:marTop w:val="0"/>
              <w:marBottom w:val="0"/>
              <w:divBdr>
                <w:top w:val="none" w:sz="0" w:space="0" w:color="auto"/>
                <w:left w:val="none" w:sz="0" w:space="0" w:color="auto"/>
                <w:bottom w:val="none" w:sz="0" w:space="0" w:color="auto"/>
                <w:right w:val="none" w:sz="0" w:space="0" w:color="auto"/>
              </w:divBdr>
            </w:div>
          </w:divsChild>
        </w:div>
        <w:div w:id="1671368161">
          <w:marLeft w:val="0"/>
          <w:marRight w:val="0"/>
          <w:marTop w:val="0"/>
          <w:marBottom w:val="0"/>
          <w:divBdr>
            <w:top w:val="none" w:sz="0" w:space="0" w:color="auto"/>
            <w:left w:val="none" w:sz="0" w:space="0" w:color="auto"/>
            <w:bottom w:val="none" w:sz="0" w:space="0" w:color="auto"/>
            <w:right w:val="none" w:sz="0" w:space="0" w:color="auto"/>
          </w:divBdr>
          <w:divsChild>
            <w:div w:id="1651056998">
              <w:marLeft w:val="0"/>
              <w:marRight w:val="0"/>
              <w:marTop w:val="0"/>
              <w:marBottom w:val="0"/>
              <w:divBdr>
                <w:top w:val="none" w:sz="0" w:space="0" w:color="auto"/>
                <w:left w:val="none" w:sz="0" w:space="0" w:color="auto"/>
                <w:bottom w:val="none" w:sz="0" w:space="0" w:color="auto"/>
                <w:right w:val="none" w:sz="0" w:space="0" w:color="auto"/>
              </w:divBdr>
            </w:div>
            <w:div w:id="613680104">
              <w:marLeft w:val="0"/>
              <w:marRight w:val="0"/>
              <w:marTop w:val="0"/>
              <w:marBottom w:val="0"/>
              <w:divBdr>
                <w:top w:val="none" w:sz="0" w:space="0" w:color="auto"/>
                <w:left w:val="none" w:sz="0" w:space="0" w:color="auto"/>
                <w:bottom w:val="none" w:sz="0" w:space="0" w:color="auto"/>
                <w:right w:val="none" w:sz="0" w:space="0" w:color="auto"/>
              </w:divBdr>
            </w:div>
          </w:divsChild>
        </w:div>
        <w:div w:id="397630798">
          <w:marLeft w:val="0"/>
          <w:marRight w:val="0"/>
          <w:marTop w:val="0"/>
          <w:marBottom w:val="0"/>
          <w:divBdr>
            <w:top w:val="none" w:sz="0" w:space="0" w:color="auto"/>
            <w:left w:val="none" w:sz="0" w:space="0" w:color="auto"/>
            <w:bottom w:val="none" w:sz="0" w:space="0" w:color="auto"/>
            <w:right w:val="none" w:sz="0" w:space="0" w:color="auto"/>
          </w:divBdr>
          <w:divsChild>
            <w:div w:id="2147358047">
              <w:marLeft w:val="0"/>
              <w:marRight w:val="0"/>
              <w:marTop w:val="0"/>
              <w:marBottom w:val="0"/>
              <w:divBdr>
                <w:top w:val="none" w:sz="0" w:space="0" w:color="auto"/>
                <w:left w:val="none" w:sz="0" w:space="0" w:color="auto"/>
                <w:bottom w:val="none" w:sz="0" w:space="0" w:color="auto"/>
                <w:right w:val="none" w:sz="0" w:space="0" w:color="auto"/>
              </w:divBdr>
            </w:div>
            <w:div w:id="1580335125">
              <w:marLeft w:val="0"/>
              <w:marRight w:val="0"/>
              <w:marTop w:val="0"/>
              <w:marBottom w:val="0"/>
              <w:divBdr>
                <w:top w:val="none" w:sz="0" w:space="0" w:color="auto"/>
                <w:left w:val="none" w:sz="0" w:space="0" w:color="auto"/>
                <w:bottom w:val="none" w:sz="0" w:space="0" w:color="auto"/>
                <w:right w:val="none" w:sz="0" w:space="0" w:color="auto"/>
              </w:divBdr>
            </w:div>
            <w:div w:id="2019117605">
              <w:marLeft w:val="0"/>
              <w:marRight w:val="0"/>
              <w:marTop w:val="0"/>
              <w:marBottom w:val="0"/>
              <w:divBdr>
                <w:top w:val="none" w:sz="0" w:space="0" w:color="auto"/>
                <w:left w:val="none" w:sz="0" w:space="0" w:color="auto"/>
                <w:bottom w:val="none" w:sz="0" w:space="0" w:color="auto"/>
                <w:right w:val="none" w:sz="0" w:space="0" w:color="auto"/>
              </w:divBdr>
            </w:div>
          </w:divsChild>
        </w:div>
        <w:div w:id="126634016">
          <w:marLeft w:val="0"/>
          <w:marRight w:val="0"/>
          <w:marTop w:val="0"/>
          <w:marBottom w:val="0"/>
          <w:divBdr>
            <w:top w:val="none" w:sz="0" w:space="0" w:color="auto"/>
            <w:left w:val="none" w:sz="0" w:space="0" w:color="auto"/>
            <w:bottom w:val="none" w:sz="0" w:space="0" w:color="auto"/>
            <w:right w:val="none" w:sz="0" w:space="0" w:color="auto"/>
          </w:divBdr>
          <w:divsChild>
            <w:div w:id="179393338">
              <w:marLeft w:val="0"/>
              <w:marRight w:val="0"/>
              <w:marTop w:val="0"/>
              <w:marBottom w:val="0"/>
              <w:divBdr>
                <w:top w:val="none" w:sz="0" w:space="0" w:color="auto"/>
                <w:left w:val="none" w:sz="0" w:space="0" w:color="auto"/>
                <w:bottom w:val="none" w:sz="0" w:space="0" w:color="auto"/>
                <w:right w:val="none" w:sz="0" w:space="0" w:color="auto"/>
              </w:divBdr>
            </w:div>
            <w:div w:id="891892485">
              <w:marLeft w:val="0"/>
              <w:marRight w:val="0"/>
              <w:marTop w:val="0"/>
              <w:marBottom w:val="0"/>
              <w:divBdr>
                <w:top w:val="none" w:sz="0" w:space="0" w:color="auto"/>
                <w:left w:val="none" w:sz="0" w:space="0" w:color="auto"/>
                <w:bottom w:val="none" w:sz="0" w:space="0" w:color="auto"/>
                <w:right w:val="none" w:sz="0" w:space="0" w:color="auto"/>
              </w:divBdr>
            </w:div>
            <w:div w:id="923077331">
              <w:marLeft w:val="0"/>
              <w:marRight w:val="0"/>
              <w:marTop w:val="0"/>
              <w:marBottom w:val="0"/>
              <w:divBdr>
                <w:top w:val="none" w:sz="0" w:space="0" w:color="auto"/>
                <w:left w:val="none" w:sz="0" w:space="0" w:color="auto"/>
                <w:bottom w:val="none" w:sz="0" w:space="0" w:color="auto"/>
                <w:right w:val="none" w:sz="0" w:space="0" w:color="auto"/>
              </w:divBdr>
            </w:div>
            <w:div w:id="2080593552">
              <w:marLeft w:val="0"/>
              <w:marRight w:val="0"/>
              <w:marTop w:val="0"/>
              <w:marBottom w:val="0"/>
              <w:divBdr>
                <w:top w:val="none" w:sz="0" w:space="0" w:color="auto"/>
                <w:left w:val="none" w:sz="0" w:space="0" w:color="auto"/>
                <w:bottom w:val="none" w:sz="0" w:space="0" w:color="auto"/>
                <w:right w:val="none" w:sz="0" w:space="0" w:color="auto"/>
              </w:divBdr>
            </w:div>
            <w:div w:id="1449008177">
              <w:marLeft w:val="0"/>
              <w:marRight w:val="0"/>
              <w:marTop w:val="0"/>
              <w:marBottom w:val="0"/>
              <w:divBdr>
                <w:top w:val="none" w:sz="0" w:space="0" w:color="auto"/>
                <w:left w:val="none" w:sz="0" w:space="0" w:color="auto"/>
                <w:bottom w:val="none" w:sz="0" w:space="0" w:color="auto"/>
                <w:right w:val="none" w:sz="0" w:space="0" w:color="auto"/>
              </w:divBdr>
            </w:div>
          </w:divsChild>
        </w:div>
        <w:div w:id="1688095286">
          <w:marLeft w:val="0"/>
          <w:marRight w:val="0"/>
          <w:marTop w:val="0"/>
          <w:marBottom w:val="0"/>
          <w:divBdr>
            <w:top w:val="none" w:sz="0" w:space="0" w:color="auto"/>
            <w:left w:val="none" w:sz="0" w:space="0" w:color="auto"/>
            <w:bottom w:val="none" w:sz="0" w:space="0" w:color="auto"/>
            <w:right w:val="none" w:sz="0" w:space="0" w:color="auto"/>
          </w:divBdr>
          <w:divsChild>
            <w:div w:id="1437486711">
              <w:marLeft w:val="0"/>
              <w:marRight w:val="0"/>
              <w:marTop w:val="0"/>
              <w:marBottom w:val="0"/>
              <w:divBdr>
                <w:top w:val="none" w:sz="0" w:space="0" w:color="auto"/>
                <w:left w:val="none" w:sz="0" w:space="0" w:color="auto"/>
                <w:bottom w:val="none" w:sz="0" w:space="0" w:color="auto"/>
                <w:right w:val="none" w:sz="0" w:space="0" w:color="auto"/>
              </w:divBdr>
            </w:div>
            <w:div w:id="476141810">
              <w:marLeft w:val="0"/>
              <w:marRight w:val="0"/>
              <w:marTop w:val="0"/>
              <w:marBottom w:val="0"/>
              <w:divBdr>
                <w:top w:val="none" w:sz="0" w:space="0" w:color="auto"/>
                <w:left w:val="none" w:sz="0" w:space="0" w:color="auto"/>
                <w:bottom w:val="none" w:sz="0" w:space="0" w:color="auto"/>
                <w:right w:val="none" w:sz="0" w:space="0" w:color="auto"/>
              </w:divBdr>
            </w:div>
          </w:divsChild>
        </w:div>
        <w:div w:id="1043404830">
          <w:marLeft w:val="0"/>
          <w:marRight w:val="0"/>
          <w:marTop w:val="0"/>
          <w:marBottom w:val="0"/>
          <w:divBdr>
            <w:top w:val="none" w:sz="0" w:space="0" w:color="auto"/>
            <w:left w:val="none" w:sz="0" w:space="0" w:color="auto"/>
            <w:bottom w:val="none" w:sz="0" w:space="0" w:color="auto"/>
            <w:right w:val="none" w:sz="0" w:space="0" w:color="auto"/>
          </w:divBdr>
          <w:divsChild>
            <w:div w:id="2145658425">
              <w:marLeft w:val="0"/>
              <w:marRight w:val="0"/>
              <w:marTop w:val="0"/>
              <w:marBottom w:val="0"/>
              <w:divBdr>
                <w:top w:val="none" w:sz="0" w:space="0" w:color="auto"/>
                <w:left w:val="none" w:sz="0" w:space="0" w:color="auto"/>
                <w:bottom w:val="none" w:sz="0" w:space="0" w:color="auto"/>
                <w:right w:val="none" w:sz="0" w:space="0" w:color="auto"/>
              </w:divBdr>
            </w:div>
            <w:div w:id="820735182">
              <w:marLeft w:val="0"/>
              <w:marRight w:val="0"/>
              <w:marTop w:val="0"/>
              <w:marBottom w:val="0"/>
              <w:divBdr>
                <w:top w:val="none" w:sz="0" w:space="0" w:color="auto"/>
                <w:left w:val="none" w:sz="0" w:space="0" w:color="auto"/>
                <w:bottom w:val="none" w:sz="0" w:space="0" w:color="auto"/>
                <w:right w:val="none" w:sz="0" w:space="0" w:color="auto"/>
              </w:divBdr>
            </w:div>
          </w:divsChild>
        </w:div>
        <w:div w:id="1354573134">
          <w:marLeft w:val="0"/>
          <w:marRight w:val="0"/>
          <w:marTop w:val="0"/>
          <w:marBottom w:val="0"/>
          <w:divBdr>
            <w:top w:val="none" w:sz="0" w:space="0" w:color="auto"/>
            <w:left w:val="none" w:sz="0" w:space="0" w:color="auto"/>
            <w:bottom w:val="none" w:sz="0" w:space="0" w:color="auto"/>
            <w:right w:val="none" w:sz="0" w:space="0" w:color="auto"/>
          </w:divBdr>
          <w:divsChild>
            <w:div w:id="662247670">
              <w:marLeft w:val="0"/>
              <w:marRight w:val="0"/>
              <w:marTop w:val="0"/>
              <w:marBottom w:val="0"/>
              <w:divBdr>
                <w:top w:val="none" w:sz="0" w:space="0" w:color="auto"/>
                <w:left w:val="none" w:sz="0" w:space="0" w:color="auto"/>
                <w:bottom w:val="none" w:sz="0" w:space="0" w:color="auto"/>
                <w:right w:val="none" w:sz="0" w:space="0" w:color="auto"/>
              </w:divBdr>
            </w:div>
            <w:div w:id="133611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0814243">
      <w:bodyDiv w:val="1"/>
      <w:marLeft w:val="0"/>
      <w:marRight w:val="0"/>
      <w:marTop w:val="0"/>
      <w:marBottom w:val="0"/>
      <w:divBdr>
        <w:top w:val="none" w:sz="0" w:space="0" w:color="auto"/>
        <w:left w:val="none" w:sz="0" w:space="0" w:color="auto"/>
        <w:bottom w:val="none" w:sz="0" w:space="0" w:color="auto"/>
        <w:right w:val="none" w:sz="0" w:space="0" w:color="auto"/>
      </w:divBdr>
      <w:divsChild>
        <w:div w:id="1465271186">
          <w:marLeft w:val="0"/>
          <w:marRight w:val="0"/>
          <w:marTop w:val="0"/>
          <w:marBottom w:val="0"/>
          <w:divBdr>
            <w:top w:val="none" w:sz="0" w:space="0" w:color="auto"/>
            <w:left w:val="none" w:sz="0" w:space="0" w:color="auto"/>
            <w:bottom w:val="none" w:sz="0" w:space="0" w:color="auto"/>
            <w:right w:val="none" w:sz="0" w:space="0" w:color="auto"/>
          </w:divBdr>
          <w:divsChild>
            <w:div w:id="1601915087">
              <w:marLeft w:val="0"/>
              <w:marRight w:val="0"/>
              <w:marTop w:val="0"/>
              <w:marBottom w:val="0"/>
              <w:divBdr>
                <w:top w:val="none" w:sz="0" w:space="0" w:color="auto"/>
                <w:left w:val="none" w:sz="0" w:space="0" w:color="auto"/>
                <w:bottom w:val="none" w:sz="0" w:space="0" w:color="auto"/>
                <w:right w:val="none" w:sz="0" w:space="0" w:color="auto"/>
              </w:divBdr>
            </w:div>
          </w:divsChild>
        </w:div>
        <w:div w:id="704251383">
          <w:marLeft w:val="0"/>
          <w:marRight w:val="0"/>
          <w:marTop w:val="0"/>
          <w:marBottom w:val="0"/>
          <w:divBdr>
            <w:top w:val="none" w:sz="0" w:space="0" w:color="auto"/>
            <w:left w:val="none" w:sz="0" w:space="0" w:color="auto"/>
            <w:bottom w:val="none" w:sz="0" w:space="0" w:color="auto"/>
            <w:right w:val="none" w:sz="0" w:space="0" w:color="auto"/>
          </w:divBdr>
          <w:divsChild>
            <w:div w:id="1628194221">
              <w:marLeft w:val="0"/>
              <w:marRight w:val="0"/>
              <w:marTop w:val="0"/>
              <w:marBottom w:val="0"/>
              <w:divBdr>
                <w:top w:val="none" w:sz="0" w:space="0" w:color="auto"/>
                <w:left w:val="none" w:sz="0" w:space="0" w:color="auto"/>
                <w:bottom w:val="none" w:sz="0" w:space="0" w:color="auto"/>
                <w:right w:val="none" w:sz="0" w:space="0" w:color="auto"/>
              </w:divBdr>
            </w:div>
          </w:divsChild>
        </w:div>
        <w:div w:id="935986083">
          <w:marLeft w:val="0"/>
          <w:marRight w:val="0"/>
          <w:marTop w:val="0"/>
          <w:marBottom w:val="0"/>
          <w:divBdr>
            <w:top w:val="none" w:sz="0" w:space="0" w:color="auto"/>
            <w:left w:val="none" w:sz="0" w:space="0" w:color="auto"/>
            <w:bottom w:val="none" w:sz="0" w:space="0" w:color="auto"/>
            <w:right w:val="none" w:sz="0" w:space="0" w:color="auto"/>
          </w:divBdr>
          <w:divsChild>
            <w:div w:id="1914125911">
              <w:marLeft w:val="0"/>
              <w:marRight w:val="0"/>
              <w:marTop w:val="0"/>
              <w:marBottom w:val="0"/>
              <w:divBdr>
                <w:top w:val="none" w:sz="0" w:space="0" w:color="auto"/>
                <w:left w:val="none" w:sz="0" w:space="0" w:color="auto"/>
                <w:bottom w:val="none" w:sz="0" w:space="0" w:color="auto"/>
                <w:right w:val="none" w:sz="0" w:space="0" w:color="auto"/>
              </w:divBdr>
            </w:div>
          </w:divsChild>
        </w:div>
        <w:div w:id="1995794400">
          <w:marLeft w:val="0"/>
          <w:marRight w:val="0"/>
          <w:marTop w:val="0"/>
          <w:marBottom w:val="0"/>
          <w:divBdr>
            <w:top w:val="none" w:sz="0" w:space="0" w:color="auto"/>
            <w:left w:val="none" w:sz="0" w:space="0" w:color="auto"/>
            <w:bottom w:val="none" w:sz="0" w:space="0" w:color="auto"/>
            <w:right w:val="none" w:sz="0" w:space="0" w:color="auto"/>
          </w:divBdr>
          <w:divsChild>
            <w:div w:id="24538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14580">
      <w:bodyDiv w:val="1"/>
      <w:marLeft w:val="0"/>
      <w:marRight w:val="0"/>
      <w:marTop w:val="0"/>
      <w:marBottom w:val="0"/>
      <w:divBdr>
        <w:top w:val="none" w:sz="0" w:space="0" w:color="auto"/>
        <w:left w:val="none" w:sz="0" w:space="0" w:color="auto"/>
        <w:bottom w:val="none" w:sz="0" w:space="0" w:color="auto"/>
        <w:right w:val="none" w:sz="0" w:space="0" w:color="auto"/>
      </w:divBdr>
      <w:divsChild>
        <w:div w:id="1198271585">
          <w:marLeft w:val="0"/>
          <w:marRight w:val="0"/>
          <w:marTop w:val="0"/>
          <w:marBottom w:val="0"/>
          <w:divBdr>
            <w:top w:val="none" w:sz="0" w:space="0" w:color="auto"/>
            <w:left w:val="none" w:sz="0" w:space="0" w:color="auto"/>
            <w:bottom w:val="none" w:sz="0" w:space="0" w:color="auto"/>
            <w:right w:val="none" w:sz="0" w:space="0" w:color="auto"/>
          </w:divBdr>
          <w:divsChild>
            <w:div w:id="196261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9476431">
      <w:bodyDiv w:val="1"/>
      <w:marLeft w:val="0"/>
      <w:marRight w:val="0"/>
      <w:marTop w:val="0"/>
      <w:marBottom w:val="0"/>
      <w:divBdr>
        <w:top w:val="none" w:sz="0" w:space="0" w:color="auto"/>
        <w:left w:val="none" w:sz="0" w:space="0" w:color="auto"/>
        <w:bottom w:val="none" w:sz="0" w:space="0" w:color="auto"/>
        <w:right w:val="none" w:sz="0" w:space="0" w:color="auto"/>
      </w:divBdr>
      <w:divsChild>
        <w:div w:id="728461755">
          <w:marLeft w:val="0"/>
          <w:marRight w:val="0"/>
          <w:marTop w:val="0"/>
          <w:marBottom w:val="0"/>
          <w:divBdr>
            <w:top w:val="none" w:sz="0" w:space="0" w:color="auto"/>
            <w:left w:val="none" w:sz="0" w:space="0" w:color="auto"/>
            <w:bottom w:val="none" w:sz="0" w:space="0" w:color="auto"/>
            <w:right w:val="none" w:sz="0" w:space="0" w:color="auto"/>
          </w:divBdr>
          <w:divsChild>
            <w:div w:id="21385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295256">
      <w:bodyDiv w:val="1"/>
      <w:marLeft w:val="0"/>
      <w:marRight w:val="0"/>
      <w:marTop w:val="0"/>
      <w:marBottom w:val="0"/>
      <w:divBdr>
        <w:top w:val="none" w:sz="0" w:space="0" w:color="auto"/>
        <w:left w:val="none" w:sz="0" w:space="0" w:color="auto"/>
        <w:bottom w:val="none" w:sz="0" w:space="0" w:color="auto"/>
        <w:right w:val="none" w:sz="0" w:space="0" w:color="auto"/>
      </w:divBdr>
      <w:divsChild>
        <w:div w:id="1569606272">
          <w:marLeft w:val="0"/>
          <w:marRight w:val="0"/>
          <w:marTop w:val="0"/>
          <w:marBottom w:val="0"/>
          <w:divBdr>
            <w:top w:val="none" w:sz="0" w:space="0" w:color="auto"/>
            <w:left w:val="none" w:sz="0" w:space="0" w:color="auto"/>
            <w:bottom w:val="none" w:sz="0" w:space="0" w:color="auto"/>
            <w:right w:val="none" w:sz="0" w:space="0" w:color="auto"/>
          </w:divBdr>
          <w:divsChild>
            <w:div w:id="27016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45171796">
      <w:bodyDiv w:val="1"/>
      <w:marLeft w:val="0"/>
      <w:marRight w:val="0"/>
      <w:marTop w:val="0"/>
      <w:marBottom w:val="0"/>
      <w:divBdr>
        <w:top w:val="none" w:sz="0" w:space="0" w:color="auto"/>
        <w:left w:val="none" w:sz="0" w:space="0" w:color="auto"/>
        <w:bottom w:val="none" w:sz="0" w:space="0" w:color="auto"/>
        <w:right w:val="none" w:sz="0" w:space="0" w:color="auto"/>
      </w:divBdr>
      <w:divsChild>
        <w:div w:id="691220762">
          <w:marLeft w:val="0"/>
          <w:marRight w:val="0"/>
          <w:marTop w:val="0"/>
          <w:marBottom w:val="0"/>
          <w:divBdr>
            <w:top w:val="none" w:sz="0" w:space="0" w:color="auto"/>
            <w:left w:val="none" w:sz="0" w:space="0" w:color="auto"/>
            <w:bottom w:val="none" w:sz="0" w:space="0" w:color="auto"/>
            <w:right w:val="none" w:sz="0" w:space="0" w:color="auto"/>
          </w:divBdr>
          <w:divsChild>
            <w:div w:id="364016259">
              <w:marLeft w:val="0"/>
              <w:marRight w:val="0"/>
              <w:marTop w:val="0"/>
              <w:marBottom w:val="0"/>
              <w:divBdr>
                <w:top w:val="none" w:sz="0" w:space="0" w:color="auto"/>
                <w:left w:val="none" w:sz="0" w:space="0" w:color="auto"/>
                <w:bottom w:val="none" w:sz="0" w:space="0" w:color="auto"/>
                <w:right w:val="none" w:sz="0" w:space="0" w:color="auto"/>
              </w:divBdr>
            </w:div>
          </w:divsChild>
        </w:div>
        <w:div w:id="1090585323">
          <w:marLeft w:val="0"/>
          <w:marRight w:val="0"/>
          <w:marTop w:val="0"/>
          <w:marBottom w:val="0"/>
          <w:divBdr>
            <w:top w:val="none" w:sz="0" w:space="0" w:color="auto"/>
            <w:left w:val="none" w:sz="0" w:space="0" w:color="auto"/>
            <w:bottom w:val="none" w:sz="0" w:space="0" w:color="auto"/>
            <w:right w:val="none" w:sz="0" w:space="0" w:color="auto"/>
          </w:divBdr>
          <w:divsChild>
            <w:div w:id="1816293145">
              <w:marLeft w:val="0"/>
              <w:marRight w:val="0"/>
              <w:marTop w:val="0"/>
              <w:marBottom w:val="0"/>
              <w:divBdr>
                <w:top w:val="none" w:sz="0" w:space="0" w:color="auto"/>
                <w:left w:val="none" w:sz="0" w:space="0" w:color="auto"/>
                <w:bottom w:val="none" w:sz="0" w:space="0" w:color="auto"/>
                <w:right w:val="none" w:sz="0" w:space="0" w:color="auto"/>
              </w:divBdr>
            </w:div>
          </w:divsChild>
        </w:div>
        <w:div w:id="680160379">
          <w:marLeft w:val="0"/>
          <w:marRight w:val="0"/>
          <w:marTop w:val="0"/>
          <w:marBottom w:val="0"/>
          <w:divBdr>
            <w:top w:val="none" w:sz="0" w:space="0" w:color="auto"/>
            <w:left w:val="none" w:sz="0" w:space="0" w:color="auto"/>
            <w:bottom w:val="none" w:sz="0" w:space="0" w:color="auto"/>
            <w:right w:val="none" w:sz="0" w:space="0" w:color="auto"/>
          </w:divBdr>
          <w:divsChild>
            <w:div w:id="2068143952">
              <w:marLeft w:val="0"/>
              <w:marRight w:val="0"/>
              <w:marTop w:val="0"/>
              <w:marBottom w:val="0"/>
              <w:divBdr>
                <w:top w:val="none" w:sz="0" w:space="0" w:color="auto"/>
                <w:left w:val="none" w:sz="0" w:space="0" w:color="auto"/>
                <w:bottom w:val="none" w:sz="0" w:space="0" w:color="auto"/>
                <w:right w:val="none" w:sz="0" w:space="0" w:color="auto"/>
              </w:divBdr>
            </w:div>
          </w:divsChild>
        </w:div>
        <w:div w:id="746683820">
          <w:marLeft w:val="0"/>
          <w:marRight w:val="0"/>
          <w:marTop w:val="0"/>
          <w:marBottom w:val="0"/>
          <w:divBdr>
            <w:top w:val="none" w:sz="0" w:space="0" w:color="auto"/>
            <w:left w:val="none" w:sz="0" w:space="0" w:color="auto"/>
            <w:bottom w:val="none" w:sz="0" w:space="0" w:color="auto"/>
            <w:right w:val="none" w:sz="0" w:space="0" w:color="auto"/>
          </w:divBdr>
          <w:divsChild>
            <w:div w:id="755514687">
              <w:marLeft w:val="0"/>
              <w:marRight w:val="0"/>
              <w:marTop w:val="0"/>
              <w:marBottom w:val="0"/>
              <w:divBdr>
                <w:top w:val="none" w:sz="0" w:space="0" w:color="auto"/>
                <w:left w:val="none" w:sz="0" w:space="0" w:color="auto"/>
                <w:bottom w:val="none" w:sz="0" w:space="0" w:color="auto"/>
                <w:right w:val="none" w:sz="0" w:space="0" w:color="auto"/>
              </w:divBdr>
            </w:div>
          </w:divsChild>
        </w:div>
        <w:div w:id="1940135277">
          <w:marLeft w:val="0"/>
          <w:marRight w:val="0"/>
          <w:marTop w:val="0"/>
          <w:marBottom w:val="0"/>
          <w:divBdr>
            <w:top w:val="none" w:sz="0" w:space="0" w:color="auto"/>
            <w:left w:val="none" w:sz="0" w:space="0" w:color="auto"/>
            <w:bottom w:val="none" w:sz="0" w:space="0" w:color="auto"/>
            <w:right w:val="none" w:sz="0" w:space="0" w:color="auto"/>
          </w:divBdr>
          <w:divsChild>
            <w:div w:id="2108883207">
              <w:marLeft w:val="0"/>
              <w:marRight w:val="0"/>
              <w:marTop w:val="0"/>
              <w:marBottom w:val="0"/>
              <w:divBdr>
                <w:top w:val="none" w:sz="0" w:space="0" w:color="auto"/>
                <w:left w:val="none" w:sz="0" w:space="0" w:color="auto"/>
                <w:bottom w:val="none" w:sz="0" w:space="0" w:color="auto"/>
                <w:right w:val="none" w:sz="0" w:space="0" w:color="auto"/>
              </w:divBdr>
            </w:div>
          </w:divsChild>
        </w:div>
        <w:div w:id="1047876888">
          <w:marLeft w:val="0"/>
          <w:marRight w:val="0"/>
          <w:marTop w:val="0"/>
          <w:marBottom w:val="0"/>
          <w:divBdr>
            <w:top w:val="none" w:sz="0" w:space="0" w:color="auto"/>
            <w:left w:val="none" w:sz="0" w:space="0" w:color="auto"/>
            <w:bottom w:val="none" w:sz="0" w:space="0" w:color="auto"/>
            <w:right w:val="none" w:sz="0" w:space="0" w:color="auto"/>
          </w:divBdr>
          <w:divsChild>
            <w:div w:id="872032811">
              <w:marLeft w:val="0"/>
              <w:marRight w:val="0"/>
              <w:marTop w:val="0"/>
              <w:marBottom w:val="0"/>
              <w:divBdr>
                <w:top w:val="none" w:sz="0" w:space="0" w:color="auto"/>
                <w:left w:val="none" w:sz="0" w:space="0" w:color="auto"/>
                <w:bottom w:val="none" w:sz="0" w:space="0" w:color="auto"/>
                <w:right w:val="none" w:sz="0" w:space="0" w:color="auto"/>
              </w:divBdr>
            </w:div>
          </w:divsChild>
        </w:div>
        <w:div w:id="1136876782">
          <w:marLeft w:val="0"/>
          <w:marRight w:val="0"/>
          <w:marTop w:val="0"/>
          <w:marBottom w:val="0"/>
          <w:divBdr>
            <w:top w:val="none" w:sz="0" w:space="0" w:color="auto"/>
            <w:left w:val="none" w:sz="0" w:space="0" w:color="auto"/>
            <w:bottom w:val="none" w:sz="0" w:space="0" w:color="auto"/>
            <w:right w:val="none" w:sz="0" w:space="0" w:color="auto"/>
          </w:divBdr>
          <w:divsChild>
            <w:div w:id="123694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73218249">
      <w:bodyDiv w:val="1"/>
      <w:marLeft w:val="0"/>
      <w:marRight w:val="0"/>
      <w:marTop w:val="0"/>
      <w:marBottom w:val="0"/>
      <w:divBdr>
        <w:top w:val="none" w:sz="0" w:space="0" w:color="auto"/>
        <w:left w:val="none" w:sz="0" w:space="0" w:color="auto"/>
        <w:bottom w:val="none" w:sz="0" w:space="0" w:color="auto"/>
        <w:right w:val="none" w:sz="0" w:space="0" w:color="auto"/>
      </w:divBdr>
      <w:divsChild>
        <w:div w:id="895430841">
          <w:marLeft w:val="0"/>
          <w:marRight w:val="0"/>
          <w:marTop w:val="0"/>
          <w:marBottom w:val="0"/>
          <w:divBdr>
            <w:top w:val="none" w:sz="0" w:space="0" w:color="auto"/>
            <w:left w:val="none" w:sz="0" w:space="0" w:color="auto"/>
            <w:bottom w:val="none" w:sz="0" w:space="0" w:color="auto"/>
            <w:right w:val="none" w:sz="0" w:space="0" w:color="auto"/>
          </w:divBdr>
          <w:divsChild>
            <w:div w:id="193747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44610">
      <w:bodyDiv w:val="1"/>
      <w:marLeft w:val="0"/>
      <w:marRight w:val="0"/>
      <w:marTop w:val="0"/>
      <w:marBottom w:val="0"/>
      <w:divBdr>
        <w:top w:val="none" w:sz="0" w:space="0" w:color="auto"/>
        <w:left w:val="none" w:sz="0" w:space="0" w:color="auto"/>
        <w:bottom w:val="none" w:sz="0" w:space="0" w:color="auto"/>
        <w:right w:val="none" w:sz="0" w:space="0" w:color="auto"/>
      </w:divBdr>
      <w:divsChild>
        <w:div w:id="1752045334">
          <w:marLeft w:val="0"/>
          <w:marRight w:val="0"/>
          <w:marTop w:val="0"/>
          <w:marBottom w:val="0"/>
          <w:divBdr>
            <w:top w:val="none" w:sz="0" w:space="0" w:color="auto"/>
            <w:left w:val="none" w:sz="0" w:space="0" w:color="auto"/>
            <w:bottom w:val="none" w:sz="0" w:space="0" w:color="auto"/>
            <w:right w:val="none" w:sz="0" w:space="0" w:color="auto"/>
          </w:divBdr>
          <w:divsChild>
            <w:div w:id="154324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698618">
      <w:bodyDiv w:val="1"/>
      <w:marLeft w:val="0"/>
      <w:marRight w:val="0"/>
      <w:marTop w:val="0"/>
      <w:marBottom w:val="0"/>
      <w:divBdr>
        <w:top w:val="none" w:sz="0" w:space="0" w:color="auto"/>
        <w:left w:val="none" w:sz="0" w:space="0" w:color="auto"/>
        <w:bottom w:val="none" w:sz="0" w:space="0" w:color="auto"/>
        <w:right w:val="none" w:sz="0" w:space="0" w:color="auto"/>
      </w:divBdr>
      <w:divsChild>
        <w:div w:id="1127505297">
          <w:marLeft w:val="0"/>
          <w:marRight w:val="0"/>
          <w:marTop w:val="0"/>
          <w:marBottom w:val="0"/>
          <w:divBdr>
            <w:top w:val="none" w:sz="0" w:space="0" w:color="auto"/>
            <w:left w:val="none" w:sz="0" w:space="0" w:color="auto"/>
            <w:bottom w:val="none" w:sz="0" w:space="0" w:color="auto"/>
            <w:right w:val="none" w:sz="0" w:space="0" w:color="auto"/>
          </w:divBdr>
          <w:divsChild>
            <w:div w:id="102520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285961">
      <w:bodyDiv w:val="1"/>
      <w:marLeft w:val="0"/>
      <w:marRight w:val="0"/>
      <w:marTop w:val="0"/>
      <w:marBottom w:val="0"/>
      <w:divBdr>
        <w:top w:val="none" w:sz="0" w:space="0" w:color="auto"/>
        <w:left w:val="none" w:sz="0" w:space="0" w:color="auto"/>
        <w:bottom w:val="none" w:sz="0" w:space="0" w:color="auto"/>
        <w:right w:val="none" w:sz="0" w:space="0" w:color="auto"/>
      </w:divBdr>
      <w:divsChild>
        <w:div w:id="397288712">
          <w:marLeft w:val="0"/>
          <w:marRight w:val="0"/>
          <w:marTop w:val="0"/>
          <w:marBottom w:val="0"/>
          <w:divBdr>
            <w:top w:val="none" w:sz="0" w:space="0" w:color="auto"/>
            <w:left w:val="none" w:sz="0" w:space="0" w:color="auto"/>
            <w:bottom w:val="none" w:sz="0" w:space="0" w:color="auto"/>
            <w:right w:val="none" w:sz="0" w:space="0" w:color="auto"/>
          </w:divBdr>
          <w:divsChild>
            <w:div w:id="1118720453">
              <w:marLeft w:val="0"/>
              <w:marRight w:val="0"/>
              <w:marTop w:val="0"/>
              <w:marBottom w:val="0"/>
              <w:divBdr>
                <w:top w:val="none" w:sz="0" w:space="0" w:color="auto"/>
                <w:left w:val="none" w:sz="0" w:space="0" w:color="auto"/>
                <w:bottom w:val="none" w:sz="0" w:space="0" w:color="auto"/>
                <w:right w:val="none" w:sz="0" w:space="0" w:color="auto"/>
              </w:divBdr>
            </w:div>
            <w:div w:id="66658859">
              <w:marLeft w:val="0"/>
              <w:marRight w:val="0"/>
              <w:marTop w:val="0"/>
              <w:marBottom w:val="0"/>
              <w:divBdr>
                <w:top w:val="none" w:sz="0" w:space="0" w:color="auto"/>
                <w:left w:val="none" w:sz="0" w:space="0" w:color="auto"/>
                <w:bottom w:val="none" w:sz="0" w:space="0" w:color="auto"/>
                <w:right w:val="none" w:sz="0" w:space="0" w:color="auto"/>
              </w:divBdr>
            </w:div>
            <w:div w:id="1681932539">
              <w:marLeft w:val="0"/>
              <w:marRight w:val="0"/>
              <w:marTop w:val="0"/>
              <w:marBottom w:val="0"/>
              <w:divBdr>
                <w:top w:val="none" w:sz="0" w:space="0" w:color="auto"/>
                <w:left w:val="none" w:sz="0" w:space="0" w:color="auto"/>
                <w:bottom w:val="none" w:sz="0" w:space="0" w:color="auto"/>
                <w:right w:val="none" w:sz="0" w:space="0" w:color="auto"/>
              </w:divBdr>
            </w:div>
            <w:div w:id="1039282236">
              <w:marLeft w:val="0"/>
              <w:marRight w:val="0"/>
              <w:marTop w:val="0"/>
              <w:marBottom w:val="0"/>
              <w:divBdr>
                <w:top w:val="none" w:sz="0" w:space="0" w:color="auto"/>
                <w:left w:val="none" w:sz="0" w:space="0" w:color="auto"/>
                <w:bottom w:val="none" w:sz="0" w:space="0" w:color="auto"/>
                <w:right w:val="none" w:sz="0" w:space="0" w:color="auto"/>
              </w:divBdr>
            </w:div>
            <w:div w:id="59989372">
              <w:marLeft w:val="0"/>
              <w:marRight w:val="0"/>
              <w:marTop w:val="0"/>
              <w:marBottom w:val="0"/>
              <w:divBdr>
                <w:top w:val="none" w:sz="0" w:space="0" w:color="auto"/>
                <w:left w:val="none" w:sz="0" w:space="0" w:color="auto"/>
                <w:bottom w:val="none" w:sz="0" w:space="0" w:color="auto"/>
                <w:right w:val="none" w:sz="0" w:space="0" w:color="auto"/>
              </w:divBdr>
            </w:div>
            <w:div w:id="2143110252">
              <w:marLeft w:val="0"/>
              <w:marRight w:val="0"/>
              <w:marTop w:val="0"/>
              <w:marBottom w:val="0"/>
              <w:divBdr>
                <w:top w:val="none" w:sz="0" w:space="0" w:color="auto"/>
                <w:left w:val="none" w:sz="0" w:space="0" w:color="auto"/>
                <w:bottom w:val="none" w:sz="0" w:space="0" w:color="auto"/>
                <w:right w:val="none" w:sz="0" w:space="0" w:color="auto"/>
              </w:divBdr>
            </w:div>
            <w:div w:id="36853822">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2051756581">
              <w:marLeft w:val="0"/>
              <w:marRight w:val="0"/>
              <w:marTop w:val="0"/>
              <w:marBottom w:val="0"/>
              <w:divBdr>
                <w:top w:val="none" w:sz="0" w:space="0" w:color="auto"/>
                <w:left w:val="none" w:sz="0" w:space="0" w:color="auto"/>
                <w:bottom w:val="none" w:sz="0" w:space="0" w:color="auto"/>
                <w:right w:val="none" w:sz="0" w:space="0" w:color="auto"/>
              </w:divBdr>
            </w:div>
            <w:div w:id="1462725907">
              <w:marLeft w:val="0"/>
              <w:marRight w:val="0"/>
              <w:marTop w:val="0"/>
              <w:marBottom w:val="0"/>
              <w:divBdr>
                <w:top w:val="none" w:sz="0" w:space="0" w:color="auto"/>
                <w:left w:val="none" w:sz="0" w:space="0" w:color="auto"/>
                <w:bottom w:val="none" w:sz="0" w:space="0" w:color="auto"/>
                <w:right w:val="none" w:sz="0" w:space="0" w:color="auto"/>
              </w:divBdr>
            </w:div>
            <w:div w:id="1159421256">
              <w:marLeft w:val="0"/>
              <w:marRight w:val="0"/>
              <w:marTop w:val="0"/>
              <w:marBottom w:val="0"/>
              <w:divBdr>
                <w:top w:val="none" w:sz="0" w:space="0" w:color="auto"/>
                <w:left w:val="none" w:sz="0" w:space="0" w:color="auto"/>
                <w:bottom w:val="none" w:sz="0" w:space="0" w:color="auto"/>
                <w:right w:val="none" w:sz="0" w:space="0" w:color="auto"/>
              </w:divBdr>
            </w:div>
            <w:div w:id="1511986216">
              <w:marLeft w:val="0"/>
              <w:marRight w:val="0"/>
              <w:marTop w:val="0"/>
              <w:marBottom w:val="0"/>
              <w:divBdr>
                <w:top w:val="none" w:sz="0" w:space="0" w:color="auto"/>
                <w:left w:val="none" w:sz="0" w:space="0" w:color="auto"/>
                <w:bottom w:val="none" w:sz="0" w:space="0" w:color="auto"/>
                <w:right w:val="none" w:sz="0" w:space="0" w:color="auto"/>
              </w:divBdr>
            </w:div>
            <w:div w:id="1787309619">
              <w:marLeft w:val="0"/>
              <w:marRight w:val="0"/>
              <w:marTop w:val="0"/>
              <w:marBottom w:val="0"/>
              <w:divBdr>
                <w:top w:val="none" w:sz="0" w:space="0" w:color="auto"/>
                <w:left w:val="none" w:sz="0" w:space="0" w:color="auto"/>
                <w:bottom w:val="none" w:sz="0" w:space="0" w:color="auto"/>
                <w:right w:val="none" w:sz="0" w:space="0" w:color="auto"/>
              </w:divBdr>
            </w:div>
            <w:div w:id="193909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354607">
      <w:bodyDiv w:val="1"/>
      <w:marLeft w:val="0"/>
      <w:marRight w:val="0"/>
      <w:marTop w:val="0"/>
      <w:marBottom w:val="0"/>
      <w:divBdr>
        <w:top w:val="none" w:sz="0" w:space="0" w:color="auto"/>
        <w:left w:val="none" w:sz="0" w:space="0" w:color="auto"/>
        <w:bottom w:val="none" w:sz="0" w:space="0" w:color="auto"/>
        <w:right w:val="none" w:sz="0" w:space="0" w:color="auto"/>
      </w:divBdr>
      <w:divsChild>
        <w:div w:id="1714498004">
          <w:marLeft w:val="0"/>
          <w:marRight w:val="0"/>
          <w:marTop w:val="0"/>
          <w:marBottom w:val="0"/>
          <w:divBdr>
            <w:top w:val="none" w:sz="0" w:space="0" w:color="auto"/>
            <w:left w:val="none" w:sz="0" w:space="0" w:color="auto"/>
            <w:bottom w:val="none" w:sz="0" w:space="0" w:color="auto"/>
            <w:right w:val="none" w:sz="0" w:space="0" w:color="auto"/>
          </w:divBdr>
          <w:divsChild>
            <w:div w:id="4152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376734">
      <w:bodyDiv w:val="1"/>
      <w:marLeft w:val="0"/>
      <w:marRight w:val="0"/>
      <w:marTop w:val="0"/>
      <w:marBottom w:val="0"/>
      <w:divBdr>
        <w:top w:val="none" w:sz="0" w:space="0" w:color="auto"/>
        <w:left w:val="none" w:sz="0" w:space="0" w:color="auto"/>
        <w:bottom w:val="none" w:sz="0" w:space="0" w:color="auto"/>
        <w:right w:val="none" w:sz="0" w:space="0" w:color="auto"/>
      </w:divBdr>
      <w:divsChild>
        <w:div w:id="1727141110">
          <w:marLeft w:val="0"/>
          <w:marRight w:val="0"/>
          <w:marTop w:val="0"/>
          <w:marBottom w:val="0"/>
          <w:divBdr>
            <w:top w:val="none" w:sz="0" w:space="0" w:color="auto"/>
            <w:left w:val="none" w:sz="0" w:space="0" w:color="auto"/>
            <w:bottom w:val="none" w:sz="0" w:space="0" w:color="auto"/>
            <w:right w:val="none" w:sz="0" w:space="0" w:color="auto"/>
          </w:divBdr>
          <w:divsChild>
            <w:div w:id="110762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89244">
      <w:bodyDiv w:val="1"/>
      <w:marLeft w:val="0"/>
      <w:marRight w:val="0"/>
      <w:marTop w:val="0"/>
      <w:marBottom w:val="0"/>
      <w:divBdr>
        <w:top w:val="none" w:sz="0" w:space="0" w:color="auto"/>
        <w:left w:val="none" w:sz="0" w:space="0" w:color="auto"/>
        <w:bottom w:val="none" w:sz="0" w:space="0" w:color="auto"/>
        <w:right w:val="none" w:sz="0" w:space="0" w:color="auto"/>
      </w:divBdr>
      <w:divsChild>
        <w:div w:id="397024486">
          <w:marLeft w:val="0"/>
          <w:marRight w:val="0"/>
          <w:marTop w:val="0"/>
          <w:marBottom w:val="0"/>
          <w:divBdr>
            <w:top w:val="none" w:sz="0" w:space="0" w:color="auto"/>
            <w:left w:val="none" w:sz="0" w:space="0" w:color="auto"/>
            <w:bottom w:val="none" w:sz="0" w:space="0" w:color="auto"/>
            <w:right w:val="none" w:sz="0" w:space="0" w:color="auto"/>
          </w:divBdr>
          <w:divsChild>
            <w:div w:id="58761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1074999">
      <w:bodyDiv w:val="1"/>
      <w:marLeft w:val="0"/>
      <w:marRight w:val="0"/>
      <w:marTop w:val="0"/>
      <w:marBottom w:val="0"/>
      <w:divBdr>
        <w:top w:val="none" w:sz="0" w:space="0" w:color="auto"/>
        <w:left w:val="none" w:sz="0" w:space="0" w:color="auto"/>
        <w:bottom w:val="none" w:sz="0" w:space="0" w:color="auto"/>
        <w:right w:val="none" w:sz="0" w:space="0" w:color="auto"/>
      </w:divBdr>
      <w:divsChild>
        <w:div w:id="672029727">
          <w:marLeft w:val="0"/>
          <w:marRight w:val="0"/>
          <w:marTop w:val="0"/>
          <w:marBottom w:val="0"/>
          <w:divBdr>
            <w:top w:val="none" w:sz="0" w:space="0" w:color="auto"/>
            <w:left w:val="none" w:sz="0" w:space="0" w:color="auto"/>
            <w:bottom w:val="none" w:sz="0" w:space="0" w:color="auto"/>
            <w:right w:val="none" w:sz="0" w:space="0" w:color="auto"/>
          </w:divBdr>
          <w:divsChild>
            <w:div w:id="13083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27371">
      <w:bodyDiv w:val="1"/>
      <w:marLeft w:val="0"/>
      <w:marRight w:val="0"/>
      <w:marTop w:val="0"/>
      <w:marBottom w:val="0"/>
      <w:divBdr>
        <w:top w:val="none" w:sz="0" w:space="0" w:color="auto"/>
        <w:left w:val="none" w:sz="0" w:space="0" w:color="auto"/>
        <w:bottom w:val="none" w:sz="0" w:space="0" w:color="auto"/>
        <w:right w:val="none" w:sz="0" w:space="0" w:color="auto"/>
      </w:divBdr>
      <w:divsChild>
        <w:div w:id="2147238421">
          <w:marLeft w:val="0"/>
          <w:marRight w:val="0"/>
          <w:marTop w:val="0"/>
          <w:marBottom w:val="0"/>
          <w:divBdr>
            <w:top w:val="none" w:sz="0" w:space="0" w:color="auto"/>
            <w:left w:val="none" w:sz="0" w:space="0" w:color="auto"/>
            <w:bottom w:val="none" w:sz="0" w:space="0" w:color="auto"/>
            <w:right w:val="none" w:sz="0" w:space="0" w:color="auto"/>
          </w:divBdr>
          <w:divsChild>
            <w:div w:id="183922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75492">
      <w:bodyDiv w:val="1"/>
      <w:marLeft w:val="0"/>
      <w:marRight w:val="0"/>
      <w:marTop w:val="0"/>
      <w:marBottom w:val="0"/>
      <w:divBdr>
        <w:top w:val="none" w:sz="0" w:space="0" w:color="auto"/>
        <w:left w:val="none" w:sz="0" w:space="0" w:color="auto"/>
        <w:bottom w:val="none" w:sz="0" w:space="0" w:color="auto"/>
        <w:right w:val="none" w:sz="0" w:space="0" w:color="auto"/>
      </w:divBdr>
      <w:divsChild>
        <w:div w:id="88552150">
          <w:marLeft w:val="0"/>
          <w:marRight w:val="0"/>
          <w:marTop w:val="0"/>
          <w:marBottom w:val="0"/>
          <w:divBdr>
            <w:top w:val="none" w:sz="0" w:space="0" w:color="auto"/>
            <w:left w:val="none" w:sz="0" w:space="0" w:color="auto"/>
            <w:bottom w:val="none" w:sz="0" w:space="0" w:color="auto"/>
            <w:right w:val="none" w:sz="0" w:space="0" w:color="auto"/>
          </w:divBdr>
          <w:divsChild>
            <w:div w:id="185657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2897631">
      <w:bodyDiv w:val="1"/>
      <w:marLeft w:val="0"/>
      <w:marRight w:val="0"/>
      <w:marTop w:val="0"/>
      <w:marBottom w:val="0"/>
      <w:divBdr>
        <w:top w:val="none" w:sz="0" w:space="0" w:color="auto"/>
        <w:left w:val="none" w:sz="0" w:space="0" w:color="auto"/>
        <w:bottom w:val="none" w:sz="0" w:space="0" w:color="auto"/>
        <w:right w:val="none" w:sz="0" w:space="0" w:color="auto"/>
      </w:divBdr>
      <w:divsChild>
        <w:div w:id="1216425893">
          <w:marLeft w:val="0"/>
          <w:marRight w:val="0"/>
          <w:marTop w:val="0"/>
          <w:marBottom w:val="0"/>
          <w:divBdr>
            <w:top w:val="none" w:sz="0" w:space="0" w:color="auto"/>
            <w:left w:val="none" w:sz="0" w:space="0" w:color="auto"/>
            <w:bottom w:val="none" w:sz="0" w:space="0" w:color="auto"/>
            <w:right w:val="none" w:sz="0" w:space="0" w:color="auto"/>
          </w:divBdr>
          <w:divsChild>
            <w:div w:id="15217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715743">
      <w:bodyDiv w:val="1"/>
      <w:marLeft w:val="0"/>
      <w:marRight w:val="0"/>
      <w:marTop w:val="0"/>
      <w:marBottom w:val="0"/>
      <w:divBdr>
        <w:top w:val="none" w:sz="0" w:space="0" w:color="auto"/>
        <w:left w:val="none" w:sz="0" w:space="0" w:color="auto"/>
        <w:bottom w:val="none" w:sz="0" w:space="0" w:color="auto"/>
        <w:right w:val="none" w:sz="0" w:space="0" w:color="auto"/>
      </w:divBdr>
      <w:divsChild>
        <w:div w:id="962883444">
          <w:marLeft w:val="0"/>
          <w:marRight w:val="0"/>
          <w:marTop w:val="0"/>
          <w:marBottom w:val="0"/>
          <w:divBdr>
            <w:top w:val="none" w:sz="0" w:space="0" w:color="auto"/>
            <w:left w:val="none" w:sz="0" w:space="0" w:color="auto"/>
            <w:bottom w:val="none" w:sz="0" w:space="0" w:color="auto"/>
            <w:right w:val="none" w:sz="0" w:space="0" w:color="auto"/>
          </w:divBdr>
          <w:divsChild>
            <w:div w:id="104236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056825">
      <w:bodyDiv w:val="1"/>
      <w:marLeft w:val="0"/>
      <w:marRight w:val="0"/>
      <w:marTop w:val="0"/>
      <w:marBottom w:val="0"/>
      <w:divBdr>
        <w:top w:val="none" w:sz="0" w:space="0" w:color="auto"/>
        <w:left w:val="none" w:sz="0" w:space="0" w:color="auto"/>
        <w:bottom w:val="none" w:sz="0" w:space="0" w:color="auto"/>
        <w:right w:val="none" w:sz="0" w:space="0" w:color="auto"/>
      </w:divBdr>
      <w:divsChild>
        <w:div w:id="1139030799">
          <w:marLeft w:val="0"/>
          <w:marRight w:val="0"/>
          <w:marTop w:val="0"/>
          <w:marBottom w:val="0"/>
          <w:divBdr>
            <w:top w:val="none" w:sz="0" w:space="0" w:color="auto"/>
            <w:left w:val="none" w:sz="0" w:space="0" w:color="auto"/>
            <w:bottom w:val="none" w:sz="0" w:space="0" w:color="auto"/>
            <w:right w:val="none" w:sz="0" w:space="0" w:color="auto"/>
          </w:divBdr>
          <w:divsChild>
            <w:div w:id="47927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8129975">
      <w:bodyDiv w:val="1"/>
      <w:marLeft w:val="0"/>
      <w:marRight w:val="0"/>
      <w:marTop w:val="0"/>
      <w:marBottom w:val="0"/>
      <w:divBdr>
        <w:top w:val="none" w:sz="0" w:space="0" w:color="auto"/>
        <w:left w:val="none" w:sz="0" w:space="0" w:color="auto"/>
        <w:bottom w:val="none" w:sz="0" w:space="0" w:color="auto"/>
        <w:right w:val="none" w:sz="0" w:space="0" w:color="auto"/>
      </w:divBdr>
      <w:divsChild>
        <w:div w:id="205483695">
          <w:marLeft w:val="0"/>
          <w:marRight w:val="0"/>
          <w:marTop w:val="0"/>
          <w:marBottom w:val="0"/>
          <w:divBdr>
            <w:top w:val="none" w:sz="0" w:space="0" w:color="auto"/>
            <w:left w:val="none" w:sz="0" w:space="0" w:color="auto"/>
            <w:bottom w:val="none" w:sz="0" w:space="0" w:color="auto"/>
            <w:right w:val="none" w:sz="0" w:space="0" w:color="auto"/>
          </w:divBdr>
          <w:divsChild>
            <w:div w:id="142862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09578459">
      <w:bodyDiv w:val="1"/>
      <w:marLeft w:val="0"/>
      <w:marRight w:val="0"/>
      <w:marTop w:val="0"/>
      <w:marBottom w:val="0"/>
      <w:divBdr>
        <w:top w:val="none" w:sz="0" w:space="0" w:color="auto"/>
        <w:left w:val="none" w:sz="0" w:space="0" w:color="auto"/>
        <w:bottom w:val="none" w:sz="0" w:space="0" w:color="auto"/>
        <w:right w:val="none" w:sz="0" w:space="0" w:color="auto"/>
      </w:divBdr>
      <w:divsChild>
        <w:div w:id="966467552">
          <w:marLeft w:val="0"/>
          <w:marRight w:val="0"/>
          <w:marTop w:val="0"/>
          <w:marBottom w:val="0"/>
          <w:divBdr>
            <w:top w:val="none" w:sz="0" w:space="0" w:color="auto"/>
            <w:left w:val="none" w:sz="0" w:space="0" w:color="auto"/>
            <w:bottom w:val="none" w:sz="0" w:space="0" w:color="auto"/>
            <w:right w:val="none" w:sz="0" w:space="0" w:color="auto"/>
          </w:divBdr>
          <w:divsChild>
            <w:div w:id="299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910855">
      <w:bodyDiv w:val="1"/>
      <w:marLeft w:val="0"/>
      <w:marRight w:val="0"/>
      <w:marTop w:val="0"/>
      <w:marBottom w:val="0"/>
      <w:divBdr>
        <w:top w:val="none" w:sz="0" w:space="0" w:color="auto"/>
        <w:left w:val="none" w:sz="0" w:space="0" w:color="auto"/>
        <w:bottom w:val="none" w:sz="0" w:space="0" w:color="auto"/>
        <w:right w:val="none" w:sz="0" w:space="0" w:color="auto"/>
      </w:divBdr>
      <w:divsChild>
        <w:div w:id="1430614820">
          <w:marLeft w:val="0"/>
          <w:marRight w:val="0"/>
          <w:marTop w:val="0"/>
          <w:marBottom w:val="0"/>
          <w:divBdr>
            <w:top w:val="none" w:sz="0" w:space="0" w:color="auto"/>
            <w:left w:val="none" w:sz="0" w:space="0" w:color="auto"/>
            <w:bottom w:val="none" w:sz="0" w:space="0" w:color="auto"/>
            <w:right w:val="none" w:sz="0" w:space="0" w:color="auto"/>
          </w:divBdr>
          <w:divsChild>
            <w:div w:id="79634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849964">
      <w:bodyDiv w:val="1"/>
      <w:marLeft w:val="0"/>
      <w:marRight w:val="0"/>
      <w:marTop w:val="0"/>
      <w:marBottom w:val="0"/>
      <w:divBdr>
        <w:top w:val="none" w:sz="0" w:space="0" w:color="auto"/>
        <w:left w:val="none" w:sz="0" w:space="0" w:color="auto"/>
        <w:bottom w:val="none" w:sz="0" w:space="0" w:color="auto"/>
        <w:right w:val="none" w:sz="0" w:space="0" w:color="auto"/>
      </w:divBdr>
      <w:divsChild>
        <w:div w:id="1962034353">
          <w:marLeft w:val="0"/>
          <w:marRight w:val="0"/>
          <w:marTop w:val="0"/>
          <w:marBottom w:val="0"/>
          <w:divBdr>
            <w:top w:val="none" w:sz="0" w:space="0" w:color="auto"/>
            <w:left w:val="none" w:sz="0" w:space="0" w:color="auto"/>
            <w:bottom w:val="none" w:sz="0" w:space="0" w:color="auto"/>
            <w:right w:val="none" w:sz="0" w:space="0" w:color="auto"/>
          </w:divBdr>
          <w:divsChild>
            <w:div w:id="1493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47274">
      <w:bodyDiv w:val="1"/>
      <w:marLeft w:val="0"/>
      <w:marRight w:val="0"/>
      <w:marTop w:val="0"/>
      <w:marBottom w:val="0"/>
      <w:divBdr>
        <w:top w:val="none" w:sz="0" w:space="0" w:color="auto"/>
        <w:left w:val="none" w:sz="0" w:space="0" w:color="auto"/>
        <w:bottom w:val="none" w:sz="0" w:space="0" w:color="auto"/>
        <w:right w:val="none" w:sz="0" w:space="0" w:color="auto"/>
      </w:divBdr>
      <w:divsChild>
        <w:div w:id="1245456563">
          <w:marLeft w:val="0"/>
          <w:marRight w:val="0"/>
          <w:marTop w:val="0"/>
          <w:marBottom w:val="0"/>
          <w:divBdr>
            <w:top w:val="none" w:sz="0" w:space="0" w:color="auto"/>
            <w:left w:val="none" w:sz="0" w:space="0" w:color="auto"/>
            <w:bottom w:val="none" w:sz="0" w:space="0" w:color="auto"/>
            <w:right w:val="none" w:sz="0" w:space="0" w:color="auto"/>
          </w:divBdr>
          <w:divsChild>
            <w:div w:id="21194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10791">
      <w:bodyDiv w:val="1"/>
      <w:marLeft w:val="0"/>
      <w:marRight w:val="0"/>
      <w:marTop w:val="0"/>
      <w:marBottom w:val="0"/>
      <w:divBdr>
        <w:top w:val="none" w:sz="0" w:space="0" w:color="auto"/>
        <w:left w:val="none" w:sz="0" w:space="0" w:color="auto"/>
        <w:bottom w:val="none" w:sz="0" w:space="0" w:color="auto"/>
        <w:right w:val="none" w:sz="0" w:space="0" w:color="auto"/>
      </w:divBdr>
      <w:divsChild>
        <w:div w:id="81731709">
          <w:marLeft w:val="0"/>
          <w:marRight w:val="0"/>
          <w:marTop w:val="0"/>
          <w:marBottom w:val="0"/>
          <w:divBdr>
            <w:top w:val="none" w:sz="0" w:space="0" w:color="auto"/>
            <w:left w:val="none" w:sz="0" w:space="0" w:color="auto"/>
            <w:bottom w:val="none" w:sz="0" w:space="0" w:color="auto"/>
            <w:right w:val="none" w:sz="0" w:space="0" w:color="auto"/>
          </w:divBdr>
          <w:divsChild>
            <w:div w:id="13418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30693">
      <w:bodyDiv w:val="1"/>
      <w:marLeft w:val="0"/>
      <w:marRight w:val="0"/>
      <w:marTop w:val="0"/>
      <w:marBottom w:val="0"/>
      <w:divBdr>
        <w:top w:val="none" w:sz="0" w:space="0" w:color="auto"/>
        <w:left w:val="none" w:sz="0" w:space="0" w:color="auto"/>
        <w:bottom w:val="none" w:sz="0" w:space="0" w:color="auto"/>
        <w:right w:val="none" w:sz="0" w:space="0" w:color="auto"/>
      </w:divBdr>
      <w:divsChild>
        <w:div w:id="195461098">
          <w:marLeft w:val="0"/>
          <w:marRight w:val="0"/>
          <w:marTop w:val="0"/>
          <w:marBottom w:val="0"/>
          <w:divBdr>
            <w:top w:val="none" w:sz="0" w:space="0" w:color="auto"/>
            <w:left w:val="none" w:sz="0" w:space="0" w:color="auto"/>
            <w:bottom w:val="none" w:sz="0" w:space="0" w:color="auto"/>
            <w:right w:val="none" w:sz="0" w:space="0" w:color="auto"/>
          </w:divBdr>
          <w:divsChild>
            <w:div w:id="115364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10461675">
      <w:bodyDiv w:val="1"/>
      <w:marLeft w:val="0"/>
      <w:marRight w:val="0"/>
      <w:marTop w:val="0"/>
      <w:marBottom w:val="0"/>
      <w:divBdr>
        <w:top w:val="none" w:sz="0" w:space="0" w:color="auto"/>
        <w:left w:val="none" w:sz="0" w:space="0" w:color="auto"/>
        <w:bottom w:val="none" w:sz="0" w:space="0" w:color="auto"/>
        <w:right w:val="none" w:sz="0" w:space="0" w:color="auto"/>
      </w:divBdr>
      <w:divsChild>
        <w:div w:id="843935384">
          <w:marLeft w:val="0"/>
          <w:marRight w:val="0"/>
          <w:marTop w:val="0"/>
          <w:marBottom w:val="0"/>
          <w:divBdr>
            <w:top w:val="none" w:sz="0" w:space="0" w:color="auto"/>
            <w:left w:val="none" w:sz="0" w:space="0" w:color="auto"/>
            <w:bottom w:val="none" w:sz="0" w:space="0" w:color="auto"/>
            <w:right w:val="none" w:sz="0" w:space="0" w:color="auto"/>
          </w:divBdr>
          <w:divsChild>
            <w:div w:id="79996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553115">
      <w:bodyDiv w:val="1"/>
      <w:marLeft w:val="0"/>
      <w:marRight w:val="0"/>
      <w:marTop w:val="0"/>
      <w:marBottom w:val="0"/>
      <w:divBdr>
        <w:top w:val="none" w:sz="0" w:space="0" w:color="auto"/>
        <w:left w:val="none" w:sz="0" w:space="0" w:color="auto"/>
        <w:bottom w:val="none" w:sz="0" w:space="0" w:color="auto"/>
        <w:right w:val="none" w:sz="0" w:space="0" w:color="auto"/>
      </w:divBdr>
      <w:divsChild>
        <w:div w:id="1117914716">
          <w:marLeft w:val="0"/>
          <w:marRight w:val="0"/>
          <w:marTop w:val="0"/>
          <w:marBottom w:val="0"/>
          <w:divBdr>
            <w:top w:val="none" w:sz="0" w:space="0" w:color="auto"/>
            <w:left w:val="none" w:sz="0" w:space="0" w:color="auto"/>
            <w:bottom w:val="none" w:sz="0" w:space="0" w:color="auto"/>
            <w:right w:val="none" w:sz="0" w:space="0" w:color="auto"/>
          </w:divBdr>
          <w:divsChild>
            <w:div w:id="100841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73255">
      <w:bodyDiv w:val="1"/>
      <w:marLeft w:val="0"/>
      <w:marRight w:val="0"/>
      <w:marTop w:val="0"/>
      <w:marBottom w:val="0"/>
      <w:divBdr>
        <w:top w:val="none" w:sz="0" w:space="0" w:color="auto"/>
        <w:left w:val="none" w:sz="0" w:space="0" w:color="auto"/>
        <w:bottom w:val="none" w:sz="0" w:space="0" w:color="auto"/>
        <w:right w:val="none" w:sz="0" w:space="0" w:color="auto"/>
      </w:divBdr>
      <w:divsChild>
        <w:div w:id="186798084">
          <w:marLeft w:val="0"/>
          <w:marRight w:val="0"/>
          <w:marTop w:val="0"/>
          <w:marBottom w:val="0"/>
          <w:divBdr>
            <w:top w:val="none" w:sz="0" w:space="0" w:color="auto"/>
            <w:left w:val="none" w:sz="0" w:space="0" w:color="auto"/>
            <w:bottom w:val="none" w:sz="0" w:space="0" w:color="auto"/>
            <w:right w:val="none" w:sz="0" w:space="0" w:color="auto"/>
          </w:divBdr>
          <w:divsChild>
            <w:div w:id="1335186722">
              <w:marLeft w:val="0"/>
              <w:marRight w:val="0"/>
              <w:marTop w:val="0"/>
              <w:marBottom w:val="0"/>
              <w:divBdr>
                <w:top w:val="none" w:sz="0" w:space="0" w:color="auto"/>
                <w:left w:val="none" w:sz="0" w:space="0" w:color="auto"/>
                <w:bottom w:val="none" w:sz="0" w:space="0" w:color="auto"/>
                <w:right w:val="none" w:sz="0" w:space="0" w:color="auto"/>
              </w:divBdr>
            </w:div>
          </w:divsChild>
        </w:div>
        <w:div w:id="387921369">
          <w:marLeft w:val="0"/>
          <w:marRight w:val="0"/>
          <w:marTop w:val="0"/>
          <w:marBottom w:val="0"/>
          <w:divBdr>
            <w:top w:val="none" w:sz="0" w:space="0" w:color="auto"/>
            <w:left w:val="none" w:sz="0" w:space="0" w:color="auto"/>
            <w:bottom w:val="none" w:sz="0" w:space="0" w:color="auto"/>
            <w:right w:val="none" w:sz="0" w:space="0" w:color="auto"/>
          </w:divBdr>
          <w:divsChild>
            <w:div w:id="1009480336">
              <w:marLeft w:val="0"/>
              <w:marRight w:val="0"/>
              <w:marTop w:val="0"/>
              <w:marBottom w:val="0"/>
              <w:divBdr>
                <w:top w:val="none" w:sz="0" w:space="0" w:color="auto"/>
                <w:left w:val="none" w:sz="0" w:space="0" w:color="auto"/>
                <w:bottom w:val="none" w:sz="0" w:space="0" w:color="auto"/>
                <w:right w:val="none" w:sz="0" w:space="0" w:color="auto"/>
              </w:divBdr>
            </w:div>
          </w:divsChild>
        </w:div>
        <w:div w:id="1025597053">
          <w:marLeft w:val="0"/>
          <w:marRight w:val="0"/>
          <w:marTop w:val="0"/>
          <w:marBottom w:val="0"/>
          <w:divBdr>
            <w:top w:val="none" w:sz="0" w:space="0" w:color="auto"/>
            <w:left w:val="none" w:sz="0" w:space="0" w:color="auto"/>
            <w:bottom w:val="none" w:sz="0" w:space="0" w:color="auto"/>
            <w:right w:val="none" w:sz="0" w:space="0" w:color="auto"/>
          </w:divBdr>
          <w:divsChild>
            <w:div w:id="1703944533">
              <w:marLeft w:val="0"/>
              <w:marRight w:val="0"/>
              <w:marTop w:val="0"/>
              <w:marBottom w:val="0"/>
              <w:divBdr>
                <w:top w:val="none" w:sz="0" w:space="0" w:color="auto"/>
                <w:left w:val="none" w:sz="0" w:space="0" w:color="auto"/>
                <w:bottom w:val="none" w:sz="0" w:space="0" w:color="auto"/>
                <w:right w:val="none" w:sz="0" w:space="0" w:color="auto"/>
              </w:divBdr>
            </w:div>
          </w:divsChild>
        </w:div>
        <w:div w:id="1838232261">
          <w:marLeft w:val="0"/>
          <w:marRight w:val="0"/>
          <w:marTop w:val="0"/>
          <w:marBottom w:val="0"/>
          <w:divBdr>
            <w:top w:val="none" w:sz="0" w:space="0" w:color="auto"/>
            <w:left w:val="none" w:sz="0" w:space="0" w:color="auto"/>
            <w:bottom w:val="none" w:sz="0" w:space="0" w:color="auto"/>
            <w:right w:val="none" w:sz="0" w:space="0" w:color="auto"/>
          </w:divBdr>
          <w:divsChild>
            <w:div w:id="1060598571">
              <w:marLeft w:val="0"/>
              <w:marRight w:val="0"/>
              <w:marTop w:val="0"/>
              <w:marBottom w:val="0"/>
              <w:divBdr>
                <w:top w:val="none" w:sz="0" w:space="0" w:color="auto"/>
                <w:left w:val="none" w:sz="0" w:space="0" w:color="auto"/>
                <w:bottom w:val="none" w:sz="0" w:space="0" w:color="auto"/>
                <w:right w:val="none" w:sz="0" w:space="0" w:color="auto"/>
              </w:divBdr>
            </w:div>
          </w:divsChild>
        </w:div>
        <w:div w:id="191848274">
          <w:marLeft w:val="0"/>
          <w:marRight w:val="0"/>
          <w:marTop w:val="0"/>
          <w:marBottom w:val="0"/>
          <w:divBdr>
            <w:top w:val="none" w:sz="0" w:space="0" w:color="auto"/>
            <w:left w:val="none" w:sz="0" w:space="0" w:color="auto"/>
            <w:bottom w:val="none" w:sz="0" w:space="0" w:color="auto"/>
            <w:right w:val="none" w:sz="0" w:space="0" w:color="auto"/>
          </w:divBdr>
          <w:divsChild>
            <w:div w:id="125300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352023">
      <w:bodyDiv w:val="1"/>
      <w:marLeft w:val="0"/>
      <w:marRight w:val="0"/>
      <w:marTop w:val="0"/>
      <w:marBottom w:val="0"/>
      <w:divBdr>
        <w:top w:val="none" w:sz="0" w:space="0" w:color="auto"/>
        <w:left w:val="none" w:sz="0" w:space="0" w:color="auto"/>
        <w:bottom w:val="none" w:sz="0" w:space="0" w:color="auto"/>
        <w:right w:val="none" w:sz="0" w:space="0" w:color="auto"/>
      </w:divBdr>
      <w:divsChild>
        <w:div w:id="1492715407">
          <w:marLeft w:val="0"/>
          <w:marRight w:val="0"/>
          <w:marTop w:val="0"/>
          <w:marBottom w:val="0"/>
          <w:divBdr>
            <w:top w:val="none" w:sz="0" w:space="0" w:color="auto"/>
            <w:left w:val="none" w:sz="0" w:space="0" w:color="auto"/>
            <w:bottom w:val="none" w:sz="0" w:space="0" w:color="auto"/>
            <w:right w:val="none" w:sz="0" w:space="0" w:color="auto"/>
          </w:divBdr>
          <w:divsChild>
            <w:div w:id="682708369">
              <w:marLeft w:val="0"/>
              <w:marRight w:val="0"/>
              <w:marTop w:val="0"/>
              <w:marBottom w:val="0"/>
              <w:divBdr>
                <w:top w:val="none" w:sz="0" w:space="0" w:color="auto"/>
                <w:left w:val="none" w:sz="0" w:space="0" w:color="auto"/>
                <w:bottom w:val="none" w:sz="0" w:space="0" w:color="auto"/>
                <w:right w:val="none" w:sz="0" w:space="0" w:color="auto"/>
              </w:divBdr>
            </w:div>
            <w:div w:id="1513062141">
              <w:marLeft w:val="0"/>
              <w:marRight w:val="0"/>
              <w:marTop w:val="0"/>
              <w:marBottom w:val="0"/>
              <w:divBdr>
                <w:top w:val="none" w:sz="0" w:space="0" w:color="auto"/>
                <w:left w:val="none" w:sz="0" w:space="0" w:color="auto"/>
                <w:bottom w:val="none" w:sz="0" w:space="0" w:color="auto"/>
                <w:right w:val="none" w:sz="0" w:space="0" w:color="auto"/>
              </w:divBdr>
            </w:div>
            <w:div w:id="1599604804">
              <w:marLeft w:val="0"/>
              <w:marRight w:val="0"/>
              <w:marTop w:val="0"/>
              <w:marBottom w:val="0"/>
              <w:divBdr>
                <w:top w:val="none" w:sz="0" w:space="0" w:color="auto"/>
                <w:left w:val="none" w:sz="0" w:space="0" w:color="auto"/>
                <w:bottom w:val="none" w:sz="0" w:space="0" w:color="auto"/>
                <w:right w:val="none" w:sz="0" w:space="0" w:color="auto"/>
              </w:divBdr>
            </w:div>
            <w:div w:id="304430167">
              <w:marLeft w:val="0"/>
              <w:marRight w:val="0"/>
              <w:marTop w:val="0"/>
              <w:marBottom w:val="0"/>
              <w:divBdr>
                <w:top w:val="none" w:sz="0" w:space="0" w:color="auto"/>
                <w:left w:val="none" w:sz="0" w:space="0" w:color="auto"/>
                <w:bottom w:val="none" w:sz="0" w:space="0" w:color="auto"/>
                <w:right w:val="none" w:sz="0" w:space="0" w:color="auto"/>
              </w:divBdr>
            </w:div>
            <w:div w:id="460926698">
              <w:marLeft w:val="0"/>
              <w:marRight w:val="0"/>
              <w:marTop w:val="0"/>
              <w:marBottom w:val="0"/>
              <w:divBdr>
                <w:top w:val="none" w:sz="0" w:space="0" w:color="auto"/>
                <w:left w:val="none" w:sz="0" w:space="0" w:color="auto"/>
                <w:bottom w:val="none" w:sz="0" w:space="0" w:color="auto"/>
                <w:right w:val="none" w:sz="0" w:space="0" w:color="auto"/>
              </w:divBdr>
            </w:div>
            <w:div w:id="819080395">
              <w:marLeft w:val="0"/>
              <w:marRight w:val="0"/>
              <w:marTop w:val="0"/>
              <w:marBottom w:val="0"/>
              <w:divBdr>
                <w:top w:val="none" w:sz="0" w:space="0" w:color="auto"/>
                <w:left w:val="none" w:sz="0" w:space="0" w:color="auto"/>
                <w:bottom w:val="none" w:sz="0" w:space="0" w:color="auto"/>
                <w:right w:val="none" w:sz="0" w:space="0" w:color="auto"/>
              </w:divBdr>
            </w:div>
            <w:div w:id="2022854644">
              <w:marLeft w:val="0"/>
              <w:marRight w:val="0"/>
              <w:marTop w:val="0"/>
              <w:marBottom w:val="0"/>
              <w:divBdr>
                <w:top w:val="none" w:sz="0" w:space="0" w:color="auto"/>
                <w:left w:val="none" w:sz="0" w:space="0" w:color="auto"/>
                <w:bottom w:val="none" w:sz="0" w:space="0" w:color="auto"/>
                <w:right w:val="none" w:sz="0" w:space="0" w:color="auto"/>
              </w:divBdr>
            </w:div>
            <w:div w:id="1556623967">
              <w:marLeft w:val="0"/>
              <w:marRight w:val="0"/>
              <w:marTop w:val="0"/>
              <w:marBottom w:val="0"/>
              <w:divBdr>
                <w:top w:val="none" w:sz="0" w:space="0" w:color="auto"/>
                <w:left w:val="none" w:sz="0" w:space="0" w:color="auto"/>
                <w:bottom w:val="none" w:sz="0" w:space="0" w:color="auto"/>
                <w:right w:val="none" w:sz="0" w:space="0" w:color="auto"/>
              </w:divBdr>
            </w:div>
            <w:div w:id="141604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341251">
      <w:bodyDiv w:val="1"/>
      <w:marLeft w:val="0"/>
      <w:marRight w:val="0"/>
      <w:marTop w:val="0"/>
      <w:marBottom w:val="0"/>
      <w:divBdr>
        <w:top w:val="none" w:sz="0" w:space="0" w:color="auto"/>
        <w:left w:val="none" w:sz="0" w:space="0" w:color="auto"/>
        <w:bottom w:val="none" w:sz="0" w:space="0" w:color="auto"/>
        <w:right w:val="none" w:sz="0" w:space="0" w:color="auto"/>
      </w:divBdr>
      <w:divsChild>
        <w:div w:id="176383029">
          <w:marLeft w:val="0"/>
          <w:marRight w:val="0"/>
          <w:marTop w:val="0"/>
          <w:marBottom w:val="0"/>
          <w:divBdr>
            <w:top w:val="none" w:sz="0" w:space="0" w:color="auto"/>
            <w:left w:val="none" w:sz="0" w:space="0" w:color="auto"/>
            <w:bottom w:val="none" w:sz="0" w:space="0" w:color="auto"/>
            <w:right w:val="none" w:sz="0" w:space="0" w:color="auto"/>
          </w:divBdr>
          <w:divsChild>
            <w:div w:id="5234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372529">
      <w:bodyDiv w:val="1"/>
      <w:marLeft w:val="0"/>
      <w:marRight w:val="0"/>
      <w:marTop w:val="0"/>
      <w:marBottom w:val="0"/>
      <w:divBdr>
        <w:top w:val="none" w:sz="0" w:space="0" w:color="auto"/>
        <w:left w:val="none" w:sz="0" w:space="0" w:color="auto"/>
        <w:bottom w:val="none" w:sz="0" w:space="0" w:color="auto"/>
        <w:right w:val="none" w:sz="0" w:space="0" w:color="auto"/>
      </w:divBdr>
      <w:divsChild>
        <w:div w:id="1468283604">
          <w:marLeft w:val="0"/>
          <w:marRight w:val="0"/>
          <w:marTop w:val="0"/>
          <w:marBottom w:val="0"/>
          <w:divBdr>
            <w:top w:val="none" w:sz="0" w:space="0" w:color="auto"/>
            <w:left w:val="none" w:sz="0" w:space="0" w:color="auto"/>
            <w:bottom w:val="none" w:sz="0" w:space="0" w:color="auto"/>
            <w:right w:val="none" w:sz="0" w:space="0" w:color="auto"/>
          </w:divBdr>
          <w:divsChild>
            <w:div w:id="15424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854EE-8818-4B5B-B150-1A202C5DC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59</Pages>
  <Words>7921</Words>
  <Characters>49905</Characters>
  <Application>Microsoft Office Word</Application>
  <DocSecurity>0</DocSecurity>
  <Lines>415</Lines>
  <Paragraphs>115</Paragraphs>
  <ScaleCrop>false</ScaleCrop>
  <HeadingPairs>
    <vt:vector size="4" baseType="variant">
      <vt:variant>
        <vt:lpstr>Titel</vt:lpstr>
      </vt:variant>
      <vt:variant>
        <vt:i4>1</vt:i4>
      </vt:variant>
      <vt:variant>
        <vt:lpstr>Überschriften</vt:lpstr>
      </vt:variant>
      <vt:variant>
        <vt:i4>100</vt:i4>
      </vt:variant>
    </vt:vector>
  </HeadingPairs>
  <TitlesOfParts>
    <vt:vector size="101" baseType="lpstr">
      <vt:lpstr>Biographie, Schriften, Briefe</vt:lpstr>
      <vt:lpstr>Flügge, Carl August - Bibelarbeiten</vt:lpstr>
      <vt:lpstr>Vorwort</vt:lpstr>
      <vt:lpstr>Karl August Flügge – Bibelarbeiten aus „Der Schriftforscher“</vt:lpstr>
      <vt:lpstr>Gott</vt:lpstr>
      <vt:lpstr>        Das ABC der Bezeichnungen Gottes</vt:lpstr>
      <vt:lpstr>        Der dreieinige Gott</vt:lpstr>
      <vt:lpstr>        Gottes rechte Hand</vt:lpstr>
      <vt:lpstr>        Was Gott kann</vt:lpstr>
      <vt:lpstr>        Was Gott kennt</vt:lpstr>
      <vt:lpstr>        Was Gott weiss</vt:lpstr>
      <vt:lpstr>    Gott der Vater</vt:lpstr>
      <vt:lpstr>        Gott der Vater</vt:lpstr>
      <vt:lpstr>    Gott der Sohn</vt:lpstr>
      <vt:lpstr>        Gott, der Sohn</vt:lpstr>
      <vt:lpstr>        Christus, der Sohn Gottes, bezeugt durch:</vt:lpstr>
      <vt:lpstr>        Christus verlassen</vt:lpstr>
      <vt:lpstr>        Der Sohn (Hebräer 1)</vt:lpstr>
      <vt:lpstr>        Die Göttlichkeit Jesu</vt:lpstr>
      <vt:lpstr>        Du bist Christus, der Sohn des lebendigen Gottes</vt:lpstr>
      <vt:lpstr>        Ich bin</vt:lpstr>
      <vt:lpstr>        Jesus, Gott über alles</vt:lpstr>
      <vt:lpstr>        Siebenfaches Zeugnis von Christus</vt:lpstr>
      <vt:lpstr>        1. Der Vater</vt:lpstr>
      <vt:lpstr>        2. Der Heilige Geist</vt:lpstr>
      <vt:lpstr>        3. Die Engel</vt:lpstr>
      <vt:lpstr>        4. Menschen</vt:lpstr>
      <vt:lpstr>        5. Teufel</vt:lpstr>
      <vt:lpstr>        6. Werke</vt:lpstr>
      <vt:lpstr>        7. Die Schrift</vt:lpstr>
      <vt:lpstr>    Gott der Heilige Geist</vt:lpstr>
      <vt:lpstr>        Gott, der Heilige Geist</vt:lpstr>
      <vt:lpstr>Bibel/ Wort Gottes</vt:lpstr>
      <vt:lpstr>    Was ist die Bibel</vt:lpstr>
      <vt:lpstr>        Was ist die Bibel?</vt:lpstr>
      <vt:lpstr>        Die Bibel als Richtschnur des Wandels</vt:lpstr>
      <vt:lpstr>        Besondere Aussprüche der Schrift über sich selbst</vt:lpstr>
      <vt:lpstr>        Die Inspiration der Bibel</vt:lpstr>
      <vt:lpstr>        Eigenschaften des Wortes Gottes</vt:lpstr>
      <vt:lpstr>        Selig, der da hört diese Worte</vt:lpstr>
      <vt:lpstr>        Selig ist, der da liest diese Worte</vt:lpstr>
      <vt:lpstr>        Sieben Wirkungen des Wortes Gottes</vt:lpstr>
      <vt:lpstr>        Warnungen in Bezug auf das Wort Gottes</vt:lpstr>
      <vt:lpstr>        2. Timotheus 2</vt:lpstr>
      <vt:lpstr>Allerlei Geistlicher Segen in himmlischen Gütern</vt:lpstr>
      <vt:lpstr>Die Einladungen unseres Heilands</vt:lpstr>
      <vt:lpstr>Die Erscheinungen des auferstandenen Jesus</vt:lpstr>
      <vt:lpstr>Die Wunder des Herrn</vt:lpstr>
      <vt:lpstr>    a. Nur von Matthäus erzählt</vt:lpstr>
      <vt:lpstr>    b. Nur von Markus niedergeschrieben</vt:lpstr>
      <vt:lpstr>    c. Nur von Lukas berichtet</vt:lpstr>
      <vt:lpstr>    d. Nur von Johannes mitgeteilt</vt:lpstr>
      <vt:lpstr>    e. In zwei Evangelien erzählt</vt:lpstr>
      <vt:lpstr>    f. In drei Evangelien überliefert</vt:lpstr>
      <vt:lpstr>    g. In allen vier Evangelien berichtet</vt:lpstr>
      <vt:lpstr>Die Wunder in der Apostelgeschichte</vt:lpstr>
      <vt:lpstr>Erlösung</vt:lpstr>
      <vt:lpstr>    1. Die Allgemeinheit der Sünde</vt:lpstr>
      <vt:lpstr>    2. Die Folgen der Sünde</vt:lpstr>
      <vt:lpstr>    3. Die Allgemeinheit des Heils</vt:lpstr>
      <vt:lpstr>    4. Wie wir erlöst sind</vt:lpstr>
      <vt:lpstr>    5. Wie wir erlöst werden</vt:lpstr>
      <vt:lpstr>    6. Christus, der einzige Weg</vt:lpstr>
      <vt:lpstr>    7. Hoffnung für Hoffnungslose</vt:lpstr>
      <vt:lpstr>    8. Wer da will, der komme</vt:lpstr>
      <vt:lpstr>    9. Gnade auch für Rückfällige</vt:lpstr>
      <vt:lpstr>Geistige Freiheit</vt:lpstr>
      <vt:lpstr>    1. Im Dienst Gottes</vt:lpstr>
      <vt:lpstr>    2. Im Wandel</vt:lpstr>
      <vt:lpstr>    3. In den Werken</vt:lpstr>
      <vt:lpstr>    4. Im Glaubenskampf</vt:lpstr>
      <vt:lpstr>Gleichnisse Jesu</vt:lpstr>
      <vt:lpstr>    Nur von Matthäus erzählt</vt:lpstr>
      <vt:lpstr>    Nur von Markus mitgeteilt</vt:lpstr>
      <vt:lpstr>    Nur von Lukas überliefert</vt:lpstr>
      <vt:lpstr>    Von Matthäus und Lukas erzählt</vt:lpstr>
      <vt:lpstr>    Von Matthäus, Markus und Lukas überliefert</vt:lpstr>
      <vt:lpstr>Jesu «Ich will» im Matthäus-Evangelium</vt:lpstr>
      <vt:lpstr>Johannes, der Täufer</vt:lpstr>
      <vt:lpstr>Josua</vt:lpstr>
      <vt:lpstr>    1. Josua in der Schule</vt:lpstr>
      <vt:lpstr>    2. Josua im Dienst Gottes</vt:lpstr>
      <vt:lpstr>Klugheit</vt:lpstr>
      <vt:lpstr>Neue Dinge</vt:lpstr>
      <vt:lpstr>Paulus, der Heidenapostel</vt:lpstr>
      <vt:lpstr>Rechtfertigung</vt:lpstr>
      <vt:lpstr>Reden der Engel</vt:lpstr>
      <vt:lpstr>Reden Jesu vom Himmel her</vt:lpstr>
      <vt:lpstr>Sechs Namen in 2. Timotheus 2</vt:lpstr>
      <vt:lpstr>Sieben "Nicht mehr" in der Offenbarung</vt:lpstr>
      <vt:lpstr>Sieben Seligpreisungen in der Offenbarung</vt:lpstr>
      <vt:lpstr>Siebenfacher Segen</vt:lpstr>
      <vt:lpstr>Wertvolle Dinge im 1. Petrusbrief</vt:lpstr>
      <vt:lpstr>Wirkungen des Wortes Gottes</vt:lpstr>
      <vt:lpstr>Wunder im Alten Testament</vt:lpstr>
      <vt:lpstr>Zusammenstellungen zum 1. Johannesbrief</vt:lpstr>
      <vt:lpstr>    «Wir erkennen» im 1. Johannesbrief</vt:lpstr>
      <vt:lpstr>    Sieben «Wir wissen» im 1. Johannesbrief</vt:lpstr>
      <vt:lpstr>Zusammenstellungen zum Hebräerbrief</vt:lpstr>
      <vt:lpstr>    Vierzehn bessere Dinge im Hebräerbrief</vt:lpstr>
      <vt:lpstr>    Sieben "Vollkommen" im Hebräerbrief</vt:lpstr>
    </vt:vector>
  </TitlesOfParts>
  <Company>Glaubensstimme.de</Company>
  <LinksUpToDate>false</LinksUpToDate>
  <CharactersWithSpaces>57711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Bibelarbeiten</dc:title>
  <dc:subject/>
  <dc:creator>Flügge, Carl August</dc:creator>
  <cp:keywords/>
  <dc:description/>
  <cp:lastModifiedBy>webmaster@glaubensstimme.de</cp:lastModifiedBy>
  <cp:revision>3</cp:revision>
  <dcterms:created xsi:type="dcterms:W3CDTF">2021-11-21T17:33:00Z</dcterms:created>
  <dcterms:modified xsi:type="dcterms:W3CDTF">2021-11-21T19:45:00Z</dcterms:modified>
  <dc:language>de</dc:language>
</cp:coreProperties>
</file>